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8778C" w14:textId="77777777" w:rsidR="00087F95" w:rsidRPr="00BB1C95" w:rsidRDefault="006F3EFE" w:rsidP="00925CBE">
      <w:pPr>
        <w:pStyle w:val="Heading1"/>
        <w:spacing w:before="0"/>
        <w:jc w:val="center"/>
        <w:rPr>
          <w:rFonts w:ascii="Times New Roman" w:hAnsi="Times New Roman" w:cs="Times New Roman"/>
          <w:b/>
          <w:bCs/>
          <w:color w:val="auto"/>
          <w:sz w:val="28"/>
          <w:szCs w:val="28"/>
        </w:rPr>
      </w:pPr>
      <w:proofErr w:type="spellStart"/>
      <w:r w:rsidRPr="00BB1C95">
        <w:rPr>
          <w:rFonts w:ascii="Times New Roman" w:hAnsi="Times New Roman" w:cs="Times New Roman"/>
          <w:b/>
          <w:bCs/>
          <w:color w:val="auto"/>
          <w:sz w:val="28"/>
          <w:szCs w:val="28"/>
        </w:rPr>
        <w:t>Phụ</w:t>
      </w:r>
      <w:proofErr w:type="spellEnd"/>
      <w:r w:rsidRPr="00BB1C95">
        <w:rPr>
          <w:rFonts w:ascii="Times New Roman" w:hAnsi="Times New Roman" w:cs="Times New Roman"/>
          <w:b/>
          <w:bCs/>
          <w:color w:val="auto"/>
          <w:sz w:val="28"/>
          <w:szCs w:val="28"/>
          <w:lang w:val="vi-VN"/>
        </w:rPr>
        <w:t xml:space="preserve"> lục </w:t>
      </w:r>
      <w:r w:rsidRPr="00BB1C95">
        <w:rPr>
          <w:rFonts w:ascii="Times New Roman" w:hAnsi="Times New Roman" w:cs="Times New Roman"/>
          <w:b/>
          <w:bCs/>
          <w:color w:val="auto"/>
          <w:sz w:val="28"/>
          <w:szCs w:val="28"/>
        </w:rPr>
        <w:t>I</w:t>
      </w:r>
    </w:p>
    <w:p w14:paraId="4F8F2594" w14:textId="77777777" w:rsidR="00087F95" w:rsidRDefault="006F3EFE" w:rsidP="00925CBE">
      <w:pPr>
        <w:pStyle w:val="Heading1"/>
        <w:spacing w:before="0"/>
        <w:jc w:val="center"/>
        <w:rPr>
          <w:rFonts w:ascii="Times New Roman" w:hAnsi="Times New Roman" w:cs="Times New Roman"/>
          <w:b/>
          <w:bCs/>
          <w:color w:val="auto"/>
          <w:sz w:val="28"/>
          <w:szCs w:val="28"/>
          <w:lang w:val="vi-VN"/>
        </w:rPr>
      </w:pPr>
      <w:r w:rsidRPr="003C757C">
        <w:rPr>
          <w:rFonts w:ascii="Times New Roman" w:hAnsi="Times New Roman" w:cs="Times New Roman"/>
          <w:b/>
          <w:bCs/>
          <w:color w:val="auto"/>
          <w:sz w:val="28"/>
          <w:szCs w:val="28"/>
          <w:lang w:val="vi-VN"/>
        </w:rPr>
        <w:t>CÁC BIỂU MẪU VỀ THỰC HÀNH KHÁM BỆNH, CHỮA BỆNH</w:t>
      </w:r>
      <w:r>
        <w:rPr>
          <w:rFonts w:ascii="Times New Roman" w:hAnsi="Times New Roman" w:cs="Times New Roman"/>
          <w:b/>
          <w:bCs/>
          <w:color w:val="auto"/>
          <w:sz w:val="28"/>
          <w:szCs w:val="28"/>
          <w:lang w:val="vi-VN"/>
        </w:rPr>
        <w:t xml:space="preserve"> VÀ CẤP GIẤY PHÉP HÀNH NGHỀ KHÁM BỆNH, CHỮA BỆNH</w:t>
      </w:r>
    </w:p>
    <w:p w14:paraId="6C1E08BE" w14:textId="770A3E91" w:rsidR="00925CBE" w:rsidRDefault="006F3EFE" w:rsidP="00925CBE">
      <w:pPr>
        <w:jc w:val="center"/>
        <w:rPr>
          <w:i/>
          <w:iCs/>
          <w:kern w:val="2"/>
          <w:sz w:val="28"/>
          <w:szCs w:val="26"/>
          <w:lang w:val="vi-VN"/>
        </w:rPr>
      </w:pPr>
      <w:r w:rsidRPr="00925CBE">
        <w:rPr>
          <w:i/>
          <w:iCs/>
          <w:kern w:val="2"/>
          <w:sz w:val="28"/>
          <w:szCs w:val="26"/>
          <w:lang w:val="vi-VN"/>
        </w:rPr>
        <w:t>(</w:t>
      </w:r>
      <w:bookmarkStart w:id="0" w:name="_Hlk155632184"/>
      <w:r w:rsidR="002B694E" w:rsidRPr="00925CBE">
        <w:rPr>
          <w:i/>
          <w:iCs/>
          <w:kern w:val="2"/>
          <w:sz w:val="28"/>
          <w:szCs w:val="26"/>
          <w:lang w:val="vi-VN"/>
        </w:rPr>
        <w:t>K</w:t>
      </w:r>
      <w:r w:rsidRPr="00925CBE">
        <w:rPr>
          <w:i/>
          <w:iCs/>
          <w:kern w:val="2"/>
          <w:sz w:val="28"/>
          <w:szCs w:val="26"/>
          <w:lang w:val="vi-VN"/>
        </w:rPr>
        <w:t>èm theo Nghị định số</w:t>
      </w:r>
      <w:r w:rsidR="00893124">
        <w:rPr>
          <w:i/>
          <w:iCs/>
          <w:kern w:val="2"/>
          <w:sz w:val="28"/>
          <w:szCs w:val="26"/>
        </w:rPr>
        <w:t xml:space="preserve"> 96</w:t>
      </w:r>
      <w:r w:rsidRPr="00925CBE">
        <w:rPr>
          <w:i/>
          <w:iCs/>
          <w:kern w:val="2"/>
          <w:sz w:val="28"/>
          <w:szCs w:val="26"/>
          <w:lang w:val="vi-VN"/>
        </w:rPr>
        <w:t xml:space="preserve">/2023/NĐ-CP </w:t>
      </w:r>
    </w:p>
    <w:p w14:paraId="41A171F0" w14:textId="319AEAA1" w:rsidR="00087F95" w:rsidRPr="00925CBE" w:rsidRDefault="006F3EFE" w:rsidP="00925CBE">
      <w:pPr>
        <w:jc w:val="center"/>
        <w:rPr>
          <w:i/>
          <w:iCs/>
          <w:kern w:val="2"/>
          <w:sz w:val="28"/>
          <w:szCs w:val="26"/>
          <w:lang w:val="vi-VN"/>
        </w:rPr>
      </w:pPr>
      <w:r w:rsidRPr="00925CBE">
        <w:rPr>
          <w:i/>
          <w:iCs/>
          <w:kern w:val="2"/>
          <w:sz w:val="28"/>
          <w:szCs w:val="26"/>
          <w:lang w:val="vi-VN"/>
        </w:rPr>
        <w:t>ngày</w:t>
      </w:r>
      <w:r w:rsidR="00893124">
        <w:rPr>
          <w:i/>
          <w:iCs/>
          <w:kern w:val="2"/>
          <w:sz w:val="28"/>
          <w:szCs w:val="26"/>
        </w:rPr>
        <w:t xml:space="preserve"> 30 </w:t>
      </w:r>
      <w:r w:rsidRPr="00925CBE">
        <w:rPr>
          <w:i/>
          <w:iCs/>
          <w:kern w:val="2"/>
          <w:sz w:val="28"/>
          <w:szCs w:val="26"/>
          <w:lang w:val="vi-VN"/>
        </w:rPr>
        <w:t>tháng</w:t>
      </w:r>
      <w:r w:rsidR="00893124">
        <w:rPr>
          <w:i/>
          <w:iCs/>
          <w:kern w:val="2"/>
          <w:sz w:val="28"/>
          <w:szCs w:val="26"/>
        </w:rPr>
        <w:t xml:space="preserve"> 12 </w:t>
      </w:r>
      <w:r w:rsidRPr="00925CBE">
        <w:rPr>
          <w:i/>
          <w:iCs/>
          <w:kern w:val="2"/>
          <w:sz w:val="28"/>
          <w:szCs w:val="26"/>
          <w:lang w:val="vi-VN"/>
        </w:rPr>
        <w:t>năm 2023 của Chính phủ</w:t>
      </w:r>
      <w:bookmarkEnd w:id="0"/>
      <w:r w:rsidRPr="00925CBE">
        <w:rPr>
          <w:i/>
          <w:iCs/>
          <w:kern w:val="2"/>
          <w:sz w:val="28"/>
          <w:szCs w:val="26"/>
          <w:lang w:val="vi-VN"/>
        </w:rPr>
        <w:t>)</w:t>
      </w:r>
    </w:p>
    <w:p w14:paraId="4235F69D" w14:textId="0DB2E33C" w:rsidR="00925CBE" w:rsidRPr="00925CBE" w:rsidRDefault="00925CBE" w:rsidP="00925CBE">
      <w:pPr>
        <w:jc w:val="center"/>
        <w:rPr>
          <w:i/>
          <w:iCs/>
          <w:kern w:val="2"/>
          <w:sz w:val="26"/>
          <w:szCs w:val="26"/>
          <w:vertAlign w:val="superscript"/>
        </w:rPr>
      </w:pPr>
      <w:r>
        <w:rPr>
          <w:i/>
          <w:iCs/>
          <w:kern w:val="2"/>
          <w:sz w:val="26"/>
          <w:szCs w:val="26"/>
          <w:vertAlign w:val="superscript"/>
        </w:rPr>
        <w:t>_____________</w:t>
      </w:r>
    </w:p>
    <w:p w14:paraId="699CCF7D" w14:textId="77777777" w:rsidR="00087F95" w:rsidRDefault="00087F95">
      <w:pPr>
        <w:rPr>
          <w:lang w:val="vi-VN"/>
        </w:rPr>
      </w:pPr>
    </w:p>
    <w:tbl>
      <w:tblPr>
        <w:tblStyle w:val="TableGrid"/>
        <w:tblW w:w="9345" w:type="dxa"/>
        <w:tblLook w:val="04A0" w:firstRow="1" w:lastRow="0" w:firstColumn="1" w:lastColumn="0" w:noHBand="0" w:noVBand="1"/>
      </w:tblPr>
      <w:tblGrid>
        <w:gridCol w:w="673"/>
        <w:gridCol w:w="2016"/>
        <w:gridCol w:w="6656"/>
      </w:tblGrid>
      <w:tr w:rsidR="00087F95" w14:paraId="5D372DD3" w14:textId="77777777">
        <w:tc>
          <w:tcPr>
            <w:tcW w:w="673" w:type="dxa"/>
          </w:tcPr>
          <w:p w14:paraId="3FD0DD4E" w14:textId="77777777" w:rsidR="00087F95" w:rsidRDefault="006F3EFE">
            <w:pPr>
              <w:spacing w:before="120" w:after="120" w:line="360" w:lineRule="exact"/>
              <w:jc w:val="center"/>
              <w:rPr>
                <w:b/>
                <w:bCs/>
                <w:sz w:val="26"/>
                <w:szCs w:val="26"/>
              </w:rPr>
            </w:pPr>
            <w:r>
              <w:rPr>
                <w:b/>
                <w:bCs/>
                <w:sz w:val="26"/>
                <w:szCs w:val="26"/>
              </w:rPr>
              <w:t>TT</w:t>
            </w:r>
          </w:p>
        </w:tc>
        <w:tc>
          <w:tcPr>
            <w:tcW w:w="2016" w:type="dxa"/>
          </w:tcPr>
          <w:p w14:paraId="4AC6CC95" w14:textId="77777777" w:rsidR="00087F95" w:rsidRDefault="006F3EFE">
            <w:pPr>
              <w:spacing w:before="120" w:after="120" w:line="360" w:lineRule="exact"/>
              <w:jc w:val="center"/>
              <w:rPr>
                <w:b/>
                <w:bCs/>
                <w:sz w:val="26"/>
                <w:szCs w:val="26"/>
              </w:rPr>
            </w:pPr>
            <w:proofErr w:type="spellStart"/>
            <w:r>
              <w:rPr>
                <w:b/>
                <w:bCs/>
                <w:sz w:val="26"/>
                <w:szCs w:val="26"/>
              </w:rPr>
              <w:t>Mẫu</w:t>
            </w:r>
            <w:proofErr w:type="spellEnd"/>
          </w:p>
        </w:tc>
        <w:tc>
          <w:tcPr>
            <w:tcW w:w="6656" w:type="dxa"/>
          </w:tcPr>
          <w:p w14:paraId="47A34266" w14:textId="77777777" w:rsidR="00087F95" w:rsidRDefault="006F3EFE">
            <w:pPr>
              <w:spacing w:before="120" w:after="120" w:line="360" w:lineRule="exact"/>
              <w:jc w:val="center"/>
              <w:rPr>
                <w:b/>
                <w:bCs/>
                <w:sz w:val="26"/>
                <w:szCs w:val="26"/>
              </w:rPr>
            </w:pPr>
            <w:proofErr w:type="spellStart"/>
            <w:r>
              <w:rPr>
                <w:b/>
                <w:bCs/>
                <w:sz w:val="26"/>
                <w:szCs w:val="26"/>
              </w:rPr>
              <w:t>Tên</w:t>
            </w:r>
            <w:proofErr w:type="spellEnd"/>
            <w:r>
              <w:rPr>
                <w:b/>
                <w:bCs/>
                <w:sz w:val="26"/>
                <w:szCs w:val="26"/>
              </w:rPr>
              <w:t xml:space="preserve"> </w:t>
            </w:r>
            <w:proofErr w:type="spellStart"/>
            <w:r>
              <w:rPr>
                <w:b/>
                <w:bCs/>
                <w:sz w:val="26"/>
                <w:szCs w:val="26"/>
              </w:rPr>
              <w:t>phụ</w:t>
            </w:r>
            <w:proofErr w:type="spellEnd"/>
            <w:r>
              <w:rPr>
                <w:b/>
                <w:bCs/>
                <w:sz w:val="26"/>
                <w:szCs w:val="26"/>
              </w:rPr>
              <w:t xml:space="preserve"> </w:t>
            </w:r>
            <w:proofErr w:type="spellStart"/>
            <w:r>
              <w:rPr>
                <w:b/>
                <w:bCs/>
                <w:sz w:val="26"/>
                <w:szCs w:val="26"/>
              </w:rPr>
              <w:t>lục</w:t>
            </w:r>
            <w:proofErr w:type="spellEnd"/>
          </w:p>
        </w:tc>
      </w:tr>
      <w:tr w:rsidR="00087F95" w14:paraId="5586F1DD" w14:textId="77777777">
        <w:tc>
          <w:tcPr>
            <w:tcW w:w="673" w:type="dxa"/>
          </w:tcPr>
          <w:p w14:paraId="28E5F1A3" w14:textId="77777777" w:rsidR="00087F95" w:rsidRDefault="006F3EFE" w:rsidP="00925CBE">
            <w:pPr>
              <w:spacing w:before="120" w:after="120"/>
              <w:jc w:val="center"/>
              <w:rPr>
                <w:sz w:val="26"/>
                <w:szCs w:val="26"/>
              </w:rPr>
            </w:pPr>
            <w:r>
              <w:rPr>
                <w:sz w:val="26"/>
                <w:szCs w:val="26"/>
              </w:rPr>
              <w:t>1</w:t>
            </w:r>
          </w:p>
        </w:tc>
        <w:tc>
          <w:tcPr>
            <w:tcW w:w="2016" w:type="dxa"/>
          </w:tcPr>
          <w:p w14:paraId="1873C8F8" w14:textId="77777777" w:rsidR="00087F95" w:rsidRDefault="006F3EFE" w:rsidP="00925CBE">
            <w:pPr>
              <w:spacing w:before="120" w:after="120"/>
              <w:jc w:val="center"/>
              <w:rPr>
                <w:sz w:val="26"/>
                <w:szCs w:val="26"/>
              </w:rPr>
            </w:pPr>
            <w:proofErr w:type="spellStart"/>
            <w:r>
              <w:rPr>
                <w:sz w:val="26"/>
                <w:szCs w:val="26"/>
              </w:rPr>
              <w:t>Mẫu</w:t>
            </w:r>
            <w:proofErr w:type="spellEnd"/>
            <w:r>
              <w:rPr>
                <w:sz w:val="26"/>
                <w:szCs w:val="26"/>
              </w:rPr>
              <w:t xml:space="preserve"> 01</w:t>
            </w:r>
          </w:p>
        </w:tc>
        <w:tc>
          <w:tcPr>
            <w:tcW w:w="6656" w:type="dxa"/>
          </w:tcPr>
          <w:p w14:paraId="2CF181E6" w14:textId="77777777" w:rsidR="00087F95" w:rsidRDefault="006F3EFE" w:rsidP="00925CBE">
            <w:pPr>
              <w:spacing w:before="120" w:after="120"/>
              <w:rPr>
                <w:sz w:val="26"/>
                <w:szCs w:val="26"/>
                <w:lang w:val="vi-VN"/>
              </w:rPr>
            </w:pPr>
            <w:proofErr w:type="spellStart"/>
            <w:r>
              <w:rPr>
                <w:sz w:val="26"/>
                <w:szCs w:val="26"/>
              </w:rPr>
              <w:t>Bản</w:t>
            </w:r>
            <w:proofErr w:type="spellEnd"/>
            <w:r>
              <w:rPr>
                <w:sz w:val="26"/>
                <w:szCs w:val="26"/>
                <w:lang w:val="vi-VN"/>
              </w:rPr>
              <w:t xml:space="preserve"> công bố cơ sở khám bệnh, chữa bệnh đáp ứng yêu cầu là cơ sở hướng dẫn thực hành</w:t>
            </w:r>
          </w:p>
        </w:tc>
      </w:tr>
      <w:tr w:rsidR="00087F95" w14:paraId="79D0EBEF" w14:textId="77777777">
        <w:tc>
          <w:tcPr>
            <w:tcW w:w="673" w:type="dxa"/>
          </w:tcPr>
          <w:p w14:paraId="34F98D84" w14:textId="77777777" w:rsidR="00087F95" w:rsidRDefault="006F3EFE" w:rsidP="00925CBE">
            <w:pPr>
              <w:spacing w:before="120" w:after="120"/>
              <w:jc w:val="center"/>
              <w:rPr>
                <w:sz w:val="26"/>
                <w:szCs w:val="26"/>
              </w:rPr>
            </w:pPr>
            <w:r>
              <w:rPr>
                <w:sz w:val="26"/>
                <w:szCs w:val="26"/>
              </w:rPr>
              <w:t>2</w:t>
            </w:r>
          </w:p>
        </w:tc>
        <w:tc>
          <w:tcPr>
            <w:tcW w:w="2016" w:type="dxa"/>
          </w:tcPr>
          <w:p w14:paraId="64B6DFCF" w14:textId="77777777" w:rsidR="00087F95" w:rsidRDefault="006F3EFE" w:rsidP="00925CBE">
            <w:pPr>
              <w:spacing w:before="120" w:after="120"/>
              <w:jc w:val="center"/>
              <w:rPr>
                <w:sz w:val="26"/>
                <w:szCs w:val="26"/>
              </w:rPr>
            </w:pPr>
            <w:proofErr w:type="spellStart"/>
            <w:r>
              <w:rPr>
                <w:sz w:val="26"/>
                <w:szCs w:val="26"/>
              </w:rPr>
              <w:t>Mẫu</w:t>
            </w:r>
            <w:proofErr w:type="spellEnd"/>
            <w:r>
              <w:rPr>
                <w:sz w:val="26"/>
                <w:szCs w:val="26"/>
              </w:rPr>
              <w:t xml:space="preserve"> 02</w:t>
            </w:r>
          </w:p>
        </w:tc>
        <w:tc>
          <w:tcPr>
            <w:tcW w:w="6656" w:type="dxa"/>
          </w:tcPr>
          <w:p w14:paraId="56B506C1" w14:textId="4D9216D6" w:rsidR="00087F95" w:rsidRDefault="006F3EFE" w:rsidP="00925CBE">
            <w:pPr>
              <w:spacing w:before="120" w:after="120"/>
              <w:rPr>
                <w:sz w:val="26"/>
                <w:szCs w:val="26"/>
                <w:lang w:val="vi-VN"/>
              </w:rPr>
            </w:pPr>
            <w:proofErr w:type="spellStart"/>
            <w:r>
              <w:rPr>
                <w:sz w:val="26"/>
                <w:szCs w:val="26"/>
              </w:rPr>
              <w:t>Phiếu</w:t>
            </w:r>
            <w:proofErr w:type="spellEnd"/>
            <w:r>
              <w:rPr>
                <w:sz w:val="26"/>
                <w:szCs w:val="26"/>
              </w:rPr>
              <w:t xml:space="preserve"> </w:t>
            </w:r>
            <w:proofErr w:type="spellStart"/>
            <w:r>
              <w:rPr>
                <w:sz w:val="26"/>
                <w:szCs w:val="26"/>
              </w:rPr>
              <w:t>tiếp</w:t>
            </w:r>
            <w:proofErr w:type="spellEnd"/>
            <w:r>
              <w:rPr>
                <w:sz w:val="26"/>
                <w:szCs w:val="26"/>
              </w:rPr>
              <w:t xml:space="preserve"> </w:t>
            </w:r>
            <w:proofErr w:type="spellStart"/>
            <w:r>
              <w:rPr>
                <w:sz w:val="26"/>
                <w:szCs w:val="26"/>
              </w:rPr>
              <w:t>nhận</w:t>
            </w:r>
            <w:proofErr w:type="spellEnd"/>
            <w:r>
              <w:rPr>
                <w:sz w:val="26"/>
                <w:szCs w:val="26"/>
              </w:rPr>
              <w:t xml:space="preserve"> </w:t>
            </w:r>
            <w:proofErr w:type="spellStart"/>
            <w:r>
              <w:rPr>
                <w:sz w:val="26"/>
                <w:szCs w:val="26"/>
              </w:rPr>
              <w:t>hồ</w:t>
            </w:r>
            <w:proofErr w:type="spellEnd"/>
            <w:r>
              <w:rPr>
                <w:sz w:val="26"/>
                <w:szCs w:val="26"/>
              </w:rPr>
              <w:t xml:space="preserve"> </w:t>
            </w:r>
            <w:proofErr w:type="spellStart"/>
            <w:r>
              <w:rPr>
                <w:sz w:val="26"/>
                <w:szCs w:val="26"/>
              </w:rPr>
              <w:t>sơ</w:t>
            </w:r>
            <w:proofErr w:type="spellEnd"/>
          </w:p>
        </w:tc>
      </w:tr>
      <w:tr w:rsidR="00087F95" w14:paraId="279F0A76" w14:textId="77777777">
        <w:tc>
          <w:tcPr>
            <w:tcW w:w="673" w:type="dxa"/>
          </w:tcPr>
          <w:p w14:paraId="5EF81726" w14:textId="77777777" w:rsidR="00087F95" w:rsidRDefault="006F3EFE" w:rsidP="00925CBE">
            <w:pPr>
              <w:spacing w:before="120" w:after="120"/>
              <w:jc w:val="center"/>
              <w:rPr>
                <w:sz w:val="26"/>
                <w:szCs w:val="26"/>
              </w:rPr>
            </w:pPr>
            <w:r>
              <w:rPr>
                <w:sz w:val="26"/>
                <w:szCs w:val="26"/>
              </w:rPr>
              <w:t>3</w:t>
            </w:r>
          </w:p>
        </w:tc>
        <w:tc>
          <w:tcPr>
            <w:tcW w:w="2016" w:type="dxa"/>
          </w:tcPr>
          <w:p w14:paraId="6E9CF939" w14:textId="77777777" w:rsidR="00087F95" w:rsidRDefault="006F3EFE" w:rsidP="00925CBE">
            <w:pPr>
              <w:spacing w:before="120" w:after="120"/>
              <w:jc w:val="center"/>
              <w:rPr>
                <w:sz w:val="26"/>
                <w:szCs w:val="26"/>
              </w:rPr>
            </w:pPr>
            <w:proofErr w:type="spellStart"/>
            <w:r>
              <w:rPr>
                <w:sz w:val="26"/>
                <w:szCs w:val="26"/>
              </w:rPr>
              <w:t>Mẫu</w:t>
            </w:r>
            <w:proofErr w:type="spellEnd"/>
            <w:r>
              <w:rPr>
                <w:sz w:val="26"/>
                <w:szCs w:val="26"/>
              </w:rPr>
              <w:t xml:space="preserve"> 03</w:t>
            </w:r>
          </w:p>
        </w:tc>
        <w:tc>
          <w:tcPr>
            <w:tcW w:w="6656" w:type="dxa"/>
          </w:tcPr>
          <w:p w14:paraId="1711F98B" w14:textId="77777777" w:rsidR="00087F95" w:rsidRDefault="006F3EFE" w:rsidP="00925CBE">
            <w:pPr>
              <w:spacing w:before="120" w:after="120"/>
              <w:rPr>
                <w:sz w:val="26"/>
                <w:szCs w:val="26"/>
                <w:lang w:val="vi-VN"/>
              </w:rPr>
            </w:pPr>
            <w:proofErr w:type="spellStart"/>
            <w:r>
              <w:rPr>
                <w:sz w:val="26"/>
                <w:szCs w:val="26"/>
              </w:rPr>
              <w:t>Đơn</w:t>
            </w:r>
            <w:proofErr w:type="spellEnd"/>
            <w:r>
              <w:rPr>
                <w:sz w:val="26"/>
                <w:szCs w:val="26"/>
              </w:rPr>
              <w:t xml:space="preserve"> </w:t>
            </w:r>
            <w:proofErr w:type="spellStart"/>
            <w:r>
              <w:rPr>
                <w:sz w:val="26"/>
                <w:szCs w:val="26"/>
              </w:rPr>
              <w:t>đề</w:t>
            </w:r>
            <w:proofErr w:type="spellEnd"/>
            <w:r>
              <w:rPr>
                <w:sz w:val="26"/>
                <w:szCs w:val="26"/>
              </w:rPr>
              <w:t xml:space="preserve"> </w:t>
            </w:r>
            <w:proofErr w:type="spellStart"/>
            <w:r>
              <w:rPr>
                <w:sz w:val="26"/>
                <w:szCs w:val="26"/>
              </w:rPr>
              <w:t>nghị</w:t>
            </w:r>
            <w:proofErr w:type="spellEnd"/>
            <w:r>
              <w:rPr>
                <w:sz w:val="26"/>
                <w:szCs w:val="26"/>
              </w:rPr>
              <w:t xml:space="preserve"> </w:t>
            </w:r>
            <w:proofErr w:type="spellStart"/>
            <w:r>
              <w:rPr>
                <w:sz w:val="26"/>
                <w:szCs w:val="26"/>
              </w:rPr>
              <w:t>thực</w:t>
            </w:r>
            <w:proofErr w:type="spellEnd"/>
            <w:r>
              <w:rPr>
                <w:sz w:val="26"/>
                <w:szCs w:val="26"/>
              </w:rPr>
              <w:t xml:space="preserve"> </w:t>
            </w:r>
            <w:proofErr w:type="spellStart"/>
            <w:r>
              <w:rPr>
                <w:sz w:val="26"/>
                <w:szCs w:val="26"/>
              </w:rPr>
              <w:t>hành</w:t>
            </w:r>
            <w:proofErr w:type="spellEnd"/>
            <w:r>
              <w:rPr>
                <w:sz w:val="26"/>
                <w:szCs w:val="26"/>
                <w:lang w:val="vi-VN"/>
              </w:rPr>
              <w:t xml:space="preserve"> tại cơ sở khám bệnh, chữa bệnh</w:t>
            </w:r>
          </w:p>
        </w:tc>
      </w:tr>
      <w:tr w:rsidR="00087F95" w14:paraId="0DA07368" w14:textId="77777777">
        <w:tc>
          <w:tcPr>
            <w:tcW w:w="673" w:type="dxa"/>
          </w:tcPr>
          <w:p w14:paraId="1B6116DA" w14:textId="77777777" w:rsidR="00087F95" w:rsidRDefault="006F3EFE" w:rsidP="00925CBE">
            <w:pPr>
              <w:spacing w:before="120" w:after="120"/>
              <w:jc w:val="center"/>
              <w:rPr>
                <w:sz w:val="26"/>
                <w:szCs w:val="26"/>
              </w:rPr>
            </w:pPr>
            <w:r>
              <w:rPr>
                <w:sz w:val="26"/>
                <w:szCs w:val="26"/>
              </w:rPr>
              <w:t>4</w:t>
            </w:r>
          </w:p>
        </w:tc>
        <w:tc>
          <w:tcPr>
            <w:tcW w:w="2016" w:type="dxa"/>
          </w:tcPr>
          <w:p w14:paraId="76B675B2" w14:textId="77777777" w:rsidR="00087F95" w:rsidRDefault="006F3EFE" w:rsidP="00925CBE">
            <w:pPr>
              <w:spacing w:before="120" w:after="120"/>
              <w:jc w:val="center"/>
              <w:rPr>
                <w:sz w:val="26"/>
                <w:szCs w:val="26"/>
              </w:rPr>
            </w:pPr>
            <w:proofErr w:type="spellStart"/>
            <w:r>
              <w:rPr>
                <w:sz w:val="26"/>
                <w:szCs w:val="26"/>
              </w:rPr>
              <w:t>Mẫu</w:t>
            </w:r>
            <w:proofErr w:type="spellEnd"/>
            <w:r>
              <w:rPr>
                <w:sz w:val="26"/>
                <w:szCs w:val="26"/>
              </w:rPr>
              <w:t xml:space="preserve"> 04</w:t>
            </w:r>
          </w:p>
        </w:tc>
        <w:tc>
          <w:tcPr>
            <w:tcW w:w="6656" w:type="dxa"/>
          </w:tcPr>
          <w:p w14:paraId="50CE18F6" w14:textId="77777777" w:rsidR="00087F95" w:rsidRDefault="006F3EFE" w:rsidP="00925CBE">
            <w:pPr>
              <w:spacing w:before="120" w:after="120"/>
              <w:rPr>
                <w:sz w:val="26"/>
                <w:szCs w:val="26"/>
                <w:lang w:val="vi-VN"/>
              </w:rPr>
            </w:pPr>
            <w:proofErr w:type="spellStart"/>
            <w:r>
              <w:rPr>
                <w:sz w:val="26"/>
                <w:szCs w:val="26"/>
              </w:rPr>
              <w:t>Hợp</w:t>
            </w:r>
            <w:proofErr w:type="spellEnd"/>
            <w:r>
              <w:rPr>
                <w:sz w:val="26"/>
                <w:szCs w:val="26"/>
              </w:rPr>
              <w:t xml:space="preserve"> </w:t>
            </w:r>
            <w:proofErr w:type="spellStart"/>
            <w:r>
              <w:rPr>
                <w:sz w:val="26"/>
                <w:szCs w:val="26"/>
              </w:rPr>
              <w:t>đồng</w:t>
            </w:r>
            <w:proofErr w:type="spellEnd"/>
            <w:r>
              <w:rPr>
                <w:sz w:val="26"/>
                <w:szCs w:val="26"/>
              </w:rPr>
              <w:t xml:space="preserve"> </w:t>
            </w:r>
            <w:proofErr w:type="spellStart"/>
            <w:r>
              <w:rPr>
                <w:sz w:val="26"/>
                <w:szCs w:val="26"/>
              </w:rPr>
              <w:t>thực</w:t>
            </w:r>
            <w:proofErr w:type="spellEnd"/>
            <w:r>
              <w:rPr>
                <w:sz w:val="26"/>
                <w:szCs w:val="26"/>
              </w:rPr>
              <w:t xml:space="preserve"> </w:t>
            </w:r>
            <w:proofErr w:type="spellStart"/>
            <w:r>
              <w:rPr>
                <w:sz w:val="26"/>
                <w:szCs w:val="26"/>
              </w:rPr>
              <w:t>hành</w:t>
            </w:r>
            <w:proofErr w:type="spellEnd"/>
            <w:r>
              <w:rPr>
                <w:sz w:val="26"/>
                <w:szCs w:val="26"/>
                <w:lang w:val="vi-VN"/>
              </w:rPr>
              <w:t xml:space="preserve"> khám bệnh, chữa bệnh</w:t>
            </w:r>
          </w:p>
        </w:tc>
      </w:tr>
      <w:tr w:rsidR="00087F95" w14:paraId="395C88A2" w14:textId="77777777">
        <w:tc>
          <w:tcPr>
            <w:tcW w:w="673" w:type="dxa"/>
          </w:tcPr>
          <w:p w14:paraId="5F780EAF" w14:textId="77777777" w:rsidR="00087F95" w:rsidRDefault="006F3EFE" w:rsidP="00925CBE">
            <w:pPr>
              <w:spacing w:before="120" w:after="120"/>
              <w:jc w:val="center"/>
              <w:rPr>
                <w:sz w:val="26"/>
                <w:szCs w:val="26"/>
              </w:rPr>
            </w:pPr>
            <w:r>
              <w:rPr>
                <w:sz w:val="26"/>
                <w:szCs w:val="26"/>
              </w:rPr>
              <w:t>5</w:t>
            </w:r>
          </w:p>
        </w:tc>
        <w:tc>
          <w:tcPr>
            <w:tcW w:w="2016" w:type="dxa"/>
          </w:tcPr>
          <w:p w14:paraId="1BD8285E" w14:textId="77777777" w:rsidR="00087F95" w:rsidRDefault="006F3EFE" w:rsidP="00925CBE">
            <w:pPr>
              <w:spacing w:before="120" w:after="120"/>
              <w:jc w:val="center"/>
              <w:rPr>
                <w:sz w:val="26"/>
                <w:szCs w:val="26"/>
              </w:rPr>
            </w:pPr>
            <w:proofErr w:type="spellStart"/>
            <w:r>
              <w:rPr>
                <w:sz w:val="26"/>
                <w:szCs w:val="26"/>
              </w:rPr>
              <w:t>Mẫu</w:t>
            </w:r>
            <w:proofErr w:type="spellEnd"/>
            <w:r>
              <w:rPr>
                <w:sz w:val="26"/>
                <w:szCs w:val="26"/>
              </w:rPr>
              <w:t xml:space="preserve"> 05</w:t>
            </w:r>
          </w:p>
        </w:tc>
        <w:tc>
          <w:tcPr>
            <w:tcW w:w="6656" w:type="dxa"/>
          </w:tcPr>
          <w:p w14:paraId="4E915AFD" w14:textId="77777777" w:rsidR="00087F95" w:rsidRDefault="006F3EFE" w:rsidP="00925CBE">
            <w:pPr>
              <w:spacing w:before="120" w:after="120"/>
              <w:rPr>
                <w:sz w:val="26"/>
                <w:szCs w:val="26"/>
              </w:rPr>
            </w:pPr>
            <w:r>
              <w:rPr>
                <w:sz w:val="26"/>
                <w:szCs w:val="26"/>
              </w:rPr>
              <w:t xml:space="preserve">Danh </w:t>
            </w:r>
            <w:proofErr w:type="spellStart"/>
            <w:r>
              <w:rPr>
                <w:sz w:val="26"/>
                <w:szCs w:val="26"/>
              </w:rPr>
              <w:t>sách</w:t>
            </w:r>
            <w:proofErr w:type="spellEnd"/>
            <w:r>
              <w:rPr>
                <w:sz w:val="26"/>
                <w:szCs w:val="26"/>
              </w:rPr>
              <w:t xml:space="preserve"> </w:t>
            </w:r>
            <w:proofErr w:type="spellStart"/>
            <w:r>
              <w:rPr>
                <w:sz w:val="26"/>
                <w:szCs w:val="26"/>
              </w:rPr>
              <w:t>người</w:t>
            </w:r>
            <w:proofErr w:type="spellEnd"/>
            <w:r>
              <w:rPr>
                <w:sz w:val="26"/>
                <w:szCs w:val="26"/>
              </w:rPr>
              <w:t xml:space="preserve"> </w:t>
            </w:r>
            <w:proofErr w:type="spellStart"/>
            <w:r>
              <w:rPr>
                <w:sz w:val="26"/>
                <w:szCs w:val="26"/>
              </w:rPr>
              <w:t>thực</w:t>
            </w:r>
            <w:proofErr w:type="spellEnd"/>
            <w:r>
              <w:rPr>
                <w:sz w:val="26"/>
                <w:szCs w:val="26"/>
              </w:rPr>
              <w:t xml:space="preserve"> </w:t>
            </w:r>
            <w:proofErr w:type="spellStart"/>
            <w:r>
              <w:rPr>
                <w:sz w:val="26"/>
                <w:szCs w:val="26"/>
              </w:rPr>
              <w:t>hành</w:t>
            </w:r>
            <w:proofErr w:type="spellEnd"/>
            <w:r>
              <w:rPr>
                <w:sz w:val="26"/>
                <w:szCs w:val="26"/>
              </w:rPr>
              <w:t xml:space="preserve"> </w:t>
            </w:r>
            <w:proofErr w:type="spellStart"/>
            <w:r>
              <w:rPr>
                <w:sz w:val="26"/>
                <w:szCs w:val="26"/>
              </w:rPr>
              <w:t>khám</w:t>
            </w:r>
            <w:proofErr w:type="spellEnd"/>
            <w:r>
              <w:rPr>
                <w:sz w:val="26"/>
                <w:szCs w:val="26"/>
              </w:rPr>
              <w:t xml:space="preserve"> </w:t>
            </w:r>
            <w:proofErr w:type="spellStart"/>
            <w:r>
              <w:rPr>
                <w:sz w:val="26"/>
                <w:szCs w:val="26"/>
              </w:rPr>
              <w:t>bệnh</w:t>
            </w:r>
            <w:proofErr w:type="spellEnd"/>
            <w:r>
              <w:rPr>
                <w:sz w:val="26"/>
                <w:szCs w:val="26"/>
              </w:rPr>
              <w:t xml:space="preserve">, </w:t>
            </w:r>
            <w:proofErr w:type="spellStart"/>
            <w:r>
              <w:rPr>
                <w:sz w:val="26"/>
                <w:szCs w:val="26"/>
              </w:rPr>
              <w:t>chữa</w:t>
            </w:r>
            <w:proofErr w:type="spellEnd"/>
            <w:r>
              <w:rPr>
                <w:sz w:val="26"/>
                <w:szCs w:val="26"/>
              </w:rPr>
              <w:t xml:space="preserve"> </w:t>
            </w:r>
            <w:proofErr w:type="spellStart"/>
            <w:r>
              <w:rPr>
                <w:sz w:val="26"/>
                <w:szCs w:val="26"/>
              </w:rPr>
              <w:t>bệnh</w:t>
            </w:r>
            <w:proofErr w:type="spellEnd"/>
          </w:p>
        </w:tc>
      </w:tr>
      <w:tr w:rsidR="00087F95" w:rsidRPr="00D3119A" w14:paraId="4684B16F" w14:textId="77777777">
        <w:tc>
          <w:tcPr>
            <w:tcW w:w="673" w:type="dxa"/>
          </w:tcPr>
          <w:p w14:paraId="2DF277D5" w14:textId="77777777" w:rsidR="00087F95" w:rsidRDefault="006F3EFE" w:rsidP="00925CBE">
            <w:pPr>
              <w:spacing w:before="120" w:after="120"/>
              <w:jc w:val="center"/>
              <w:rPr>
                <w:sz w:val="26"/>
                <w:szCs w:val="26"/>
              </w:rPr>
            </w:pPr>
            <w:r>
              <w:rPr>
                <w:sz w:val="26"/>
                <w:szCs w:val="26"/>
              </w:rPr>
              <w:t>6</w:t>
            </w:r>
          </w:p>
        </w:tc>
        <w:tc>
          <w:tcPr>
            <w:tcW w:w="2016" w:type="dxa"/>
          </w:tcPr>
          <w:p w14:paraId="49EBFD12" w14:textId="77777777" w:rsidR="00087F95" w:rsidRDefault="006F3EFE" w:rsidP="00925CBE">
            <w:pPr>
              <w:spacing w:before="120" w:after="120"/>
              <w:jc w:val="center"/>
              <w:rPr>
                <w:sz w:val="26"/>
                <w:szCs w:val="26"/>
                <w:lang w:val="vi-VN"/>
              </w:rPr>
            </w:pPr>
            <w:proofErr w:type="spellStart"/>
            <w:r>
              <w:rPr>
                <w:sz w:val="26"/>
                <w:szCs w:val="26"/>
              </w:rPr>
              <w:t>Mẫu</w:t>
            </w:r>
            <w:proofErr w:type="spellEnd"/>
            <w:r>
              <w:rPr>
                <w:sz w:val="26"/>
                <w:szCs w:val="26"/>
                <w:lang w:val="vi-VN"/>
              </w:rPr>
              <w:t xml:space="preserve"> 06</w:t>
            </w:r>
          </w:p>
        </w:tc>
        <w:tc>
          <w:tcPr>
            <w:tcW w:w="6656" w:type="dxa"/>
          </w:tcPr>
          <w:p w14:paraId="7D587B72" w14:textId="7A97CE3E" w:rsidR="00087F95" w:rsidRDefault="0058096C" w:rsidP="00925CBE">
            <w:pPr>
              <w:spacing w:before="120" w:after="120"/>
              <w:rPr>
                <w:sz w:val="26"/>
                <w:szCs w:val="26"/>
                <w:lang w:val="vi-VN"/>
              </w:rPr>
            </w:pPr>
            <w:proofErr w:type="spellStart"/>
            <w:r>
              <w:rPr>
                <w:sz w:val="26"/>
                <w:szCs w:val="26"/>
              </w:rPr>
              <w:t>Quyết</w:t>
            </w:r>
            <w:proofErr w:type="spellEnd"/>
            <w:r>
              <w:rPr>
                <w:sz w:val="26"/>
                <w:szCs w:val="26"/>
              </w:rPr>
              <w:t xml:space="preserve"> </w:t>
            </w:r>
            <w:proofErr w:type="spellStart"/>
            <w:r>
              <w:rPr>
                <w:sz w:val="26"/>
                <w:szCs w:val="26"/>
              </w:rPr>
              <w:t>định</w:t>
            </w:r>
            <w:proofErr w:type="spellEnd"/>
            <w:r>
              <w:rPr>
                <w:sz w:val="26"/>
                <w:szCs w:val="26"/>
              </w:rPr>
              <w:t xml:space="preserve"> p</w:t>
            </w:r>
            <w:r w:rsidR="006F3EFE">
              <w:rPr>
                <w:sz w:val="26"/>
                <w:szCs w:val="26"/>
                <w:lang w:val="vi-VN"/>
              </w:rPr>
              <w:t xml:space="preserve">hân công người hướng dẫn thực hành </w:t>
            </w:r>
          </w:p>
        </w:tc>
      </w:tr>
      <w:tr w:rsidR="00087F95" w:rsidRPr="00D3119A" w14:paraId="330F172C" w14:textId="77777777">
        <w:tc>
          <w:tcPr>
            <w:tcW w:w="673" w:type="dxa"/>
          </w:tcPr>
          <w:p w14:paraId="6B97D440" w14:textId="77777777" w:rsidR="00087F95" w:rsidRDefault="006F3EFE" w:rsidP="00925CBE">
            <w:pPr>
              <w:spacing w:before="120" w:after="120"/>
              <w:jc w:val="center"/>
              <w:rPr>
                <w:sz w:val="26"/>
                <w:szCs w:val="26"/>
              </w:rPr>
            </w:pPr>
            <w:r>
              <w:rPr>
                <w:sz w:val="26"/>
                <w:szCs w:val="26"/>
              </w:rPr>
              <w:t>7</w:t>
            </w:r>
          </w:p>
        </w:tc>
        <w:tc>
          <w:tcPr>
            <w:tcW w:w="2016" w:type="dxa"/>
          </w:tcPr>
          <w:p w14:paraId="3AB68ECA" w14:textId="77777777" w:rsidR="00087F95" w:rsidRDefault="006F3EFE" w:rsidP="00925CBE">
            <w:pPr>
              <w:spacing w:before="120" w:after="120"/>
              <w:jc w:val="center"/>
              <w:rPr>
                <w:sz w:val="26"/>
                <w:szCs w:val="26"/>
                <w:lang w:val="vi-VN"/>
              </w:rPr>
            </w:pPr>
            <w:proofErr w:type="spellStart"/>
            <w:r>
              <w:rPr>
                <w:sz w:val="26"/>
                <w:szCs w:val="26"/>
              </w:rPr>
              <w:t>Mẫu</w:t>
            </w:r>
            <w:proofErr w:type="spellEnd"/>
            <w:r>
              <w:rPr>
                <w:sz w:val="26"/>
                <w:szCs w:val="26"/>
                <w:lang w:val="vi-VN"/>
              </w:rPr>
              <w:t xml:space="preserve"> 07</w:t>
            </w:r>
          </w:p>
        </w:tc>
        <w:tc>
          <w:tcPr>
            <w:tcW w:w="6656" w:type="dxa"/>
          </w:tcPr>
          <w:p w14:paraId="0890B8D2" w14:textId="77777777" w:rsidR="00087F95" w:rsidRDefault="006F3EFE" w:rsidP="00925CBE">
            <w:pPr>
              <w:spacing w:before="120" w:after="120"/>
              <w:rPr>
                <w:sz w:val="26"/>
                <w:szCs w:val="26"/>
                <w:lang w:val="vi-VN"/>
              </w:rPr>
            </w:pPr>
            <w:r>
              <w:rPr>
                <w:sz w:val="26"/>
                <w:szCs w:val="26"/>
                <w:lang w:val="vi-VN"/>
              </w:rPr>
              <w:t>Giấy xác nhận hoàn thành quá trình thực hành</w:t>
            </w:r>
          </w:p>
        </w:tc>
      </w:tr>
      <w:tr w:rsidR="00087F95" w:rsidRPr="00D3119A" w14:paraId="49542248" w14:textId="77777777">
        <w:tc>
          <w:tcPr>
            <w:tcW w:w="673" w:type="dxa"/>
          </w:tcPr>
          <w:p w14:paraId="64F8C661" w14:textId="77777777" w:rsidR="00087F95" w:rsidRDefault="006F3EFE" w:rsidP="00925CBE">
            <w:pPr>
              <w:spacing w:before="120" w:after="120"/>
              <w:jc w:val="center"/>
              <w:rPr>
                <w:sz w:val="26"/>
                <w:szCs w:val="26"/>
              </w:rPr>
            </w:pPr>
            <w:r>
              <w:rPr>
                <w:sz w:val="26"/>
                <w:szCs w:val="26"/>
              </w:rPr>
              <w:t>8</w:t>
            </w:r>
          </w:p>
        </w:tc>
        <w:tc>
          <w:tcPr>
            <w:tcW w:w="2016" w:type="dxa"/>
          </w:tcPr>
          <w:p w14:paraId="36DF5772" w14:textId="77777777" w:rsidR="00087F95" w:rsidRDefault="006F3EFE" w:rsidP="00925CBE">
            <w:pPr>
              <w:spacing w:before="120" w:after="120"/>
              <w:ind w:left="-5"/>
              <w:jc w:val="center"/>
              <w:rPr>
                <w:iCs/>
                <w:sz w:val="26"/>
                <w:szCs w:val="26"/>
                <w:lang w:val="sv-SE"/>
              </w:rPr>
            </w:pPr>
            <w:proofErr w:type="spellStart"/>
            <w:r>
              <w:rPr>
                <w:sz w:val="26"/>
                <w:szCs w:val="26"/>
              </w:rPr>
              <w:t>Mẫu</w:t>
            </w:r>
            <w:proofErr w:type="spellEnd"/>
            <w:r>
              <w:rPr>
                <w:sz w:val="26"/>
                <w:szCs w:val="26"/>
              </w:rPr>
              <w:t xml:space="preserve"> 08</w:t>
            </w:r>
          </w:p>
        </w:tc>
        <w:tc>
          <w:tcPr>
            <w:tcW w:w="6656" w:type="dxa"/>
          </w:tcPr>
          <w:p w14:paraId="312A92F2" w14:textId="77777777" w:rsidR="00087F95" w:rsidRDefault="006F3EFE" w:rsidP="00925CBE">
            <w:pPr>
              <w:spacing w:before="120" w:after="120"/>
              <w:rPr>
                <w:sz w:val="26"/>
                <w:szCs w:val="26"/>
                <w:lang w:val="vi-VN"/>
              </w:rPr>
            </w:pPr>
            <w:bookmarkStart w:id="1" w:name="_Hlk147663962"/>
            <w:r>
              <w:rPr>
                <w:iCs/>
                <w:sz w:val="26"/>
                <w:szCs w:val="26"/>
                <w:lang w:val="sv-SE"/>
              </w:rPr>
              <w:t>Đơn đề nghị cấp giấy phép hành nghề</w:t>
            </w:r>
            <w:bookmarkEnd w:id="1"/>
            <w:r>
              <w:rPr>
                <w:iCs/>
                <w:sz w:val="26"/>
                <w:szCs w:val="26"/>
                <w:lang w:val="vi-VN"/>
              </w:rPr>
              <w:t xml:space="preserve"> khám bệnh, chữa bệnh/thừa nhận giấy phép hành nghề</w:t>
            </w:r>
          </w:p>
        </w:tc>
      </w:tr>
      <w:tr w:rsidR="00087F95" w:rsidRPr="00D3119A" w14:paraId="66CA0053" w14:textId="77777777">
        <w:tc>
          <w:tcPr>
            <w:tcW w:w="673" w:type="dxa"/>
          </w:tcPr>
          <w:p w14:paraId="3BB4123A" w14:textId="77777777" w:rsidR="00087F95" w:rsidRDefault="006F3EFE" w:rsidP="00925CBE">
            <w:pPr>
              <w:spacing w:before="120" w:after="120"/>
              <w:jc w:val="center"/>
              <w:rPr>
                <w:sz w:val="26"/>
                <w:szCs w:val="26"/>
                <w:lang w:val="sv-SE"/>
              </w:rPr>
            </w:pPr>
            <w:r>
              <w:rPr>
                <w:sz w:val="26"/>
                <w:szCs w:val="26"/>
                <w:lang w:val="sv-SE"/>
              </w:rPr>
              <w:t>9</w:t>
            </w:r>
          </w:p>
        </w:tc>
        <w:tc>
          <w:tcPr>
            <w:tcW w:w="2016" w:type="dxa"/>
          </w:tcPr>
          <w:p w14:paraId="062C0E65" w14:textId="77777777" w:rsidR="00087F95" w:rsidRDefault="006F3EFE" w:rsidP="00925CBE">
            <w:pPr>
              <w:spacing w:before="120" w:after="120"/>
              <w:ind w:left="-5"/>
              <w:jc w:val="center"/>
              <w:rPr>
                <w:iCs/>
                <w:sz w:val="26"/>
                <w:szCs w:val="26"/>
                <w:lang w:val="sv-SE"/>
              </w:rPr>
            </w:pPr>
            <w:proofErr w:type="spellStart"/>
            <w:r>
              <w:rPr>
                <w:sz w:val="26"/>
                <w:szCs w:val="26"/>
              </w:rPr>
              <w:t>Mẫu</w:t>
            </w:r>
            <w:proofErr w:type="spellEnd"/>
            <w:r>
              <w:rPr>
                <w:sz w:val="26"/>
                <w:szCs w:val="26"/>
              </w:rPr>
              <w:t xml:space="preserve"> 09</w:t>
            </w:r>
          </w:p>
        </w:tc>
        <w:tc>
          <w:tcPr>
            <w:tcW w:w="6656" w:type="dxa"/>
          </w:tcPr>
          <w:p w14:paraId="6330EB91" w14:textId="77777777" w:rsidR="00087F95" w:rsidRDefault="006F3EFE" w:rsidP="00925CBE">
            <w:pPr>
              <w:spacing w:before="120" w:after="120"/>
              <w:rPr>
                <w:sz w:val="26"/>
                <w:szCs w:val="26"/>
                <w:lang w:val="sv-SE"/>
              </w:rPr>
            </w:pPr>
            <w:r>
              <w:rPr>
                <w:iCs/>
                <w:sz w:val="26"/>
                <w:szCs w:val="26"/>
                <w:lang w:val="sv-SE"/>
              </w:rPr>
              <w:t xml:space="preserve">Sơ yếu lý lịch tự thuật </w:t>
            </w:r>
          </w:p>
        </w:tc>
      </w:tr>
      <w:tr w:rsidR="00087F95" w:rsidRPr="00D3119A" w14:paraId="4C1E1590" w14:textId="77777777">
        <w:tc>
          <w:tcPr>
            <w:tcW w:w="673" w:type="dxa"/>
          </w:tcPr>
          <w:p w14:paraId="6E7B6A82" w14:textId="77777777" w:rsidR="00087F95" w:rsidRDefault="006F3EFE" w:rsidP="00925CBE">
            <w:pPr>
              <w:spacing w:before="120" w:after="120"/>
              <w:jc w:val="center"/>
              <w:rPr>
                <w:sz w:val="26"/>
                <w:szCs w:val="26"/>
                <w:lang w:val="sv-SE"/>
              </w:rPr>
            </w:pPr>
            <w:r>
              <w:rPr>
                <w:sz w:val="26"/>
                <w:szCs w:val="26"/>
                <w:lang w:val="sv-SE"/>
              </w:rPr>
              <w:t>10</w:t>
            </w:r>
          </w:p>
        </w:tc>
        <w:tc>
          <w:tcPr>
            <w:tcW w:w="2016" w:type="dxa"/>
          </w:tcPr>
          <w:p w14:paraId="0FB1EED2" w14:textId="77777777" w:rsidR="00087F95" w:rsidRDefault="006F3EFE" w:rsidP="00925CBE">
            <w:pPr>
              <w:spacing w:before="120" w:after="120"/>
              <w:ind w:left="-5"/>
              <w:jc w:val="center"/>
              <w:rPr>
                <w:iCs/>
                <w:sz w:val="26"/>
                <w:szCs w:val="26"/>
                <w:lang w:val="sv-SE"/>
              </w:rPr>
            </w:pPr>
            <w:r>
              <w:rPr>
                <w:iCs/>
                <w:sz w:val="26"/>
                <w:szCs w:val="26"/>
                <w:lang w:val="sv-SE"/>
              </w:rPr>
              <w:t>Mẫu 10</w:t>
            </w:r>
          </w:p>
        </w:tc>
        <w:tc>
          <w:tcPr>
            <w:tcW w:w="6656" w:type="dxa"/>
          </w:tcPr>
          <w:p w14:paraId="3823AFDA" w14:textId="77777777" w:rsidR="00087F95" w:rsidRDefault="006F3EFE" w:rsidP="00925CBE">
            <w:pPr>
              <w:spacing w:before="120" w:after="120"/>
              <w:rPr>
                <w:iCs/>
                <w:sz w:val="26"/>
                <w:szCs w:val="26"/>
                <w:lang w:val="vi-VN"/>
              </w:rPr>
            </w:pPr>
            <w:r>
              <w:rPr>
                <w:iCs/>
                <w:sz w:val="26"/>
                <w:szCs w:val="26"/>
                <w:lang w:val="vi-VN"/>
              </w:rPr>
              <w:t>Quyết định về việc điều chỉnh phạm vi hành nghề</w:t>
            </w:r>
          </w:p>
        </w:tc>
      </w:tr>
      <w:tr w:rsidR="00087F95" w:rsidRPr="00D3119A" w14:paraId="6375C9DE" w14:textId="77777777">
        <w:tc>
          <w:tcPr>
            <w:tcW w:w="673" w:type="dxa"/>
          </w:tcPr>
          <w:p w14:paraId="392E0736" w14:textId="77777777" w:rsidR="00087F95" w:rsidRDefault="006F3EFE" w:rsidP="00925CBE">
            <w:pPr>
              <w:spacing w:before="120" w:after="120"/>
              <w:jc w:val="center"/>
              <w:rPr>
                <w:sz w:val="26"/>
                <w:szCs w:val="26"/>
                <w:lang w:val="sv-SE"/>
              </w:rPr>
            </w:pPr>
            <w:r>
              <w:rPr>
                <w:sz w:val="26"/>
                <w:szCs w:val="26"/>
                <w:lang w:val="sv-SE"/>
              </w:rPr>
              <w:t>11</w:t>
            </w:r>
          </w:p>
        </w:tc>
        <w:tc>
          <w:tcPr>
            <w:tcW w:w="2016" w:type="dxa"/>
          </w:tcPr>
          <w:p w14:paraId="35D76A8D" w14:textId="77777777" w:rsidR="00087F95" w:rsidRDefault="006F3EFE" w:rsidP="00925CBE">
            <w:pPr>
              <w:spacing w:before="120" w:after="120"/>
              <w:ind w:left="-5"/>
              <w:jc w:val="center"/>
              <w:rPr>
                <w:iCs/>
                <w:sz w:val="26"/>
                <w:szCs w:val="26"/>
                <w:lang w:val="vi-VN"/>
              </w:rPr>
            </w:pPr>
            <w:r>
              <w:rPr>
                <w:iCs/>
                <w:sz w:val="26"/>
                <w:szCs w:val="26"/>
                <w:lang w:val="sv-SE"/>
              </w:rPr>
              <w:t>Mẫu</w:t>
            </w:r>
            <w:r>
              <w:rPr>
                <w:iCs/>
                <w:sz w:val="26"/>
                <w:szCs w:val="26"/>
                <w:lang w:val="vi-VN"/>
              </w:rPr>
              <w:t xml:space="preserve"> 11</w:t>
            </w:r>
          </w:p>
        </w:tc>
        <w:tc>
          <w:tcPr>
            <w:tcW w:w="6656" w:type="dxa"/>
          </w:tcPr>
          <w:p w14:paraId="241F6516" w14:textId="77777777" w:rsidR="00087F95" w:rsidRDefault="006F3EFE" w:rsidP="00925CBE">
            <w:pPr>
              <w:spacing w:before="120" w:after="120"/>
              <w:rPr>
                <w:iCs/>
                <w:sz w:val="26"/>
                <w:szCs w:val="26"/>
                <w:lang w:val="vi-VN"/>
              </w:rPr>
            </w:pPr>
            <w:r>
              <w:rPr>
                <w:iCs/>
                <w:sz w:val="26"/>
                <w:szCs w:val="26"/>
                <w:lang w:val="vi-VN"/>
              </w:rPr>
              <w:t>Giấy xác nhận quá trình hành nghề</w:t>
            </w:r>
          </w:p>
        </w:tc>
      </w:tr>
    </w:tbl>
    <w:p w14:paraId="38CE316D" w14:textId="77777777" w:rsidR="00087F95" w:rsidRDefault="00087F95">
      <w:pPr>
        <w:rPr>
          <w:lang w:val="vi-VN"/>
        </w:rPr>
      </w:pPr>
    </w:p>
    <w:p w14:paraId="594AEC07" w14:textId="77777777" w:rsidR="00087F95" w:rsidRDefault="00087F95">
      <w:pPr>
        <w:rPr>
          <w:lang w:val="vi-VN"/>
        </w:rPr>
      </w:pPr>
    </w:p>
    <w:p w14:paraId="2A4DA2AF" w14:textId="77777777" w:rsidR="00087F95" w:rsidRDefault="00087F95">
      <w:pPr>
        <w:rPr>
          <w:lang w:val="vi-VN"/>
        </w:rPr>
      </w:pPr>
    </w:p>
    <w:p w14:paraId="7F66DAC1" w14:textId="77777777" w:rsidR="00087F95" w:rsidRDefault="00087F95">
      <w:pPr>
        <w:rPr>
          <w:lang w:val="vi-VN"/>
        </w:rPr>
      </w:pPr>
    </w:p>
    <w:p w14:paraId="27E30D62" w14:textId="77777777" w:rsidR="00087F95" w:rsidRDefault="00087F95">
      <w:pPr>
        <w:rPr>
          <w:lang w:val="vi-VN"/>
        </w:rPr>
      </w:pPr>
    </w:p>
    <w:p w14:paraId="4C853866" w14:textId="77777777" w:rsidR="00087F95" w:rsidRDefault="00087F95">
      <w:pPr>
        <w:rPr>
          <w:lang w:val="vi-VN"/>
        </w:rPr>
      </w:pPr>
    </w:p>
    <w:p w14:paraId="2DD18C0E" w14:textId="77777777" w:rsidR="00087F95" w:rsidRDefault="00087F95">
      <w:pPr>
        <w:rPr>
          <w:lang w:val="vi-VN"/>
        </w:rPr>
      </w:pPr>
    </w:p>
    <w:p w14:paraId="5AF6B73F" w14:textId="77777777" w:rsidR="00087F95" w:rsidRDefault="00087F95">
      <w:pPr>
        <w:rPr>
          <w:lang w:val="vi-VN"/>
        </w:rPr>
      </w:pPr>
    </w:p>
    <w:p w14:paraId="45E0D4A3" w14:textId="77777777" w:rsidR="00087F95" w:rsidRDefault="00087F95">
      <w:pPr>
        <w:rPr>
          <w:lang w:val="vi-VN"/>
        </w:rPr>
      </w:pPr>
    </w:p>
    <w:p w14:paraId="5D4A4881" w14:textId="77777777" w:rsidR="00087F95" w:rsidRDefault="00087F95">
      <w:pPr>
        <w:rPr>
          <w:lang w:val="vi-VN"/>
        </w:rPr>
      </w:pPr>
    </w:p>
    <w:p w14:paraId="05CC6E29" w14:textId="77777777" w:rsidR="00087F95" w:rsidRDefault="00087F95">
      <w:pPr>
        <w:rPr>
          <w:lang w:val="vi-VN"/>
        </w:rPr>
      </w:pPr>
    </w:p>
    <w:p w14:paraId="0EAAC096" w14:textId="0E869B73" w:rsidR="00087F95" w:rsidRDefault="00087F95">
      <w:pPr>
        <w:rPr>
          <w:lang w:val="vi-VN"/>
        </w:rPr>
      </w:pPr>
    </w:p>
    <w:p w14:paraId="5D063E07" w14:textId="538675AC" w:rsidR="0083554D" w:rsidRDefault="0083554D">
      <w:pPr>
        <w:rPr>
          <w:lang w:val="vi-VN"/>
        </w:rPr>
      </w:pPr>
    </w:p>
    <w:p w14:paraId="685D2D3C" w14:textId="77777777" w:rsidR="0083554D" w:rsidRDefault="0083554D">
      <w:pPr>
        <w:rPr>
          <w:lang w:val="vi-VN"/>
        </w:rPr>
      </w:pPr>
    </w:p>
    <w:p w14:paraId="47AAFBFB" w14:textId="77777777" w:rsidR="00087F95" w:rsidRDefault="00087F95">
      <w:pPr>
        <w:rPr>
          <w:lang w:val="vi-VN"/>
        </w:rPr>
      </w:pPr>
    </w:p>
    <w:p w14:paraId="05919C96" w14:textId="76047274" w:rsidR="00087F95" w:rsidRDefault="006F3EFE">
      <w:pPr>
        <w:pStyle w:val="Heading2"/>
        <w:spacing w:before="0" w:line="360" w:lineRule="exact"/>
        <w:jc w:val="both"/>
        <w:rPr>
          <w:rFonts w:ascii="Times New Roman" w:hAnsi="Times New Roman" w:cs="Times New Roman"/>
          <w:b/>
          <w:bCs/>
          <w:color w:val="auto"/>
          <w:lang w:val="vi-VN"/>
        </w:rPr>
      </w:pPr>
      <w:r>
        <w:rPr>
          <w:rFonts w:ascii="Times New Roman" w:hAnsi="Times New Roman" w:cs="Times New Roman"/>
          <w:b/>
          <w:bCs/>
          <w:color w:val="auto"/>
          <w:lang w:val="vi-VN"/>
        </w:rPr>
        <w:lastRenderedPageBreak/>
        <w:t>Mẫu 01</w:t>
      </w:r>
      <w:r w:rsidR="00706ACB">
        <w:rPr>
          <w:rFonts w:ascii="Times New Roman" w:hAnsi="Times New Roman" w:cs="Times New Roman"/>
          <w:b/>
          <w:bCs/>
          <w:color w:val="auto"/>
        </w:rPr>
        <w:t xml:space="preserve"> </w:t>
      </w:r>
      <w:r>
        <w:rPr>
          <w:rFonts w:ascii="Times New Roman" w:hAnsi="Times New Roman" w:cs="Times New Roman"/>
          <w:b/>
          <w:bCs/>
          <w:color w:val="auto"/>
          <w:lang w:val="vi-VN"/>
        </w:rPr>
        <w:t>-</w:t>
      </w:r>
      <w:r w:rsidR="00706ACB">
        <w:rPr>
          <w:rFonts w:ascii="Times New Roman" w:hAnsi="Times New Roman" w:cs="Times New Roman"/>
          <w:b/>
          <w:bCs/>
          <w:color w:val="auto"/>
        </w:rPr>
        <w:t xml:space="preserve"> </w:t>
      </w:r>
      <w:r>
        <w:rPr>
          <w:rFonts w:ascii="Times New Roman" w:hAnsi="Times New Roman" w:cs="Times New Roman"/>
          <w:b/>
          <w:bCs/>
          <w:color w:val="auto"/>
          <w:lang w:val="vi-VN"/>
        </w:rPr>
        <w:t xml:space="preserve">Bản công bố cơ sở khám bệnh, chữa bệnh đáp ứng yêu cầu là cơ sở hướng dẫn thực hành </w:t>
      </w:r>
    </w:p>
    <w:p w14:paraId="23A7CF6B" w14:textId="77777777" w:rsidR="0083554D" w:rsidRPr="0083554D" w:rsidRDefault="0083554D" w:rsidP="0083554D">
      <w:pPr>
        <w:rPr>
          <w:lang w:val="vi-VN"/>
        </w:rPr>
      </w:pPr>
    </w:p>
    <w:tbl>
      <w:tblPr>
        <w:tblStyle w:val="TableGrid1"/>
        <w:tblW w:w="9645" w:type="dxa"/>
        <w:tblInd w:w="-2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5"/>
        <w:gridCol w:w="5670"/>
      </w:tblGrid>
      <w:tr w:rsidR="00087F95" w14:paraId="6E6BC6D4" w14:textId="77777777">
        <w:trPr>
          <w:trHeight w:val="1316"/>
        </w:trPr>
        <w:tc>
          <w:tcPr>
            <w:tcW w:w="3975" w:type="dxa"/>
          </w:tcPr>
          <w:p w14:paraId="3E30D626" w14:textId="17E143E0" w:rsidR="00087F95" w:rsidRDefault="006F3EFE" w:rsidP="0083554D">
            <w:pPr>
              <w:jc w:val="center"/>
              <w:rPr>
                <w:b/>
                <w:bCs/>
                <w:color w:val="auto"/>
                <w:sz w:val="26"/>
                <w:szCs w:val="26"/>
                <w:lang w:val="de-DE"/>
              </w:rPr>
            </w:pPr>
            <w:r>
              <w:rPr>
                <w:color w:val="auto"/>
                <w:sz w:val="26"/>
                <w:szCs w:val="26"/>
                <w:lang w:val="de-DE"/>
              </w:rPr>
              <w:t>TÊN CQ, TC CHỦ QUẢN</w:t>
            </w:r>
            <w:r>
              <w:rPr>
                <w:rStyle w:val="FootnoteReference"/>
                <w:color w:val="auto"/>
                <w:sz w:val="26"/>
                <w:szCs w:val="26"/>
                <w:lang w:val="de-DE"/>
              </w:rPr>
              <w:footnoteReference w:id="1"/>
            </w:r>
            <w:r>
              <w:rPr>
                <w:color w:val="auto"/>
                <w:sz w:val="26"/>
                <w:szCs w:val="26"/>
                <w:lang w:val="de-DE"/>
              </w:rPr>
              <w:br/>
            </w:r>
            <w:r>
              <w:rPr>
                <w:b/>
                <w:bCs/>
                <w:color w:val="auto"/>
                <w:sz w:val="26"/>
                <w:szCs w:val="26"/>
                <w:lang w:val="de-DE"/>
              </w:rPr>
              <w:t>TÊN CƠ QUAN, TỔ CHỨC</w:t>
            </w:r>
            <w:r>
              <w:rPr>
                <w:rStyle w:val="FootnoteReference"/>
                <w:b/>
                <w:bCs/>
                <w:color w:val="auto"/>
                <w:sz w:val="26"/>
                <w:szCs w:val="26"/>
                <w:lang w:val="de-DE"/>
              </w:rPr>
              <w:footnoteReference w:id="2"/>
            </w:r>
          </w:p>
          <w:p w14:paraId="37F5A525" w14:textId="70B0AD30" w:rsidR="0083554D" w:rsidRPr="0083554D" w:rsidRDefault="0083554D" w:rsidP="0083554D">
            <w:pPr>
              <w:jc w:val="center"/>
              <w:rPr>
                <w:b/>
                <w:bCs/>
                <w:color w:val="auto"/>
                <w:sz w:val="26"/>
                <w:szCs w:val="26"/>
                <w:vertAlign w:val="superscript"/>
                <w:lang w:val="de-DE"/>
              </w:rPr>
            </w:pPr>
            <w:r>
              <w:rPr>
                <w:b/>
                <w:bCs/>
                <w:color w:val="auto"/>
                <w:sz w:val="26"/>
                <w:szCs w:val="26"/>
                <w:vertAlign w:val="superscript"/>
                <w:lang w:val="de-DE"/>
              </w:rPr>
              <w:t>_____________</w:t>
            </w:r>
          </w:p>
          <w:p w14:paraId="36E3E217" w14:textId="5DBAF0A2" w:rsidR="00087F95" w:rsidRDefault="006F3EFE" w:rsidP="0083554D">
            <w:pPr>
              <w:jc w:val="center"/>
              <w:rPr>
                <w:color w:val="auto"/>
                <w:sz w:val="26"/>
                <w:szCs w:val="26"/>
              </w:rPr>
            </w:pPr>
            <w:proofErr w:type="spellStart"/>
            <w:r>
              <w:rPr>
                <w:color w:val="auto"/>
                <w:sz w:val="26"/>
                <w:szCs w:val="26"/>
              </w:rPr>
              <w:t>Số</w:t>
            </w:r>
            <w:proofErr w:type="spellEnd"/>
            <w:r>
              <w:rPr>
                <w:color w:val="auto"/>
                <w:sz w:val="26"/>
                <w:szCs w:val="26"/>
              </w:rPr>
              <w:t xml:space="preserve">: </w:t>
            </w:r>
            <w:r w:rsidR="002A16D0">
              <w:rPr>
                <w:color w:val="auto"/>
                <w:sz w:val="26"/>
                <w:szCs w:val="26"/>
              </w:rPr>
              <w:t>…</w:t>
            </w:r>
            <w:r>
              <w:rPr>
                <w:color w:val="auto"/>
                <w:sz w:val="26"/>
                <w:szCs w:val="26"/>
              </w:rPr>
              <w:t>/......</w:t>
            </w:r>
            <w:r>
              <w:rPr>
                <w:rStyle w:val="FootnoteReference"/>
                <w:color w:val="auto"/>
                <w:sz w:val="26"/>
                <w:szCs w:val="26"/>
              </w:rPr>
              <w:footnoteReference w:id="3"/>
            </w:r>
            <w:r>
              <w:rPr>
                <w:color w:val="auto"/>
                <w:sz w:val="26"/>
                <w:szCs w:val="26"/>
              </w:rPr>
              <w:t>......</w:t>
            </w:r>
            <w:r>
              <w:rPr>
                <w:color w:val="auto"/>
                <w:sz w:val="26"/>
                <w:szCs w:val="26"/>
              </w:rPr>
              <w:br/>
            </w:r>
          </w:p>
        </w:tc>
        <w:tc>
          <w:tcPr>
            <w:tcW w:w="5670" w:type="dxa"/>
          </w:tcPr>
          <w:p w14:paraId="4F0029FE" w14:textId="44F0F9EE" w:rsidR="00087F95" w:rsidRPr="0083554D" w:rsidRDefault="006F3EFE" w:rsidP="0083554D">
            <w:pPr>
              <w:jc w:val="center"/>
              <w:rPr>
                <w:b/>
                <w:bCs/>
                <w:color w:val="auto"/>
                <w:sz w:val="28"/>
                <w:szCs w:val="26"/>
              </w:rPr>
            </w:pPr>
            <w:r>
              <w:rPr>
                <w:b/>
                <w:bCs/>
                <w:color w:val="auto"/>
                <w:sz w:val="26"/>
                <w:szCs w:val="26"/>
              </w:rPr>
              <w:t>CỘNG HÒA XÃ HỘI CHỦ NGHĨA VIỆT NAM</w:t>
            </w:r>
            <w:r>
              <w:rPr>
                <w:b/>
                <w:bCs/>
                <w:color w:val="auto"/>
                <w:sz w:val="26"/>
                <w:szCs w:val="26"/>
              </w:rPr>
              <w:br/>
            </w:r>
            <w:proofErr w:type="spellStart"/>
            <w:r w:rsidRPr="0083554D">
              <w:rPr>
                <w:b/>
                <w:bCs/>
                <w:color w:val="auto"/>
                <w:sz w:val="28"/>
                <w:szCs w:val="26"/>
              </w:rPr>
              <w:t>Độc</w:t>
            </w:r>
            <w:proofErr w:type="spellEnd"/>
            <w:r w:rsidRPr="0083554D">
              <w:rPr>
                <w:b/>
                <w:bCs/>
                <w:color w:val="auto"/>
                <w:sz w:val="28"/>
                <w:szCs w:val="26"/>
              </w:rPr>
              <w:t xml:space="preserve"> </w:t>
            </w:r>
            <w:proofErr w:type="spellStart"/>
            <w:r w:rsidRPr="0083554D">
              <w:rPr>
                <w:b/>
                <w:bCs/>
                <w:color w:val="auto"/>
                <w:sz w:val="28"/>
                <w:szCs w:val="26"/>
              </w:rPr>
              <w:t>lập</w:t>
            </w:r>
            <w:proofErr w:type="spellEnd"/>
            <w:r w:rsidRPr="0083554D">
              <w:rPr>
                <w:b/>
                <w:bCs/>
                <w:color w:val="auto"/>
                <w:sz w:val="28"/>
                <w:szCs w:val="26"/>
              </w:rPr>
              <w:t xml:space="preserve"> - </w:t>
            </w:r>
            <w:proofErr w:type="spellStart"/>
            <w:r w:rsidRPr="0083554D">
              <w:rPr>
                <w:b/>
                <w:bCs/>
                <w:color w:val="auto"/>
                <w:sz w:val="28"/>
                <w:szCs w:val="26"/>
              </w:rPr>
              <w:t>Tự</w:t>
            </w:r>
            <w:proofErr w:type="spellEnd"/>
            <w:r w:rsidRPr="0083554D">
              <w:rPr>
                <w:b/>
                <w:bCs/>
                <w:color w:val="auto"/>
                <w:sz w:val="28"/>
                <w:szCs w:val="26"/>
              </w:rPr>
              <w:t xml:space="preserve"> do - </w:t>
            </w:r>
            <w:proofErr w:type="spellStart"/>
            <w:r w:rsidRPr="0083554D">
              <w:rPr>
                <w:b/>
                <w:bCs/>
                <w:color w:val="auto"/>
                <w:sz w:val="28"/>
                <w:szCs w:val="26"/>
              </w:rPr>
              <w:t>Hạnh</w:t>
            </w:r>
            <w:proofErr w:type="spellEnd"/>
            <w:r w:rsidRPr="0083554D">
              <w:rPr>
                <w:b/>
                <w:bCs/>
                <w:color w:val="auto"/>
                <w:sz w:val="28"/>
                <w:szCs w:val="26"/>
              </w:rPr>
              <w:t xml:space="preserve"> </w:t>
            </w:r>
            <w:proofErr w:type="spellStart"/>
            <w:r w:rsidRPr="0083554D">
              <w:rPr>
                <w:b/>
                <w:bCs/>
                <w:color w:val="auto"/>
                <w:sz w:val="28"/>
                <w:szCs w:val="26"/>
              </w:rPr>
              <w:t>phúc</w:t>
            </w:r>
            <w:proofErr w:type="spellEnd"/>
          </w:p>
          <w:p w14:paraId="6BB10416" w14:textId="7613EDC6" w:rsidR="0083554D" w:rsidRPr="0083554D" w:rsidRDefault="0083554D" w:rsidP="0083554D">
            <w:pPr>
              <w:jc w:val="center"/>
              <w:rPr>
                <w:b/>
                <w:bCs/>
                <w:color w:val="auto"/>
                <w:sz w:val="28"/>
                <w:szCs w:val="26"/>
                <w:vertAlign w:val="superscript"/>
              </w:rPr>
            </w:pPr>
            <w:r w:rsidRPr="0083554D">
              <w:rPr>
                <w:b/>
                <w:bCs/>
                <w:color w:val="auto"/>
                <w:sz w:val="28"/>
                <w:szCs w:val="26"/>
                <w:vertAlign w:val="superscript"/>
              </w:rPr>
              <w:t>________________________________________</w:t>
            </w:r>
          </w:p>
          <w:p w14:paraId="5457D269" w14:textId="7DDCBA3A" w:rsidR="00087F95" w:rsidRDefault="006F3EFE" w:rsidP="0083554D">
            <w:pPr>
              <w:jc w:val="center"/>
              <w:rPr>
                <w:i/>
                <w:color w:val="auto"/>
                <w:sz w:val="26"/>
                <w:szCs w:val="26"/>
              </w:rPr>
            </w:pPr>
            <w:r w:rsidRPr="0083554D">
              <w:rPr>
                <w:i/>
                <w:iCs/>
                <w:color w:val="auto"/>
                <w:sz w:val="28"/>
                <w:szCs w:val="26"/>
              </w:rPr>
              <w:t>….</w:t>
            </w:r>
            <w:r w:rsidRPr="0083554D">
              <w:rPr>
                <w:rStyle w:val="FootnoteReference"/>
                <w:i/>
                <w:iCs/>
                <w:color w:val="auto"/>
                <w:sz w:val="28"/>
                <w:szCs w:val="26"/>
              </w:rPr>
              <w:footnoteReference w:id="4"/>
            </w:r>
            <w:proofErr w:type="gramStart"/>
            <w:r w:rsidRPr="0083554D">
              <w:rPr>
                <w:i/>
                <w:iCs/>
                <w:color w:val="auto"/>
                <w:sz w:val="28"/>
                <w:szCs w:val="26"/>
              </w:rPr>
              <w:t>…..</w:t>
            </w:r>
            <w:proofErr w:type="gramEnd"/>
            <w:r w:rsidRPr="0083554D">
              <w:rPr>
                <w:i/>
                <w:iCs/>
                <w:color w:val="auto"/>
                <w:sz w:val="28"/>
                <w:szCs w:val="26"/>
              </w:rPr>
              <w:t xml:space="preserve">, </w:t>
            </w:r>
            <w:proofErr w:type="spellStart"/>
            <w:r w:rsidRPr="0083554D">
              <w:rPr>
                <w:i/>
                <w:iCs/>
                <w:color w:val="auto"/>
                <w:sz w:val="28"/>
                <w:szCs w:val="26"/>
              </w:rPr>
              <w:t>ngày</w:t>
            </w:r>
            <w:proofErr w:type="spellEnd"/>
            <w:r w:rsidRPr="0083554D">
              <w:rPr>
                <w:i/>
                <w:iCs/>
                <w:color w:val="auto"/>
                <w:sz w:val="28"/>
                <w:szCs w:val="26"/>
              </w:rPr>
              <w:t xml:space="preserve">…... </w:t>
            </w:r>
            <w:proofErr w:type="spellStart"/>
            <w:r w:rsidRPr="0083554D">
              <w:rPr>
                <w:i/>
                <w:iCs/>
                <w:color w:val="auto"/>
                <w:sz w:val="28"/>
                <w:szCs w:val="26"/>
              </w:rPr>
              <w:t>tháng</w:t>
            </w:r>
            <w:proofErr w:type="spellEnd"/>
            <w:r w:rsidRPr="0083554D">
              <w:rPr>
                <w:i/>
                <w:iCs/>
                <w:color w:val="auto"/>
                <w:sz w:val="28"/>
                <w:szCs w:val="26"/>
              </w:rPr>
              <w:t xml:space="preserve">….. </w:t>
            </w:r>
            <w:proofErr w:type="spellStart"/>
            <w:r w:rsidRPr="0083554D">
              <w:rPr>
                <w:i/>
                <w:iCs/>
                <w:color w:val="auto"/>
                <w:sz w:val="28"/>
                <w:szCs w:val="26"/>
              </w:rPr>
              <w:t>năm</w:t>
            </w:r>
            <w:proofErr w:type="spellEnd"/>
            <w:proofErr w:type="gramStart"/>
            <w:r w:rsidRPr="0083554D">
              <w:rPr>
                <w:i/>
                <w:iCs/>
                <w:color w:val="auto"/>
                <w:sz w:val="28"/>
                <w:szCs w:val="26"/>
              </w:rPr>
              <w:t>…..</w:t>
            </w:r>
            <w:proofErr w:type="gramEnd"/>
          </w:p>
        </w:tc>
      </w:tr>
    </w:tbl>
    <w:p w14:paraId="685B589D" w14:textId="77777777" w:rsidR="0083554D" w:rsidRDefault="0083554D" w:rsidP="0083554D">
      <w:pPr>
        <w:jc w:val="center"/>
        <w:rPr>
          <w:b/>
          <w:bCs/>
          <w:sz w:val="26"/>
          <w:szCs w:val="26"/>
          <w:lang w:val="vi-VN"/>
        </w:rPr>
      </w:pPr>
      <w:bookmarkStart w:id="2" w:name="chuong_pl_2_name"/>
    </w:p>
    <w:p w14:paraId="37B7B817" w14:textId="70EDA838" w:rsidR="00087F95" w:rsidRDefault="006F3EFE" w:rsidP="0083554D">
      <w:pPr>
        <w:jc w:val="center"/>
        <w:rPr>
          <w:sz w:val="26"/>
          <w:szCs w:val="26"/>
        </w:rPr>
      </w:pPr>
      <w:r>
        <w:rPr>
          <w:b/>
          <w:bCs/>
          <w:sz w:val="26"/>
          <w:szCs w:val="26"/>
          <w:lang w:val="vi-VN"/>
        </w:rPr>
        <w:t>BẢN CÔNG B</w:t>
      </w:r>
      <w:r>
        <w:rPr>
          <w:b/>
          <w:bCs/>
          <w:sz w:val="26"/>
          <w:szCs w:val="26"/>
        </w:rPr>
        <w:t>Ố</w:t>
      </w:r>
      <w:bookmarkEnd w:id="2"/>
    </w:p>
    <w:p w14:paraId="1E1E149D" w14:textId="6AC11C31" w:rsidR="00087F95" w:rsidRDefault="006F3EFE" w:rsidP="0083554D">
      <w:pPr>
        <w:jc w:val="center"/>
        <w:rPr>
          <w:b/>
          <w:bCs/>
          <w:sz w:val="26"/>
          <w:szCs w:val="26"/>
          <w:lang w:val="vi-VN"/>
        </w:rPr>
      </w:pPr>
      <w:bookmarkStart w:id="3" w:name="chuong_pl_2_name_name"/>
      <w:r>
        <w:rPr>
          <w:b/>
          <w:bCs/>
          <w:sz w:val="26"/>
          <w:szCs w:val="26"/>
          <w:lang w:val="vi-VN"/>
        </w:rPr>
        <w:t xml:space="preserve">Cơ sở khám bệnh, chữa bệnh đáp ứng yêu cầu là cơ sở hướng dẫn thực hành </w:t>
      </w:r>
      <w:bookmarkEnd w:id="3"/>
    </w:p>
    <w:p w14:paraId="0D637BC4" w14:textId="60A18C76" w:rsidR="0083554D" w:rsidRPr="0083554D" w:rsidRDefault="0083554D" w:rsidP="0083554D">
      <w:pPr>
        <w:jc w:val="center"/>
        <w:rPr>
          <w:b/>
          <w:bCs/>
          <w:sz w:val="26"/>
          <w:szCs w:val="26"/>
          <w:vertAlign w:val="superscript"/>
        </w:rPr>
      </w:pPr>
      <w:r>
        <w:rPr>
          <w:b/>
          <w:bCs/>
          <w:sz w:val="26"/>
          <w:szCs w:val="26"/>
          <w:vertAlign w:val="superscript"/>
        </w:rPr>
        <w:t>_________________</w:t>
      </w:r>
    </w:p>
    <w:p w14:paraId="1E4FD8E0" w14:textId="77777777" w:rsidR="00087F95" w:rsidRDefault="00087F95">
      <w:pPr>
        <w:spacing w:line="360" w:lineRule="exact"/>
        <w:jc w:val="center"/>
        <w:rPr>
          <w:sz w:val="4"/>
          <w:szCs w:val="4"/>
          <w:lang w:val="vi-VN"/>
        </w:rPr>
      </w:pPr>
    </w:p>
    <w:p w14:paraId="783FD667" w14:textId="0B6676BE" w:rsidR="00087F95" w:rsidRDefault="006F3EFE">
      <w:pPr>
        <w:spacing w:line="360" w:lineRule="exact"/>
        <w:jc w:val="center"/>
        <w:rPr>
          <w:sz w:val="26"/>
          <w:szCs w:val="26"/>
          <w:lang w:val="vi-VN"/>
        </w:rPr>
      </w:pPr>
      <w:r>
        <w:rPr>
          <w:sz w:val="26"/>
          <w:szCs w:val="26"/>
          <w:lang w:val="vi-VN"/>
        </w:rPr>
        <w:t>Kính gửi: ………</w:t>
      </w:r>
      <w:r>
        <w:rPr>
          <w:rStyle w:val="FootnoteReference"/>
          <w:sz w:val="26"/>
          <w:szCs w:val="26"/>
          <w:lang w:val="vi-VN"/>
        </w:rPr>
        <w:footnoteReference w:id="5"/>
      </w:r>
      <w:r>
        <w:rPr>
          <w:sz w:val="26"/>
          <w:szCs w:val="26"/>
          <w:lang w:val="vi-VN"/>
        </w:rPr>
        <w:t>….. …….</w:t>
      </w:r>
    </w:p>
    <w:p w14:paraId="74E61AC1" w14:textId="77777777" w:rsidR="0083554D" w:rsidRDefault="0083554D">
      <w:pPr>
        <w:spacing w:line="360" w:lineRule="exact"/>
        <w:jc w:val="center"/>
        <w:rPr>
          <w:sz w:val="26"/>
          <w:szCs w:val="26"/>
          <w:lang w:val="vi-VN"/>
        </w:rPr>
      </w:pPr>
    </w:p>
    <w:p w14:paraId="5E304B33" w14:textId="77777777" w:rsidR="00087F95" w:rsidRDefault="006F3EFE" w:rsidP="0083554D">
      <w:pPr>
        <w:spacing w:before="180"/>
        <w:ind w:firstLine="567"/>
        <w:jc w:val="both"/>
        <w:rPr>
          <w:sz w:val="26"/>
          <w:szCs w:val="26"/>
          <w:lang w:val="vi-VN"/>
        </w:rPr>
      </w:pPr>
      <w:r>
        <w:rPr>
          <w:sz w:val="26"/>
          <w:szCs w:val="26"/>
          <w:lang w:val="vi-VN"/>
        </w:rPr>
        <w:t>Tên cơ sở hướng dẫn thực hành: ............................</w:t>
      </w:r>
      <w:r>
        <w:rPr>
          <w:rStyle w:val="FootnoteReference"/>
          <w:sz w:val="26"/>
          <w:szCs w:val="26"/>
          <w:lang w:val="vi-VN"/>
        </w:rPr>
        <w:footnoteReference w:id="6"/>
      </w:r>
      <w:r>
        <w:rPr>
          <w:sz w:val="26"/>
          <w:szCs w:val="26"/>
          <w:lang w:val="vi-VN"/>
        </w:rPr>
        <w:t>.................................................</w:t>
      </w:r>
    </w:p>
    <w:p w14:paraId="1EEBE8B0" w14:textId="77777777" w:rsidR="00087F95" w:rsidRDefault="006F3EFE" w:rsidP="0083554D">
      <w:pPr>
        <w:spacing w:before="180"/>
        <w:ind w:firstLine="567"/>
        <w:jc w:val="both"/>
        <w:rPr>
          <w:sz w:val="26"/>
          <w:szCs w:val="26"/>
          <w:lang w:val="vi-VN"/>
        </w:rPr>
      </w:pPr>
      <w:r>
        <w:rPr>
          <w:sz w:val="26"/>
          <w:szCs w:val="26"/>
          <w:lang w:val="vi-VN"/>
        </w:rPr>
        <w:t>Số giấy phép hoạt động ……… Cơ quan cấp: ......</w:t>
      </w:r>
      <w:r>
        <w:rPr>
          <w:rStyle w:val="FootnoteReference"/>
          <w:sz w:val="26"/>
          <w:szCs w:val="26"/>
          <w:lang w:val="vi-VN"/>
        </w:rPr>
        <w:footnoteReference w:id="7"/>
      </w:r>
      <w:r>
        <w:rPr>
          <w:sz w:val="26"/>
          <w:szCs w:val="26"/>
          <w:lang w:val="vi-VN"/>
        </w:rPr>
        <w:t>.........ngày …tháng......năm......</w:t>
      </w:r>
    </w:p>
    <w:p w14:paraId="4E48A730" w14:textId="77777777" w:rsidR="00087F95" w:rsidRDefault="006F3EFE" w:rsidP="0083554D">
      <w:pPr>
        <w:spacing w:before="180"/>
        <w:ind w:firstLine="567"/>
        <w:jc w:val="both"/>
        <w:rPr>
          <w:sz w:val="26"/>
          <w:szCs w:val="26"/>
          <w:lang w:val="vi-VN"/>
        </w:rPr>
      </w:pPr>
      <w:r>
        <w:rPr>
          <w:sz w:val="26"/>
          <w:szCs w:val="26"/>
          <w:lang w:val="vi-VN"/>
        </w:rPr>
        <w:t>Địa chỉ: ...............................................</w:t>
      </w:r>
      <w:r>
        <w:rPr>
          <w:rStyle w:val="FootnoteReference"/>
          <w:sz w:val="26"/>
          <w:szCs w:val="26"/>
          <w:lang w:val="vi-VN"/>
        </w:rPr>
        <w:footnoteReference w:id="8"/>
      </w:r>
      <w:r>
        <w:rPr>
          <w:sz w:val="26"/>
          <w:szCs w:val="26"/>
          <w:lang w:val="vi-VN"/>
        </w:rPr>
        <w:t xml:space="preserve">…………………………………………..... </w:t>
      </w:r>
    </w:p>
    <w:p w14:paraId="202C1E63" w14:textId="77777777" w:rsidR="00087F95" w:rsidRDefault="006F3EFE" w:rsidP="0083554D">
      <w:pPr>
        <w:spacing w:before="180"/>
        <w:ind w:firstLine="567"/>
        <w:jc w:val="both"/>
        <w:rPr>
          <w:sz w:val="26"/>
          <w:szCs w:val="26"/>
          <w:lang w:val="vi-VN"/>
        </w:rPr>
      </w:pPr>
      <w:r>
        <w:rPr>
          <w:sz w:val="26"/>
          <w:szCs w:val="26"/>
          <w:lang w:val="vi-VN"/>
        </w:rPr>
        <w:t xml:space="preserve">Người chịu trách nhiệm chuyên môn: ...................................................................... </w:t>
      </w:r>
    </w:p>
    <w:p w14:paraId="579681CC" w14:textId="3A9D661C" w:rsidR="00087F95" w:rsidRDefault="006F3EFE" w:rsidP="0083554D">
      <w:pPr>
        <w:spacing w:before="180"/>
        <w:ind w:firstLine="567"/>
        <w:jc w:val="both"/>
        <w:rPr>
          <w:sz w:val="26"/>
          <w:szCs w:val="26"/>
          <w:lang w:val="vi-VN"/>
        </w:rPr>
      </w:pPr>
      <w:r>
        <w:rPr>
          <w:sz w:val="26"/>
          <w:szCs w:val="26"/>
          <w:lang w:val="vi-VN"/>
        </w:rPr>
        <w:t>Điện thoại liên hệ: …...….....Email (nếu có): ..........................................................</w:t>
      </w:r>
    </w:p>
    <w:p w14:paraId="43FE540A" w14:textId="34B149AF" w:rsidR="00087F95" w:rsidRPr="003C757C" w:rsidRDefault="006F3EFE" w:rsidP="0083554D">
      <w:pPr>
        <w:spacing w:before="180"/>
        <w:ind w:firstLine="567"/>
        <w:jc w:val="both"/>
        <w:rPr>
          <w:spacing w:val="-4"/>
          <w:sz w:val="26"/>
          <w:szCs w:val="26"/>
          <w:lang w:val="vi-VN"/>
        </w:rPr>
      </w:pPr>
      <w:r w:rsidRPr="003C757C">
        <w:rPr>
          <w:spacing w:val="-4"/>
          <w:sz w:val="26"/>
          <w:szCs w:val="26"/>
          <w:lang w:val="vi-VN"/>
        </w:rPr>
        <w:t>Căn cứ Nghị định số       /2023/NĐ-CP ngày     tháng      năm 2023 của Chính phủ quy định chi tiết</w:t>
      </w:r>
      <w:r w:rsidR="003C757C" w:rsidRPr="003C757C">
        <w:rPr>
          <w:spacing w:val="-4"/>
          <w:sz w:val="26"/>
          <w:szCs w:val="26"/>
        </w:rPr>
        <w:t xml:space="preserve"> </w:t>
      </w:r>
      <w:proofErr w:type="spellStart"/>
      <w:r w:rsidR="003C757C" w:rsidRPr="003C757C">
        <w:rPr>
          <w:spacing w:val="-4"/>
          <w:sz w:val="26"/>
          <w:szCs w:val="26"/>
        </w:rPr>
        <w:t>một</w:t>
      </w:r>
      <w:proofErr w:type="spellEnd"/>
      <w:r w:rsidR="003C757C" w:rsidRPr="003C757C">
        <w:rPr>
          <w:spacing w:val="-4"/>
          <w:sz w:val="26"/>
          <w:szCs w:val="26"/>
        </w:rPr>
        <w:t xml:space="preserve"> </w:t>
      </w:r>
      <w:proofErr w:type="spellStart"/>
      <w:r w:rsidR="003C757C" w:rsidRPr="003C757C">
        <w:rPr>
          <w:spacing w:val="-4"/>
          <w:sz w:val="26"/>
          <w:szCs w:val="26"/>
        </w:rPr>
        <w:t>số</w:t>
      </w:r>
      <w:proofErr w:type="spellEnd"/>
      <w:r w:rsidR="003C757C" w:rsidRPr="003C757C">
        <w:rPr>
          <w:spacing w:val="-4"/>
          <w:sz w:val="26"/>
          <w:szCs w:val="26"/>
        </w:rPr>
        <w:t xml:space="preserve"> </w:t>
      </w:r>
      <w:proofErr w:type="spellStart"/>
      <w:r w:rsidR="003C757C" w:rsidRPr="003C757C">
        <w:rPr>
          <w:spacing w:val="-4"/>
          <w:sz w:val="26"/>
          <w:szCs w:val="26"/>
        </w:rPr>
        <w:t>điều</w:t>
      </w:r>
      <w:proofErr w:type="spellEnd"/>
      <w:r w:rsidR="003C757C" w:rsidRPr="003C757C">
        <w:rPr>
          <w:spacing w:val="-4"/>
          <w:sz w:val="26"/>
          <w:szCs w:val="26"/>
        </w:rPr>
        <w:t xml:space="preserve"> </w:t>
      </w:r>
      <w:proofErr w:type="spellStart"/>
      <w:r w:rsidR="003C757C" w:rsidRPr="003C757C">
        <w:rPr>
          <w:spacing w:val="-4"/>
          <w:sz w:val="26"/>
          <w:szCs w:val="26"/>
        </w:rPr>
        <w:t>của</w:t>
      </w:r>
      <w:proofErr w:type="spellEnd"/>
      <w:r w:rsidRPr="003C757C">
        <w:rPr>
          <w:spacing w:val="-4"/>
          <w:sz w:val="26"/>
          <w:szCs w:val="26"/>
          <w:lang w:val="vi-VN"/>
        </w:rPr>
        <w:t xml:space="preserve"> Luật Khám bệnh, chữa bệnh</w:t>
      </w:r>
      <w:r w:rsidR="0058096C">
        <w:rPr>
          <w:spacing w:val="-4"/>
          <w:sz w:val="26"/>
          <w:szCs w:val="26"/>
        </w:rPr>
        <w:t>,</w:t>
      </w:r>
      <w:r w:rsidRPr="003C757C">
        <w:rPr>
          <w:spacing w:val="-4"/>
          <w:sz w:val="26"/>
          <w:szCs w:val="26"/>
          <w:lang w:val="vi-VN"/>
        </w:rPr>
        <w:t xml:space="preserve"> </w:t>
      </w:r>
      <w:r w:rsidR="0058096C">
        <w:rPr>
          <w:spacing w:val="-4"/>
          <w:sz w:val="26"/>
          <w:szCs w:val="26"/>
        </w:rPr>
        <w:t>c</w:t>
      </w:r>
      <w:r w:rsidRPr="003C757C">
        <w:rPr>
          <w:spacing w:val="-4"/>
          <w:sz w:val="26"/>
          <w:szCs w:val="26"/>
          <w:lang w:val="vi-VN"/>
        </w:rPr>
        <w:t>ơ sở khám bệnh, chữa bệnh đáp ứng yêu cầu là cơ sở hướng dẫn thực hành theo quy định với các nội dung sau đây:</w:t>
      </w:r>
    </w:p>
    <w:p w14:paraId="0EEAD0D0" w14:textId="43630DB9" w:rsidR="00087F95" w:rsidRDefault="006F3EFE" w:rsidP="0083554D">
      <w:pPr>
        <w:spacing w:before="180"/>
        <w:ind w:firstLine="567"/>
        <w:jc w:val="both"/>
        <w:rPr>
          <w:sz w:val="26"/>
          <w:szCs w:val="26"/>
          <w:lang w:val="vi-VN"/>
        </w:rPr>
      </w:pPr>
      <w:r>
        <w:rPr>
          <w:sz w:val="26"/>
          <w:szCs w:val="26"/>
          <w:lang w:val="vi-VN"/>
        </w:rPr>
        <w:t>1. Đối tượng hướng dẫn thực hành: .............................</w:t>
      </w:r>
      <w:r>
        <w:rPr>
          <w:rStyle w:val="FootnoteReference"/>
          <w:sz w:val="26"/>
          <w:szCs w:val="26"/>
          <w:lang w:val="vi-VN"/>
        </w:rPr>
        <w:footnoteReference w:id="9"/>
      </w:r>
      <w:r>
        <w:rPr>
          <w:sz w:val="26"/>
          <w:szCs w:val="26"/>
          <w:lang w:val="vi-VN"/>
        </w:rPr>
        <w:t xml:space="preserve">............................................ </w:t>
      </w:r>
    </w:p>
    <w:p w14:paraId="3F89DE5B" w14:textId="4A124BF9" w:rsidR="00087F95" w:rsidRDefault="006F3EFE" w:rsidP="0083554D">
      <w:pPr>
        <w:spacing w:before="180"/>
        <w:ind w:firstLine="567"/>
        <w:jc w:val="both"/>
        <w:rPr>
          <w:sz w:val="26"/>
          <w:szCs w:val="26"/>
          <w:lang w:val="vi-VN"/>
        </w:rPr>
      </w:pPr>
      <w:r>
        <w:rPr>
          <w:sz w:val="26"/>
          <w:szCs w:val="26"/>
          <w:lang w:val="vi-VN"/>
        </w:rPr>
        <w:t>2. Danh sách người hướng dẫn thực hành........................</w:t>
      </w:r>
      <w:r>
        <w:rPr>
          <w:rStyle w:val="FootnoteReference"/>
          <w:sz w:val="26"/>
          <w:szCs w:val="26"/>
          <w:lang w:val="vi-VN"/>
        </w:rPr>
        <w:footnoteReference w:id="10"/>
      </w:r>
      <w:r>
        <w:rPr>
          <w:sz w:val="26"/>
          <w:szCs w:val="26"/>
          <w:lang w:val="vi-VN"/>
        </w:rPr>
        <w:t>.......................................</w:t>
      </w:r>
    </w:p>
    <w:p w14:paraId="30A0A020" w14:textId="3F85D22C" w:rsidR="00087F95" w:rsidRDefault="006F3EFE" w:rsidP="0083554D">
      <w:pPr>
        <w:spacing w:before="180"/>
        <w:ind w:firstLine="567"/>
        <w:jc w:val="both"/>
        <w:rPr>
          <w:sz w:val="26"/>
          <w:szCs w:val="26"/>
          <w:lang w:val="vi-VN"/>
        </w:rPr>
      </w:pPr>
      <w:r>
        <w:rPr>
          <w:sz w:val="26"/>
          <w:szCs w:val="26"/>
          <w:lang w:val="vi-VN"/>
        </w:rPr>
        <w:t>3. Các nội dung thực hành được ký hợp đồng hợp tác với cơ sở thực hành khác (nếu có)..............</w:t>
      </w:r>
      <w:r>
        <w:rPr>
          <w:rStyle w:val="FootnoteReference"/>
          <w:sz w:val="26"/>
          <w:szCs w:val="26"/>
          <w:lang w:val="vi-VN"/>
        </w:rPr>
        <w:footnoteReference w:id="11"/>
      </w:r>
      <w:r>
        <w:rPr>
          <w:sz w:val="26"/>
          <w:szCs w:val="26"/>
          <w:lang w:val="vi-VN"/>
        </w:rPr>
        <w:t>.............................................................................................................</w:t>
      </w:r>
    </w:p>
    <w:p w14:paraId="2FDF1EF6" w14:textId="77777777" w:rsidR="00087F95" w:rsidRDefault="006F3EFE" w:rsidP="0083554D">
      <w:pPr>
        <w:spacing w:before="180"/>
        <w:ind w:firstLine="567"/>
        <w:jc w:val="both"/>
        <w:rPr>
          <w:sz w:val="26"/>
          <w:szCs w:val="26"/>
          <w:lang w:val="vi-VN"/>
        </w:rPr>
      </w:pPr>
      <w:r>
        <w:rPr>
          <w:sz w:val="26"/>
          <w:szCs w:val="26"/>
          <w:lang w:val="vi-VN"/>
        </w:rPr>
        <w:t>4. Số lượng người thực hành có thể tiếp nhận để hướng dẫn thực hành.................</w:t>
      </w:r>
    </w:p>
    <w:p w14:paraId="3A8B592A" w14:textId="52F746ED" w:rsidR="008179A5" w:rsidRDefault="008179A5" w:rsidP="0083554D">
      <w:pPr>
        <w:spacing w:before="180"/>
        <w:ind w:firstLine="567"/>
        <w:jc w:val="both"/>
        <w:rPr>
          <w:sz w:val="26"/>
          <w:szCs w:val="26"/>
          <w:lang w:val="vi-VN"/>
        </w:rPr>
      </w:pPr>
      <w:r>
        <w:rPr>
          <w:sz w:val="26"/>
          <w:szCs w:val="26"/>
          <w:lang w:val="vi-VN"/>
        </w:rPr>
        <w:lastRenderedPageBreak/>
        <w:t>5. Chi phí hướng dẫn thực hành ............................</w:t>
      </w:r>
      <w:r>
        <w:rPr>
          <w:rStyle w:val="FootnoteReference"/>
          <w:sz w:val="26"/>
          <w:szCs w:val="26"/>
          <w:lang w:val="vi-VN"/>
        </w:rPr>
        <w:footnoteReference w:id="12"/>
      </w:r>
      <w:r>
        <w:rPr>
          <w:sz w:val="26"/>
          <w:szCs w:val="26"/>
          <w:lang w:val="vi-VN"/>
        </w:rPr>
        <w:t>...............................................</w:t>
      </w:r>
    </w:p>
    <w:p w14:paraId="1DB38754" w14:textId="77777777" w:rsidR="00087F95" w:rsidRDefault="006F3EFE" w:rsidP="0083554D">
      <w:pPr>
        <w:spacing w:before="180"/>
        <w:ind w:firstLine="567"/>
        <w:jc w:val="both"/>
        <w:rPr>
          <w:sz w:val="26"/>
          <w:szCs w:val="26"/>
          <w:lang w:val="vi-VN"/>
        </w:rPr>
      </w:pPr>
      <w:r>
        <w:rPr>
          <w:sz w:val="26"/>
          <w:szCs w:val="26"/>
          <w:lang w:val="vi-VN"/>
        </w:rPr>
        <w:t>Cơ sở cam kết và chịu trách nhiệm trước pháp luật về các nội dung đã công bố.</w:t>
      </w:r>
    </w:p>
    <w:p w14:paraId="0B5B71B1" w14:textId="51AAD545" w:rsidR="00087F95" w:rsidRPr="0083554D" w:rsidRDefault="006F3EFE" w:rsidP="0083554D">
      <w:pPr>
        <w:spacing w:before="120"/>
        <w:ind w:firstLine="567"/>
        <w:jc w:val="both"/>
        <w:rPr>
          <w:iCs/>
          <w:sz w:val="26"/>
          <w:szCs w:val="26"/>
          <w:lang w:val="vi-VN"/>
        </w:rPr>
      </w:pPr>
      <w:r w:rsidRPr="0083554D">
        <w:rPr>
          <w:iCs/>
          <w:sz w:val="26"/>
          <w:szCs w:val="26"/>
          <w:lang w:val="vi-VN"/>
        </w:rPr>
        <w:t>Tài liệu gửi kèm theo Bản công bố (nếu có)</w:t>
      </w:r>
    </w:p>
    <w:p w14:paraId="21C48672" w14:textId="77777777" w:rsidR="0083554D" w:rsidRDefault="0083554D" w:rsidP="0083554D">
      <w:pPr>
        <w:spacing w:before="120"/>
        <w:ind w:firstLine="567"/>
        <w:jc w:val="both"/>
        <w:rPr>
          <w:sz w:val="26"/>
          <w:szCs w:val="26"/>
          <w:lang w:val="vi-VN"/>
        </w:rPr>
      </w:pPr>
    </w:p>
    <w:tbl>
      <w:tblPr>
        <w:tblW w:w="5000" w:type="pct"/>
        <w:tblCellMar>
          <w:left w:w="0" w:type="dxa"/>
          <w:right w:w="0" w:type="dxa"/>
        </w:tblCellMar>
        <w:tblLook w:val="04A0" w:firstRow="1" w:lastRow="0" w:firstColumn="1" w:lastColumn="0" w:noHBand="0" w:noVBand="1"/>
      </w:tblPr>
      <w:tblGrid>
        <w:gridCol w:w="4523"/>
        <w:gridCol w:w="4549"/>
      </w:tblGrid>
      <w:tr w:rsidR="00087F95" w:rsidRPr="00D3119A" w14:paraId="06F64553" w14:textId="77777777" w:rsidTr="008179A5">
        <w:tc>
          <w:tcPr>
            <w:tcW w:w="2493" w:type="pct"/>
            <w:shd w:val="clear" w:color="auto" w:fill="auto"/>
            <w:tcMar>
              <w:top w:w="0" w:type="dxa"/>
              <w:left w:w="0" w:type="dxa"/>
              <w:bottom w:w="0" w:type="dxa"/>
              <w:right w:w="0" w:type="dxa"/>
            </w:tcMar>
          </w:tcPr>
          <w:p w14:paraId="4E25546A" w14:textId="77777777" w:rsidR="00087F95" w:rsidRDefault="00087F95">
            <w:pPr>
              <w:spacing w:line="360" w:lineRule="exact"/>
              <w:rPr>
                <w:sz w:val="26"/>
                <w:szCs w:val="26"/>
                <w:lang w:val="vi-VN"/>
              </w:rPr>
            </w:pPr>
          </w:p>
        </w:tc>
        <w:tc>
          <w:tcPr>
            <w:tcW w:w="2507" w:type="pct"/>
            <w:shd w:val="clear" w:color="auto" w:fill="auto"/>
            <w:tcMar>
              <w:top w:w="0" w:type="dxa"/>
              <w:left w:w="0" w:type="dxa"/>
              <w:bottom w:w="0" w:type="dxa"/>
              <w:right w:w="0" w:type="dxa"/>
            </w:tcMar>
          </w:tcPr>
          <w:p w14:paraId="09243A6E" w14:textId="77777777" w:rsidR="00087F95" w:rsidRDefault="006F3EFE" w:rsidP="0083554D">
            <w:pPr>
              <w:jc w:val="center"/>
              <w:rPr>
                <w:b/>
                <w:bCs/>
                <w:sz w:val="26"/>
                <w:szCs w:val="26"/>
                <w:lang w:val="vi-VN"/>
              </w:rPr>
            </w:pPr>
            <w:r>
              <w:rPr>
                <w:b/>
                <w:bCs/>
                <w:sz w:val="26"/>
                <w:szCs w:val="26"/>
                <w:lang w:val="vi-VN"/>
              </w:rPr>
              <w:t xml:space="preserve">THỦ TRƯỞNG CƠ SỞ </w:t>
            </w:r>
          </w:p>
          <w:p w14:paraId="4DE25238" w14:textId="77777777" w:rsidR="00087F95" w:rsidRDefault="006F3EFE" w:rsidP="0083554D">
            <w:pPr>
              <w:jc w:val="center"/>
              <w:rPr>
                <w:i/>
                <w:iCs/>
                <w:sz w:val="26"/>
                <w:szCs w:val="26"/>
                <w:lang w:val="vi-VN"/>
              </w:rPr>
            </w:pPr>
            <w:r>
              <w:rPr>
                <w:i/>
                <w:iCs/>
                <w:sz w:val="26"/>
                <w:szCs w:val="26"/>
                <w:lang w:val="vi-VN"/>
              </w:rPr>
              <w:t xml:space="preserve">(Ký, ghi rõ họ, tên và đóng dấu) </w:t>
            </w:r>
          </w:p>
          <w:p w14:paraId="7E791A63" w14:textId="77777777" w:rsidR="00087F95" w:rsidRDefault="006F3EFE" w:rsidP="0083554D">
            <w:pPr>
              <w:jc w:val="center"/>
              <w:rPr>
                <w:i/>
                <w:iCs/>
                <w:sz w:val="26"/>
                <w:szCs w:val="26"/>
                <w:lang w:val="vi-VN"/>
              </w:rPr>
            </w:pPr>
            <w:r>
              <w:rPr>
                <w:sz w:val="26"/>
                <w:szCs w:val="26"/>
                <w:lang w:val="vi-VN"/>
              </w:rPr>
              <w:t>Trường hợp thực hiện trực tuyến thì ký số hợp lệ của cá nhân, tổ chức</w:t>
            </w:r>
          </w:p>
        </w:tc>
      </w:tr>
    </w:tbl>
    <w:p w14:paraId="55A98CD9" w14:textId="77777777" w:rsidR="0083554D" w:rsidRDefault="0083554D">
      <w:pPr>
        <w:pStyle w:val="Heading2"/>
        <w:jc w:val="both"/>
        <w:rPr>
          <w:rFonts w:ascii="Times New Roman" w:hAnsi="Times New Roman" w:cs="Times New Roman"/>
          <w:b/>
          <w:bCs/>
          <w:color w:val="auto"/>
          <w:lang w:val="vi-VN"/>
          <w14:ligatures w14:val="none"/>
        </w:rPr>
      </w:pPr>
    </w:p>
    <w:p w14:paraId="1A443C52" w14:textId="77777777" w:rsidR="0083554D" w:rsidRDefault="0083554D">
      <w:pPr>
        <w:rPr>
          <w:rFonts w:eastAsiaTheme="majorEastAsia"/>
          <w:b/>
          <w:bCs/>
          <w:sz w:val="26"/>
          <w:szCs w:val="26"/>
          <w:lang w:val="vi-VN"/>
          <w14:ligatures w14:val="none"/>
        </w:rPr>
      </w:pPr>
      <w:r>
        <w:rPr>
          <w:b/>
          <w:bCs/>
          <w:lang w:val="vi-VN"/>
          <w14:ligatures w14:val="none"/>
        </w:rPr>
        <w:br w:type="page"/>
      </w:r>
    </w:p>
    <w:p w14:paraId="10BADF10" w14:textId="648D42B0" w:rsidR="00087F95" w:rsidRDefault="006F3EFE">
      <w:pPr>
        <w:pStyle w:val="Heading2"/>
        <w:jc w:val="both"/>
        <w:rPr>
          <w:rFonts w:ascii="Times New Roman" w:hAnsi="Times New Roman" w:cs="Times New Roman"/>
          <w:b/>
          <w:bCs/>
          <w:color w:val="auto"/>
          <w:lang w:val="vi-VN"/>
          <w14:ligatures w14:val="none"/>
        </w:rPr>
      </w:pPr>
      <w:r>
        <w:rPr>
          <w:rFonts w:ascii="Times New Roman" w:hAnsi="Times New Roman" w:cs="Times New Roman"/>
          <w:b/>
          <w:bCs/>
          <w:color w:val="auto"/>
          <w:lang w:val="vi-VN"/>
          <w14:ligatures w14:val="none"/>
        </w:rPr>
        <w:lastRenderedPageBreak/>
        <w:t xml:space="preserve">Mẫu 02 - Phiếu tiếp nhận hồ sơ công bố </w:t>
      </w:r>
    </w:p>
    <w:p w14:paraId="032D7910" w14:textId="2F7EE324" w:rsidR="00087F95" w:rsidRPr="00BB1C95" w:rsidRDefault="00087F95" w:rsidP="00BB1C95">
      <w:pPr>
        <w:tabs>
          <w:tab w:val="left" w:pos="4203"/>
          <w:tab w:val="center" w:pos="4677"/>
        </w:tabs>
        <w:spacing w:before="120"/>
        <w:rPr>
          <w:sz w:val="2"/>
          <w:szCs w:val="2"/>
          <w:lang w:val="vi-VN"/>
          <w14:ligatures w14:val="none"/>
        </w:rPr>
      </w:pPr>
    </w:p>
    <w:p w14:paraId="593EE9DD" w14:textId="77777777" w:rsidR="00BB1C95" w:rsidRPr="00BB1C95" w:rsidRDefault="00BB1C95" w:rsidP="00BB1C95">
      <w:pPr>
        <w:rPr>
          <w:sz w:val="26"/>
          <w:szCs w:val="26"/>
          <w:lang w:val="vi-VN"/>
        </w:rPr>
        <w:sectPr w:rsidR="00BB1C95" w:rsidRPr="00BB1C95" w:rsidSect="0083554D">
          <w:headerReference w:type="default" r:id="rId9"/>
          <w:footnotePr>
            <w:numRestart w:val="eachPage"/>
          </w:footnotePr>
          <w:type w:val="continuous"/>
          <w:pgSz w:w="11907" w:h="16840" w:code="9"/>
          <w:pgMar w:top="1134" w:right="1134" w:bottom="1134" w:left="1701" w:header="720" w:footer="720" w:gutter="0"/>
          <w:cols w:space="720"/>
          <w:titlePg/>
          <w:docGrid w:linePitch="381"/>
        </w:sectPr>
      </w:pPr>
    </w:p>
    <w:tbl>
      <w:tblPr>
        <w:tblW w:w="5000" w:type="pct"/>
        <w:tblCellMar>
          <w:left w:w="0" w:type="dxa"/>
          <w:right w:w="0" w:type="dxa"/>
        </w:tblCellMar>
        <w:tblLook w:val="04A0" w:firstRow="1" w:lastRow="0" w:firstColumn="1" w:lastColumn="0" w:noHBand="0" w:noVBand="1"/>
      </w:tblPr>
      <w:tblGrid>
        <w:gridCol w:w="3161"/>
        <w:gridCol w:w="5769"/>
      </w:tblGrid>
      <w:tr w:rsidR="0083554D" w14:paraId="76AC9B03" w14:textId="77777777" w:rsidTr="0083554D">
        <w:trPr>
          <w:trHeight w:val="1528"/>
        </w:trPr>
        <w:tc>
          <w:tcPr>
            <w:tcW w:w="1770" w:type="pct"/>
            <w:tcBorders>
              <w:top w:val="nil"/>
              <w:left w:val="nil"/>
              <w:right w:val="nil"/>
              <w:tl2br w:val="nil"/>
              <w:tr2bl w:val="nil"/>
            </w:tcBorders>
            <w:shd w:val="clear" w:color="auto" w:fill="auto"/>
            <w:tcMar>
              <w:top w:w="0" w:type="dxa"/>
              <w:left w:w="108" w:type="dxa"/>
              <w:bottom w:w="0" w:type="dxa"/>
              <w:right w:w="108" w:type="dxa"/>
            </w:tcMar>
          </w:tcPr>
          <w:p w14:paraId="435A3B2E" w14:textId="6BC511E1" w:rsidR="0083554D" w:rsidRPr="0083554D" w:rsidRDefault="0083554D" w:rsidP="0083554D">
            <w:pPr>
              <w:jc w:val="center"/>
              <w:rPr>
                <w:sz w:val="26"/>
                <w:szCs w:val="26"/>
                <w:vertAlign w:val="superscript"/>
                <w14:ligatures w14:val="none"/>
              </w:rPr>
            </w:pPr>
            <w:r w:rsidRPr="0083554D">
              <w:rPr>
                <w:sz w:val="26"/>
                <w:szCs w:val="26"/>
                <w14:ligatures w14:val="none"/>
              </w:rPr>
              <w:t>………..</w:t>
            </w:r>
            <w:r w:rsidRPr="0083554D">
              <w:rPr>
                <w:rStyle w:val="FootnoteReference"/>
                <w:sz w:val="26"/>
                <w:szCs w:val="26"/>
                <w14:ligatures w14:val="none"/>
              </w:rPr>
              <w:footnoteReference w:id="13"/>
            </w:r>
            <w:r w:rsidRPr="0083554D">
              <w:rPr>
                <w:sz w:val="26"/>
                <w:szCs w:val="26"/>
                <w14:ligatures w14:val="none"/>
              </w:rPr>
              <w:t>………..</w:t>
            </w:r>
            <w:r w:rsidRPr="0083554D">
              <w:rPr>
                <w:sz w:val="26"/>
                <w:szCs w:val="26"/>
                <w14:ligatures w14:val="none"/>
              </w:rPr>
              <w:br/>
            </w:r>
            <w:r w:rsidRPr="0083554D">
              <w:rPr>
                <w:sz w:val="26"/>
                <w:szCs w:val="26"/>
                <w:vertAlign w:val="superscript"/>
                <w14:ligatures w14:val="none"/>
              </w:rPr>
              <w:t>__________</w:t>
            </w:r>
          </w:p>
          <w:p w14:paraId="13BDAF6D" w14:textId="77777777" w:rsidR="0083554D" w:rsidRPr="0083554D" w:rsidRDefault="0083554D" w:rsidP="0083554D">
            <w:pPr>
              <w:jc w:val="center"/>
              <w:rPr>
                <w:sz w:val="26"/>
                <w:szCs w:val="26"/>
                <w14:ligatures w14:val="none"/>
              </w:rPr>
            </w:pPr>
          </w:p>
          <w:p w14:paraId="5D9EA238" w14:textId="3C0FEC35" w:rsidR="0083554D" w:rsidRDefault="0083554D" w:rsidP="0083554D">
            <w:pPr>
              <w:jc w:val="center"/>
              <w:rPr>
                <w:sz w:val="28"/>
                <w:szCs w:val="28"/>
                <w14:ligatures w14:val="none"/>
              </w:rPr>
            </w:pPr>
            <w:proofErr w:type="spellStart"/>
            <w:r w:rsidRPr="0083554D">
              <w:rPr>
                <w:sz w:val="26"/>
                <w:szCs w:val="26"/>
                <w14:ligatures w14:val="none"/>
              </w:rPr>
              <w:t>Số</w:t>
            </w:r>
            <w:proofErr w:type="spellEnd"/>
            <w:r w:rsidRPr="0083554D">
              <w:rPr>
                <w:sz w:val="26"/>
                <w:szCs w:val="26"/>
                <w14:ligatures w14:val="none"/>
              </w:rPr>
              <w:t>: </w:t>
            </w:r>
            <w:r w:rsidR="002A16D0">
              <w:rPr>
                <w:sz w:val="26"/>
                <w:szCs w:val="26"/>
                <w14:ligatures w14:val="none"/>
              </w:rPr>
              <w:t>…</w:t>
            </w:r>
            <w:r w:rsidRPr="0083554D">
              <w:rPr>
                <w:sz w:val="26"/>
                <w:szCs w:val="26"/>
                <w14:ligatures w14:val="none"/>
              </w:rPr>
              <w:t>/PTN-…</w:t>
            </w:r>
            <w:r w:rsidRPr="0083554D">
              <w:rPr>
                <w:rStyle w:val="FootnoteReference"/>
                <w:sz w:val="26"/>
                <w:szCs w:val="26"/>
                <w14:ligatures w14:val="none"/>
              </w:rPr>
              <w:footnoteReference w:id="14"/>
            </w:r>
            <w:r w:rsidRPr="0083554D">
              <w:rPr>
                <w:sz w:val="26"/>
                <w:szCs w:val="26"/>
                <w14:ligatures w14:val="none"/>
              </w:rPr>
              <w:t>…</w:t>
            </w:r>
          </w:p>
        </w:tc>
        <w:tc>
          <w:tcPr>
            <w:tcW w:w="3230" w:type="pct"/>
            <w:tcBorders>
              <w:top w:val="nil"/>
              <w:left w:val="nil"/>
              <w:right w:val="nil"/>
              <w:tl2br w:val="nil"/>
              <w:tr2bl w:val="nil"/>
            </w:tcBorders>
            <w:shd w:val="clear" w:color="auto" w:fill="auto"/>
            <w:tcMar>
              <w:top w:w="0" w:type="dxa"/>
              <w:left w:w="108" w:type="dxa"/>
              <w:bottom w:w="0" w:type="dxa"/>
              <w:right w:w="108" w:type="dxa"/>
            </w:tcMar>
          </w:tcPr>
          <w:p w14:paraId="3378706F" w14:textId="77777777" w:rsidR="0083554D" w:rsidRDefault="0083554D" w:rsidP="0083554D">
            <w:pPr>
              <w:jc w:val="center"/>
              <w:rPr>
                <w:b/>
                <w:bCs/>
                <w:sz w:val="28"/>
                <w:szCs w:val="28"/>
                <w:lang w:val="vi-VN"/>
                <w14:ligatures w14:val="none"/>
              </w:rPr>
            </w:pPr>
            <w:r w:rsidRPr="0083554D">
              <w:rPr>
                <w:b/>
                <w:bCs/>
                <w:sz w:val="26"/>
                <w:szCs w:val="28"/>
                <w:lang w:val="vi-VN"/>
                <w14:ligatures w14:val="none"/>
              </w:rPr>
              <w:t>CỘNG HÒA XÃ HỘI CHỦ NGHĨA VIỆT NAM</w:t>
            </w:r>
            <w:r>
              <w:rPr>
                <w:b/>
                <w:bCs/>
                <w:sz w:val="28"/>
                <w:szCs w:val="28"/>
                <w:lang w:val="vi-VN"/>
                <w14:ligatures w14:val="none"/>
              </w:rPr>
              <w:br/>
              <w:t>Độc lập - Tự do - Hạnh phúc</w:t>
            </w:r>
          </w:p>
          <w:p w14:paraId="16F2AB91" w14:textId="6B6F90F6" w:rsidR="0083554D" w:rsidRDefault="0083554D" w:rsidP="0083554D">
            <w:pPr>
              <w:jc w:val="center"/>
              <w:rPr>
                <w:sz w:val="28"/>
                <w:szCs w:val="28"/>
                <w14:ligatures w14:val="none"/>
              </w:rPr>
            </w:pPr>
            <w:r>
              <w:rPr>
                <w:b/>
                <w:bCs/>
                <w:sz w:val="28"/>
                <w:szCs w:val="28"/>
                <w:vertAlign w:val="superscript"/>
                <w14:ligatures w14:val="none"/>
              </w:rPr>
              <w:t>______________________________________</w:t>
            </w:r>
            <w:r>
              <w:rPr>
                <w:b/>
                <w:bCs/>
                <w:sz w:val="28"/>
                <w:szCs w:val="28"/>
                <w:lang w:val="vi-VN"/>
                <w14:ligatures w14:val="none"/>
              </w:rPr>
              <w:br/>
            </w:r>
            <w:r>
              <w:rPr>
                <w:i/>
                <w:iCs/>
                <w:sz w:val="28"/>
                <w:szCs w:val="28"/>
                <w:lang w:val="vi-VN"/>
                <w14:ligatures w14:val="none"/>
              </w:rPr>
              <w:t>……</w:t>
            </w:r>
            <w:r>
              <w:rPr>
                <w:rStyle w:val="FootnoteReference"/>
                <w:i/>
                <w:iCs/>
                <w:sz w:val="28"/>
                <w:szCs w:val="28"/>
                <w:lang w:val="vi-VN"/>
                <w14:ligatures w14:val="none"/>
              </w:rPr>
              <w:footnoteReference w:id="15"/>
            </w:r>
            <w:r>
              <w:rPr>
                <w:i/>
                <w:iCs/>
                <w:sz w:val="28"/>
                <w:szCs w:val="28"/>
                <w:lang w:val="vi-VN"/>
                <w14:ligatures w14:val="none"/>
              </w:rPr>
              <w:t>…</w:t>
            </w:r>
            <w:proofErr w:type="gramStart"/>
            <w:r>
              <w:rPr>
                <w:i/>
                <w:iCs/>
                <w:sz w:val="28"/>
                <w:szCs w:val="28"/>
                <w:lang w:val="vi-VN"/>
                <w14:ligatures w14:val="none"/>
              </w:rPr>
              <w:t>…..</w:t>
            </w:r>
            <w:proofErr w:type="gramEnd"/>
            <w:r>
              <w:rPr>
                <w:i/>
                <w:iCs/>
                <w:sz w:val="28"/>
                <w:szCs w:val="28"/>
                <w:lang w:val="vi-VN"/>
                <w14:ligatures w14:val="none"/>
              </w:rPr>
              <w:t>, ngày.... tháng... năm</w:t>
            </w:r>
            <w:r>
              <w:rPr>
                <w:i/>
                <w:iCs/>
                <w:sz w:val="28"/>
                <w:szCs w:val="28"/>
                <w14:ligatures w14:val="none"/>
              </w:rPr>
              <w:t xml:space="preserve"> </w:t>
            </w:r>
            <w:r>
              <w:rPr>
                <w:i/>
                <w:iCs/>
                <w:sz w:val="28"/>
                <w:szCs w:val="28"/>
                <w:lang w:val="vi-VN"/>
                <w14:ligatures w14:val="none"/>
              </w:rPr>
              <w:t>....</w:t>
            </w:r>
          </w:p>
        </w:tc>
      </w:tr>
    </w:tbl>
    <w:p w14:paraId="573F4BFE" w14:textId="77777777" w:rsidR="00087F95" w:rsidRDefault="00087F95">
      <w:pPr>
        <w:spacing w:line="360" w:lineRule="exact"/>
        <w:jc w:val="center"/>
        <w:rPr>
          <w:b/>
          <w:bCs/>
          <w:sz w:val="26"/>
          <w:szCs w:val="26"/>
          <w14:ligatures w14:val="none"/>
        </w:rPr>
      </w:pPr>
    </w:p>
    <w:p w14:paraId="3253209C" w14:textId="77777777" w:rsidR="00087F95" w:rsidRDefault="006F3EFE">
      <w:pPr>
        <w:spacing w:line="360" w:lineRule="exact"/>
        <w:jc w:val="center"/>
        <w:rPr>
          <w:sz w:val="28"/>
          <w:szCs w:val="28"/>
          <w14:ligatures w14:val="none"/>
        </w:rPr>
      </w:pPr>
      <w:r>
        <w:rPr>
          <w:b/>
          <w:bCs/>
          <w:sz w:val="28"/>
          <w:szCs w:val="28"/>
          <w14:ligatures w14:val="none"/>
        </w:rPr>
        <w:t>PHIẾU TIẾP NHẬN</w:t>
      </w:r>
    </w:p>
    <w:p w14:paraId="3A16CDD9" w14:textId="44BC323E" w:rsidR="00087F95" w:rsidRDefault="006F3EFE">
      <w:pPr>
        <w:jc w:val="center"/>
        <w:rPr>
          <w:b/>
          <w:bCs/>
          <w:sz w:val="28"/>
          <w:szCs w:val="28"/>
          <w:lang w:val="vi-VN"/>
          <w14:ligatures w14:val="none"/>
        </w:rPr>
      </w:pPr>
      <w:r>
        <w:rPr>
          <w:b/>
          <w:bCs/>
          <w:sz w:val="28"/>
          <w:szCs w:val="28"/>
          <w:lang w:val="vi-VN"/>
          <w14:ligatures w14:val="none"/>
        </w:rPr>
        <w:t>Hồ sơ công bố .....................</w:t>
      </w:r>
      <w:r>
        <w:rPr>
          <w:rStyle w:val="FootnoteReference"/>
          <w:b/>
          <w:bCs/>
          <w:sz w:val="28"/>
          <w:szCs w:val="28"/>
          <w:lang w:val="vi-VN"/>
          <w14:ligatures w14:val="none"/>
        </w:rPr>
        <w:footnoteReference w:id="16"/>
      </w:r>
      <w:r>
        <w:rPr>
          <w:b/>
          <w:bCs/>
          <w:sz w:val="28"/>
          <w:szCs w:val="28"/>
          <w:lang w:val="vi-VN"/>
          <w14:ligatures w14:val="none"/>
        </w:rPr>
        <w:t>.......................</w:t>
      </w:r>
    </w:p>
    <w:p w14:paraId="1B59ED36" w14:textId="77777777" w:rsidR="00087F95" w:rsidRDefault="00087F95">
      <w:pPr>
        <w:spacing w:line="360" w:lineRule="exact"/>
        <w:jc w:val="center"/>
        <w:rPr>
          <w:b/>
          <w:bCs/>
          <w:sz w:val="28"/>
          <w:szCs w:val="28"/>
          <w:lang w:val="vi-VN"/>
          <w14:ligatures w14:val="none"/>
        </w:rPr>
      </w:pPr>
    </w:p>
    <w:p w14:paraId="38993B4A" w14:textId="77777777" w:rsidR="00087F95" w:rsidRDefault="006F3EFE" w:rsidP="0083554D">
      <w:pPr>
        <w:spacing w:before="120"/>
        <w:ind w:firstLine="567"/>
        <w:jc w:val="both"/>
        <w:rPr>
          <w:sz w:val="28"/>
          <w:szCs w:val="28"/>
          <w:lang w:val="vi-VN"/>
          <w14:ligatures w14:val="none"/>
        </w:rPr>
      </w:pPr>
      <w:r>
        <w:rPr>
          <w:sz w:val="28"/>
          <w:szCs w:val="28"/>
          <w:lang w:val="vi-VN"/>
          <w14:ligatures w14:val="none"/>
        </w:rPr>
        <w:t>Họ và tên: ..................................................</w:t>
      </w:r>
      <w:r>
        <w:rPr>
          <w:rStyle w:val="FootnoteReference"/>
          <w:sz w:val="28"/>
          <w:szCs w:val="28"/>
          <w:lang w:val="vi-VN"/>
          <w14:ligatures w14:val="none"/>
        </w:rPr>
        <w:footnoteReference w:id="17"/>
      </w:r>
      <w:r>
        <w:rPr>
          <w:sz w:val="28"/>
          <w:szCs w:val="28"/>
          <w:lang w:val="vi-VN"/>
          <w14:ligatures w14:val="none"/>
        </w:rPr>
        <w:t>.................................................</w:t>
      </w:r>
    </w:p>
    <w:p w14:paraId="12F4F4F0" w14:textId="77777777" w:rsidR="00087F95" w:rsidRDefault="006F3EFE" w:rsidP="0083554D">
      <w:pPr>
        <w:spacing w:before="120"/>
        <w:ind w:firstLine="567"/>
        <w:jc w:val="both"/>
        <w:rPr>
          <w:sz w:val="28"/>
          <w:szCs w:val="28"/>
          <w:lang w:val="vi-VN"/>
          <w14:ligatures w14:val="none"/>
        </w:rPr>
      </w:pPr>
      <w:r>
        <w:rPr>
          <w:sz w:val="28"/>
          <w:szCs w:val="28"/>
          <w:lang w:val="vi-VN"/>
          <w14:ligatures w14:val="none"/>
        </w:rPr>
        <w:t>Địa chỉ: ...................................................</w:t>
      </w:r>
      <w:r>
        <w:rPr>
          <w:rStyle w:val="FootnoteReference"/>
          <w:sz w:val="28"/>
          <w:szCs w:val="28"/>
          <w:lang w:val="vi-VN"/>
          <w14:ligatures w14:val="none"/>
        </w:rPr>
        <w:footnoteReference w:id="18"/>
      </w:r>
      <w:r>
        <w:rPr>
          <w:sz w:val="28"/>
          <w:szCs w:val="28"/>
          <w:lang w:val="vi-VN"/>
          <w14:ligatures w14:val="none"/>
        </w:rPr>
        <w:t>..................................................</w:t>
      </w:r>
    </w:p>
    <w:p w14:paraId="7E0004F9" w14:textId="77777777" w:rsidR="00087F95" w:rsidRDefault="006F3EFE" w:rsidP="0083554D">
      <w:pPr>
        <w:spacing w:before="120"/>
        <w:ind w:firstLine="567"/>
        <w:jc w:val="both"/>
        <w:rPr>
          <w:sz w:val="28"/>
          <w:szCs w:val="28"/>
          <w:lang w:val="vi-VN"/>
          <w14:ligatures w14:val="none"/>
        </w:rPr>
      </w:pPr>
      <w:r>
        <w:rPr>
          <w:sz w:val="28"/>
          <w:szCs w:val="28"/>
          <w:lang w:val="vi-VN"/>
          <w14:ligatures w14:val="none"/>
        </w:rPr>
        <w:t>Điện thoại: ..................................................................................................</w:t>
      </w:r>
    </w:p>
    <w:p w14:paraId="61CBD24B" w14:textId="77777777" w:rsidR="00087F95" w:rsidRDefault="006F3EFE" w:rsidP="0083554D">
      <w:pPr>
        <w:spacing w:before="120"/>
        <w:ind w:firstLine="567"/>
        <w:jc w:val="both"/>
        <w:rPr>
          <w:sz w:val="28"/>
          <w:szCs w:val="28"/>
          <w:lang w:val="vi-VN"/>
          <w14:ligatures w14:val="none"/>
        </w:rPr>
      </w:pPr>
      <w:r>
        <w:rPr>
          <w:sz w:val="28"/>
          <w:szCs w:val="28"/>
          <w:lang w:val="vi-VN"/>
          <w14:ligatures w14:val="none"/>
        </w:rPr>
        <w:t>Đã nhận hồ sơ đề nghị hồ sơ công bố ……</w:t>
      </w:r>
      <w:r>
        <w:rPr>
          <w:rStyle w:val="FootnoteReference"/>
          <w:sz w:val="28"/>
          <w:szCs w:val="28"/>
          <w14:ligatures w14:val="none"/>
        </w:rPr>
        <w:footnoteReference w:id="19"/>
      </w:r>
      <w:r>
        <w:rPr>
          <w:sz w:val="28"/>
          <w:szCs w:val="28"/>
          <w:lang w:val="vi-VN"/>
          <w14:ligatures w14:val="none"/>
        </w:rPr>
        <w:t>………gồm các giấy tờ sau</w:t>
      </w:r>
      <w:r>
        <w:rPr>
          <w:sz w:val="28"/>
          <w:szCs w:val="28"/>
          <w:vertAlign w:val="superscript"/>
          <w:lang w:val="vi-VN"/>
          <w14:ligatures w14:val="none"/>
        </w:rPr>
        <w:t xml:space="preserve"> </w:t>
      </w:r>
      <w:r>
        <w:rPr>
          <w:rStyle w:val="FootnoteReference"/>
          <w:sz w:val="28"/>
          <w:szCs w:val="28"/>
          <w:lang w:val="vi-VN"/>
          <w14:ligatures w14:val="none"/>
        </w:rPr>
        <w:footnoteReference w:id="20"/>
      </w:r>
      <w:r>
        <w:rPr>
          <w:sz w:val="28"/>
          <w:szCs w:val="28"/>
          <w:lang w:val="vi-VN"/>
          <w14:ligatures w14:val="none"/>
        </w:rPr>
        <w:t>:</w:t>
      </w:r>
    </w:p>
    <w:p w14:paraId="3A9E89B2" w14:textId="77777777" w:rsidR="00087F95" w:rsidRDefault="006F3EFE" w:rsidP="0083554D">
      <w:pPr>
        <w:spacing w:before="120"/>
        <w:ind w:firstLine="567"/>
        <w:jc w:val="both"/>
        <w:rPr>
          <w:sz w:val="28"/>
          <w:szCs w:val="28"/>
          <w:lang w:val="vi-VN"/>
          <w14:ligatures w14:val="none"/>
        </w:rPr>
      </w:pPr>
      <w:r>
        <w:rPr>
          <w:sz w:val="28"/>
          <w:szCs w:val="28"/>
          <w14:ligatures w14:val="none"/>
        </w:rPr>
        <w:t>1..………………………………………………….……………………</w:t>
      </w:r>
      <w:r>
        <w:rPr>
          <w:sz w:val="28"/>
          <w:szCs w:val="28"/>
          <w:lang w:val="vi-VN"/>
          <w14:ligatures w14:val="none"/>
        </w:rPr>
        <w:t>...</w:t>
      </w:r>
    </w:p>
    <w:p w14:paraId="6F15491A" w14:textId="77777777" w:rsidR="00087F95" w:rsidRDefault="006F3EFE" w:rsidP="0083554D">
      <w:pPr>
        <w:spacing w:before="120"/>
        <w:ind w:firstLine="567"/>
        <w:jc w:val="both"/>
        <w:rPr>
          <w:sz w:val="28"/>
          <w:szCs w:val="28"/>
          <w:lang w:val="vi-VN"/>
          <w14:ligatures w14:val="none"/>
        </w:rPr>
      </w:pPr>
      <w:r>
        <w:rPr>
          <w:sz w:val="28"/>
          <w:szCs w:val="28"/>
          <w14:ligatures w14:val="none"/>
        </w:rPr>
        <w:t>2..…………………………………………………………………………</w:t>
      </w:r>
      <w:r>
        <w:rPr>
          <w:sz w:val="28"/>
          <w:szCs w:val="28"/>
          <w:lang w:val="vi-VN"/>
          <w14:ligatures w14:val="none"/>
        </w:rPr>
        <w:t>.</w:t>
      </w:r>
    </w:p>
    <w:p w14:paraId="1EA269AD" w14:textId="77777777" w:rsidR="00087F95" w:rsidRDefault="006F3EFE" w:rsidP="0083554D">
      <w:pPr>
        <w:spacing w:before="120"/>
        <w:ind w:firstLine="567"/>
        <w:jc w:val="both"/>
        <w:rPr>
          <w:sz w:val="28"/>
          <w:szCs w:val="28"/>
          <w14:ligatures w14:val="none"/>
        </w:rPr>
      </w:pPr>
      <w:r>
        <w:rPr>
          <w:sz w:val="28"/>
          <w:szCs w:val="28"/>
          <w14:ligatures w14:val="none"/>
        </w:rPr>
        <w:t>3..………………………………………………….………………………</w:t>
      </w:r>
    </w:p>
    <w:p w14:paraId="57BCD5CE" w14:textId="472AA845" w:rsidR="00087F95" w:rsidRDefault="006F3EFE" w:rsidP="0083554D">
      <w:pPr>
        <w:spacing w:before="120"/>
        <w:ind w:firstLine="567"/>
        <w:jc w:val="both"/>
        <w:rPr>
          <w:sz w:val="28"/>
          <w:szCs w:val="28"/>
          <w:lang w:val="vi-VN"/>
          <w14:ligatures w14:val="none"/>
        </w:rPr>
      </w:pPr>
      <w:r>
        <w:rPr>
          <w:sz w:val="28"/>
          <w:szCs w:val="28"/>
          <w14:ligatures w14:val="none"/>
        </w:rPr>
        <w:t>..…………………………………………………………………………</w:t>
      </w:r>
      <w:r>
        <w:rPr>
          <w:sz w:val="28"/>
          <w:szCs w:val="28"/>
          <w:lang w:val="vi-VN"/>
          <w14:ligatures w14:val="none"/>
        </w:rPr>
        <w:t>..</w:t>
      </w:r>
    </w:p>
    <w:p w14:paraId="4A862AE5" w14:textId="77777777" w:rsidR="0083554D" w:rsidRPr="0083554D" w:rsidRDefault="0083554D" w:rsidP="0083554D">
      <w:pPr>
        <w:spacing w:before="120"/>
        <w:ind w:firstLine="567"/>
        <w:jc w:val="both"/>
        <w:rPr>
          <w:sz w:val="14"/>
          <w:szCs w:val="28"/>
          <w:lang w:val="vi-VN"/>
          <w14:ligatures w14:val="none"/>
        </w:rPr>
      </w:pPr>
    </w:p>
    <w:tbl>
      <w:tblPr>
        <w:tblStyle w:val="TableGrid"/>
        <w:tblW w:w="0" w:type="auto"/>
        <w:tblLook w:val="04A0" w:firstRow="1" w:lastRow="0" w:firstColumn="1" w:lastColumn="0" w:noHBand="0" w:noVBand="1"/>
      </w:tblPr>
      <w:tblGrid>
        <w:gridCol w:w="4457"/>
        <w:gridCol w:w="4473"/>
      </w:tblGrid>
      <w:tr w:rsidR="00087F95" w:rsidRPr="00D3119A" w14:paraId="6403DAD5" w14:textId="77777777">
        <w:tc>
          <w:tcPr>
            <w:tcW w:w="4531" w:type="dxa"/>
            <w:tcBorders>
              <w:top w:val="nil"/>
              <w:left w:val="nil"/>
              <w:bottom w:val="nil"/>
              <w:right w:val="nil"/>
            </w:tcBorders>
          </w:tcPr>
          <w:p w14:paraId="02633660" w14:textId="77777777" w:rsidR="00087F95" w:rsidRDefault="00087F95">
            <w:pPr>
              <w:spacing w:line="360" w:lineRule="exact"/>
              <w:rPr>
                <w:sz w:val="28"/>
                <w:szCs w:val="28"/>
                <w:lang w:val="vi-VN"/>
                <w14:ligatures w14:val="none"/>
              </w:rPr>
            </w:pPr>
          </w:p>
        </w:tc>
        <w:tc>
          <w:tcPr>
            <w:tcW w:w="4531" w:type="dxa"/>
            <w:tcBorders>
              <w:top w:val="nil"/>
              <w:left w:val="nil"/>
              <w:bottom w:val="nil"/>
              <w:right w:val="nil"/>
            </w:tcBorders>
          </w:tcPr>
          <w:p w14:paraId="3329C1FD" w14:textId="77777777" w:rsidR="00087F95" w:rsidRDefault="006F3EFE">
            <w:pPr>
              <w:spacing w:line="360" w:lineRule="exact"/>
              <w:jc w:val="center"/>
              <w:rPr>
                <w:sz w:val="28"/>
                <w:szCs w:val="28"/>
                <w:lang w:val="vi-VN"/>
                <w14:ligatures w14:val="none"/>
              </w:rPr>
            </w:pPr>
            <w:r>
              <w:rPr>
                <w:i/>
                <w:iCs/>
                <w:sz w:val="28"/>
                <w:szCs w:val="28"/>
                <w:lang w:val="vi-VN"/>
                <w14:ligatures w14:val="none"/>
              </w:rPr>
              <w:t>………., ngày.... tháng... năm .....</w:t>
            </w:r>
            <w:r>
              <w:rPr>
                <w:i/>
                <w:iCs/>
                <w:sz w:val="28"/>
                <w:szCs w:val="28"/>
                <w:lang w:val="vi-VN"/>
                <w14:ligatures w14:val="none"/>
              </w:rPr>
              <w:br/>
            </w:r>
            <w:r>
              <w:rPr>
                <w:b/>
                <w:bCs/>
                <w:sz w:val="28"/>
                <w:szCs w:val="28"/>
                <w:lang w:val="vi-VN"/>
                <w14:ligatures w14:val="none"/>
              </w:rPr>
              <w:t xml:space="preserve">NGƯỜI TIẾP NHẬN HỒ SƠ </w:t>
            </w:r>
            <w:r>
              <w:rPr>
                <w:i/>
                <w:iCs/>
                <w:sz w:val="28"/>
                <w:szCs w:val="28"/>
                <w:lang w:val="vi-VN"/>
                <w14:ligatures w14:val="none"/>
              </w:rPr>
              <w:br/>
              <w:t>(Ký, ghi rõ chức danh, họ và tên)</w:t>
            </w:r>
          </w:p>
        </w:tc>
      </w:tr>
    </w:tbl>
    <w:p w14:paraId="02EEF8A5" w14:textId="77777777" w:rsidR="00087F95" w:rsidRPr="0083554D" w:rsidRDefault="00087F95">
      <w:pPr>
        <w:spacing w:line="360" w:lineRule="exact"/>
        <w:jc w:val="both"/>
        <w:rPr>
          <w:sz w:val="16"/>
          <w:szCs w:val="26"/>
          <w:lang w:val="vi-VN"/>
          <w14:ligatures w14:val="none"/>
        </w:rPr>
      </w:pPr>
    </w:p>
    <w:tbl>
      <w:tblPr>
        <w:tblpPr w:leftFromText="180" w:rightFromText="180" w:vertAnchor="text" w:horzAnchor="margin" w:tblpY="295"/>
        <w:tblW w:w="9629" w:type="dxa"/>
        <w:tblCellMar>
          <w:left w:w="0" w:type="dxa"/>
          <w:right w:w="0" w:type="dxa"/>
        </w:tblCellMar>
        <w:tblLook w:val="04A0" w:firstRow="1" w:lastRow="0" w:firstColumn="1" w:lastColumn="0" w:noHBand="0" w:noVBand="1"/>
      </w:tblPr>
      <w:tblGrid>
        <w:gridCol w:w="9629"/>
      </w:tblGrid>
      <w:tr w:rsidR="00087F95" w:rsidRPr="00D3119A" w14:paraId="6F461FB9" w14:textId="77777777">
        <w:tc>
          <w:tcPr>
            <w:tcW w:w="9629" w:type="dxa"/>
            <w:shd w:val="clear" w:color="auto" w:fill="auto"/>
            <w:tcMar>
              <w:top w:w="0" w:type="dxa"/>
              <w:left w:w="0" w:type="dxa"/>
              <w:bottom w:w="0" w:type="dxa"/>
              <w:right w:w="0" w:type="dxa"/>
            </w:tcMar>
          </w:tcPr>
          <w:p w14:paraId="24C58E8F" w14:textId="77777777" w:rsidR="00087F95" w:rsidRDefault="006F3EFE">
            <w:pPr>
              <w:spacing w:before="120" w:after="120" w:line="360" w:lineRule="exact"/>
              <w:rPr>
                <w:sz w:val="26"/>
                <w:szCs w:val="26"/>
                <w:lang w:val="vi-VN"/>
                <w14:ligatures w14:val="none"/>
              </w:rPr>
            </w:pPr>
            <w:r>
              <w:rPr>
                <w:sz w:val="26"/>
                <w:szCs w:val="26"/>
                <w:lang w:val="vi-VN"/>
                <w14:ligatures w14:val="none"/>
              </w:rPr>
              <w:t>Tiếp nhận hồ sơ bổ sung lần:              ngày     tháng     năm                       Ký nhận</w:t>
            </w:r>
          </w:p>
          <w:p w14:paraId="49FADBC4" w14:textId="77777777" w:rsidR="00087F95" w:rsidRDefault="006F3EFE">
            <w:pPr>
              <w:spacing w:before="120" w:after="120" w:line="360" w:lineRule="exact"/>
              <w:rPr>
                <w:sz w:val="26"/>
                <w:szCs w:val="26"/>
                <w:lang w:val="vi-VN"/>
                <w14:ligatures w14:val="none"/>
              </w:rPr>
            </w:pPr>
            <w:r>
              <w:rPr>
                <w:sz w:val="26"/>
                <w:szCs w:val="26"/>
                <w:lang w:val="vi-VN"/>
                <w14:ligatures w14:val="none"/>
              </w:rPr>
              <w:t>Tiếp nhận hồ sơ bổ sung lần:              ngày     tháng     năm                       Ký nhận</w:t>
            </w:r>
          </w:p>
          <w:p w14:paraId="37CDDA8D" w14:textId="77777777" w:rsidR="00087F95" w:rsidRDefault="006F3EFE">
            <w:pPr>
              <w:spacing w:before="120" w:after="120" w:line="360" w:lineRule="exact"/>
              <w:rPr>
                <w:sz w:val="26"/>
                <w:szCs w:val="26"/>
                <w:lang w:val="vi-VN"/>
                <w14:ligatures w14:val="none"/>
              </w:rPr>
            </w:pPr>
            <w:r>
              <w:rPr>
                <w:sz w:val="26"/>
                <w:szCs w:val="26"/>
                <w:lang w:val="vi-VN"/>
                <w14:ligatures w14:val="none"/>
              </w:rPr>
              <w:t>Tiếp nhận hồ sơ bổ sung lần:              ngày     tháng     năm                       Ký nhận</w:t>
            </w:r>
          </w:p>
        </w:tc>
      </w:tr>
    </w:tbl>
    <w:p w14:paraId="703BE780" w14:textId="77777777" w:rsidR="00087F95" w:rsidRDefault="00087F95">
      <w:pPr>
        <w:rPr>
          <w:lang w:val="vi-VN"/>
        </w:rPr>
      </w:pPr>
    </w:p>
    <w:p w14:paraId="452D1DE6" w14:textId="77777777" w:rsidR="00087F95" w:rsidRDefault="00087F95">
      <w:pPr>
        <w:spacing w:before="120"/>
        <w:rPr>
          <w:b/>
          <w:bCs/>
          <w:sz w:val="20"/>
          <w:lang w:val="vi-VN"/>
        </w:rPr>
      </w:pPr>
    </w:p>
    <w:p w14:paraId="6EE0D8E5" w14:textId="66DA3843" w:rsidR="00087F95" w:rsidRDefault="006F3EFE">
      <w:pPr>
        <w:pStyle w:val="Heading2"/>
        <w:jc w:val="both"/>
        <w:rPr>
          <w:rFonts w:ascii="Times New Roman" w:hAnsi="Times New Roman" w:cs="Times New Roman"/>
          <w:b/>
          <w:bCs/>
          <w:color w:val="auto"/>
          <w:sz w:val="24"/>
          <w:lang w:val="vi-VN"/>
          <w14:ligatures w14:val="none"/>
        </w:rPr>
      </w:pPr>
      <w:r>
        <w:rPr>
          <w:rFonts w:ascii="Times New Roman" w:hAnsi="Times New Roman" w:cs="Times New Roman"/>
          <w:b/>
          <w:bCs/>
          <w:color w:val="auto"/>
          <w:lang w:val="vi-VN"/>
          <w14:ligatures w14:val="none"/>
        </w:rPr>
        <w:lastRenderedPageBreak/>
        <w:t>Mẫu 03 - Đơn đề nghị thực hành tại cơ sở khám bệnh, chữa bệnh</w:t>
      </w:r>
    </w:p>
    <w:p w14:paraId="5CAD56C7" w14:textId="77777777" w:rsidR="0083554D" w:rsidRPr="0083554D" w:rsidRDefault="0083554D" w:rsidP="0083554D">
      <w:pPr>
        <w:rPr>
          <w:sz w:val="14"/>
          <w:lang w:val="vi-VN"/>
        </w:rPr>
      </w:pPr>
    </w:p>
    <w:p w14:paraId="029FBB42" w14:textId="77777777" w:rsidR="0083554D" w:rsidRDefault="006F3EFE" w:rsidP="0083554D">
      <w:pPr>
        <w:jc w:val="center"/>
        <w:rPr>
          <w:b/>
          <w:bCs/>
          <w:sz w:val="28"/>
          <w:szCs w:val="28"/>
          <w:lang w:val="vi-VN"/>
        </w:rPr>
      </w:pPr>
      <w:r w:rsidRPr="0083554D">
        <w:rPr>
          <w:b/>
          <w:bCs/>
          <w:sz w:val="26"/>
          <w:szCs w:val="28"/>
          <w:lang w:val="vi-VN"/>
        </w:rPr>
        <w:t>CỘNG HÒA XÃ HỘI CHỦ NGHĨA VIỆT NAM</w:t>
      </w:r>
      <w:r>
        <w:rPr>
          <w:b/>
          <w:bCs/>
          <w:sz w:val="28"/>
          <w:szCs w:val="28"/>
          <w:lang w:val="vi-VN"/>
        </w:rPr>
        <w:br/>
        <w:t>Độc lập - Tự do - Hạnh phúc</w:t>
      </w:r>
    </w:p>
    <w:p w14:paraId="32775183" w14:textId="1F58408D" w:rsidR="00087F95" w:rsidRDefault="0083554D" w:rsidP="0083554D">
      <w:pPr>
        <w:jc w:val="center"/>
        <w:rPr>
          <w:sz w:val="28"/>
          <w:szCs w:val="28"/>
          <w:lang w:val="vi-VN"/>
        </w:rPr>
      </w:pPr>
      <w:r>
        <w:rPr>
          <w:b/>
          <w:bCs/>
          <w:sz w:val="28"/>
          <w:szCs w:val="28"/>
          <w:vertAlign w:val="superscript"/>
        </w:rPr>
        <w:t>_______________________________________</w:t>
      </w:r>
      <w:r w:rsidR="006F3EFE">
        <w:rPr>
          <w:b/>
          <w:bCs/>
          <w:sz w:val="28"/>
          <w:szCs w:val="28"/>
          <w:lang w:val="vi-VN"/>
        </w:rPr>
        <w:br/>
      </w:r>
      <w:r w:rsidR="006F3EFE">
        <w:rPr>
          <w:i/>
          <w:iCs/>
          <w:sz w:val="28"/>
          <w:szCs w:val="28"/>
          <w:lang w:val="vi-VN"/>
        </w:rPr>
        <w:t>…</w:t>
      </w:r>
      <w:r w:rsidR="006F3EFE">
        <w:rPr>
          <w:rStyle w:val="FootnoteReference"/>
          <w:i/>
          <w:iCs/>
          <w:sz w:val="28"/>
          <w:szCs w:val="28"/>
          <w:lang w:val="vi-VN"/>
        </w:rPr>
        <w:footnoteReference w:id="21"/>
      </w:r>
      <w:r w:rsidR="006F3EFE">
        <w:rPr>
          <w:i/>
          <w:iCs/>
          <w:sz w:val="28"/>
          <w:szCs w:val="28"/>
          <w:lang w:val="vi-VN"/>
        </w:rPr>
        <w:t>…</w:t>
      </w:r>
      <w:proofErr w:type="gramStart"/>
      <w:r w:rsidR="006F3EFE">
        <w:rPr>
          <w:i/>
          <w:iCs/>
          <w:sz w:val="28"/>
          <w:szCs w:val="28"/>
          <w:lang w:val="vi-VN"/>
        </w:rPr>
        <w:t>…..</w:t>
      </w:r>
      <w:proofErr w:type="gramEnd"/>
      <w:r w:rsidR="006F3EFE">
        <w:rPr>
          <w:i/>
          <w:iCs/>
          <w:sz w:val="28"/>
          <w:szCs w:val="28"/>
          <w:lang w:val="vi-VN"/>
        </w:rPr>
        <w:t>, ngày.... tháng... năm ...........</w:t>
      </w:r>
    </w:p>
    <w:p w14:paraId="6CE13E8E" w14:textId="77777777" w:rsidR="00087F95" w:rsidRDefault="00087F95" w:rsidP="0083554D">
      <w:pPr>
        <w:jc w:val="center"/>
        <w:rPr>
          <w:b/>
          <w:bCs/>
          <w:sz w:val="28"/>
          <w:szCs w:val="28"/>
          <w:lang w:val="vi-VN"/>
        </w:rPr>
      </w:pPr>
    </w:p>
    <w:p w14:paraId="1829B6CA" w14:textId="77777777" w:rsidR="00087F95" w:rsidRDefault="006F3EFE" w:rsidP="0083554D">
      <w:pPr>
        <w:jc w:val="center"/>
        <w:rPr>
          <w:sz w:val="28"/>
          <w:szCs w:val="28"/>
          <w:lang w:val="vi-VN"/>
        </w:rPr>
      </w:pPr>
      <w:r>
        <w:rPr>
          <w:b/>
          <w:bCs/>
          <w:sz w:val="28"/>
          <w:szCs w:val="28"/>
          <w:lang w:val="vi-VN"/>
        </w:rPr>
        <w:t xml:space="preserve">ĐƠN ĐỀ NGHỊ </w:t>
      </w:r>
    </w:p>
    <w:p w14:paraId="135617C3" w14:textId="00E6F47A" w:rsidR="00087F95" w:rsidRDefault="006F3EFE" w:rsidP="0083554D">
      <w:pPr>
        <w:jc w:val="center"/>
        <w:rPr>
          <w:b/>
          <w:bCs/>
          <w:sz w:val="28"/>
          <w:szCs w:val="28"/>
          <w:lang w:val="vi-VN"/>
        </w:rPr>
      </w:pPr>
      <w:r>
        <w:rPr>
          <w:b/>
          <w:bCs/>
          <w:sz w:val="28"/>
          <w:szCs w:val="28"/>
          <w:lang w:val="vi-VN"/>
        </w:rPr>
        <w:t>Thực hành tại cơ sở khám bệnh, chữa bệnh</w:t>
      </w:r>
    </w:p>
    <w:p w14:paraId="373D9A2D" w14:textId="6D1E18B6" w:rsidR="0083554D" w:rsidRPr="0083554D" w:rsidRDefault="0083554D" w:rsidP="0083554D">
      <w:pPr>
        <w:jc w:val="center"/>
        <w:rPr>
          <w:sz w:val="28"/>
          <w:szCs w:val="28"/>
          <w:vertAlign w:val="superscript"/>
        </w:rPr>
      </w:pPr>
      <w:r>
        <w:rPr>
          <w:sz w:val="28"/>
          <w:szCs w:val="28"/>
          <w:vertAlign w:val="superscript"/>
        </w:rPr>
        <w:t>_____________</w:t>
      </w:r>
    </w:p>
    <w:p w14:paraId="18BDE24D" w14:textId="580D00B6" w:rsidR="00087F95" w:rsidRDefault="006F3EFE">
      <w:pPr>
        <w:spacing w:before="120" w:after="120" w:line="360" w:lineRule="exact"/>
        <w:ind w:firstLine="720"/>
        <w:jc w:val="center"/>
        <w:rPr>
          <w:sz w:val="28"/>
          <w:szCs w:val="28"/>
          <w:lang w:val="vi-VN"/>
        </w:rPr>
      </w:pPr>
      <w:r>
        <w:rPr>
          <w:sz w:val="28"/>
          <w:szCs w:val="28"/>
          <w:lang w:val="vi-VN"/>
        </w:rPr>
        <w:t>Kính gửi: ........................</w:t>
      </w:r>
      <w:r>
        <w:rPr>
          <w:rStyle w:val="FootnoteReference"/>
          <w:sz w:val="28"/>
          <w:szCs w:val="28"/>
        </w:rPr>
        <w:footnoteReference w:id="22"/>
      </w:r>
      <w:r>
        <w:rPr>
          <w:sz w:val="28"/>
          <w:szCs w:val="28"/>
          <w:lang w:val="vi-VN"/>
        </w:rPr>
        <w:t>..........................</w:t>
      </w:r>
    </w:p>
    <w:p w14:paraId="45D994BC" w14:textId="77777777" w:rsidR="00087F95" w:rsidRPr="0083554D" w:rsidRDefault="00087F95" w:rsidP="0083554D">
      <w:pPr>
        <w:jc w:val="center"/>
        <w:rPr>
          <w:sz w:val="14"/>
          <w:szCs w:val="28"/>
          <w:lang w:val="vi-VN"/>
        </w:rPr>
      </w:pPr>
    </w:p>
    <w:p w14:paraId="472BD18E" w14:textId="77777777" w:rsidR="00087F95" w:rsidRDefault="006F3EFE" w:rsidP="0083554D">
      <w:pPr>
        <w:spacing w:before="120"/>
        <w:ind w:firstLine="567"/>
        <w:jc w:val="both"/>
        <w:rPr>
          <w:sz w:val="28"/>
          <w:szCs w:val="28"/>
          <w:lang w:val="vi-VN"/>
        </w:rPr>
      </w:pPr>
      <w:r>
        <w:rPr>
          <w:sz w:val="28"/>
          <w:szCs w:val="28"/>
          <w:lang w:val="vi-VN"/>
        </w:rPr>
        <w:t>Họ và tên: ...................................................................................................</w:t>
      </w:r>
    </w:p>
    <w:p w14:paraId="77130595" w14:textId="77777777" w:rsidR="00087F95" w:rsidRDefault="006F3EFE" w:rsidP="0083554D">
      <w:pPr>
        <w:spacing w:before="120"/>
        <w:ind w:firstLine="567"/>
        <w:jc w:val="both"/>
        <w:rPr>
          <w:sz w:val="28"/>
          <w:szCs w:val="28"/>
          <w:lang w:val="vi-VN"/>
        </w:rPr>
      </w:pPr>
      <w:r>
        <w:rPr>
          <w:sz w:val="28"/>
          <w:szCs w:val="28"/>
          <w:lang w:val="vi-VN"/>
        </w:rPr>
        <w:t>Ngày, tháng, năm sinh: ...............................................................................</w:t>
      </w:r>
    </w:p>
    <w:p w14:paraId="2FCA0C88" w14:textId="489C0CBC" w:rsidR="00087F95" w:rsidRDefault="0058096C" w:rsidP="0083554D">
      <w:pPr>
        <w:spacing w:before="120"/>
        <w:ind w:firstLine="567"/>
        <w:jc w:val="both"/>
        <w:rPr>
          <w:sz w:val="28"/>
          <w:szCs w:val="28"/>
          <w:lang w:val="vi-VN"/>
        </w:rPr>
      </w:pPr>
      <w:proofErr w:type="spellStart"/>
      <w:r>
        <w:rPr>
          <w:sz w:val="28"/>
          <w:szCs w:val="28"/>
        </w:rPr>
        <w:t>Số</w:t>
      </w:r>
      <w:proofErr w:type="spellEnd"/>
      <w:r>
        <w:rPr>
          <w:sz w:val="28"/>
          <w:szCs w:val="28"/>
        </w:rPr>
        <w:t xml:space="preserve"> </w:t>
      </w:r>
      <w:proofErr w:type="spellStart"/>
      <w:r>
        <w:rPr>
          <w:sz w:val="28"/>
          <w:szCs w:val="28"/>
        </w:rPr>
        <w:t>chứng</w:t>
      </w:r>
      <w:proofErr w:type="spellEnd"/>
      <w:r>
        <w:rPr>
          <w:sz w:val="28"/>
          <w:szCs w:val="28"/>
        </w:rPr>
        <w:t xml:space="preserve"> </w:t>
      </w:r>
      <w:proofErr w:type="spellStart"/>
      <w:r>
        <w:rPr>
          <w:sz w:val="28"/>
          <w:szCs w:val="28"/>
        </w:rPr>
        <w:t>minh</w:t>
      </w:r>
      <w:proofErr w:type="spellEnd"/>
      <w:r>
        <w:rPr>
          <w:sz w:val="28"/>
          <w:szCs w:val="28"/>
        </w:rPr>
        <w:t xml:space="preserve"> </w:t>
      </w:r>
      <w:proofErr w:type="spellStart"/>
      <w:r>
        <w:rPr>
          <w:sz w:val="28"/>
          <w:szCs w:val="28"/>
        </w:rPr>
        <w:t>nhân</w:t>
      </w:r>
      <w:proofErr w:type="spellEnd"/>
      <w:r>
        <w:rPr>
          <w:sz w:val="28"/>
          <w:szCs w:val="28"/>
        </w:rPr>
        <w:t xml:space="preserve"> </w:t>
      </w:r>
      <w:proofErr w:type="spellStart"/>
      <w:r>
        <w:rPr>
          <w:sz w:val="28"/>
          <w:szCs w:val="28"/>
        </w:rPr>
        <w:t>dân</w:t>
      </w:r>
      <w:proofErr w:type="spellEnd"/>
      <w:r>
        <w:rPr>
          <w:sz w:val="28"/>
          <w:szCs w:val="28"/>
        </w:rPr>
        <w:t>/</w:t>
      </w:r>
      <w:proofErr w:type="spellStart"/>
      <w:r>
        <w:rPr>
          <w:sz w:val="28"/>
          <w:szCs w:val="28"/>
        </w:rPr>
        <w:t>số</w:t>
      </w:r>
      <w:proofErr w:type="spellEnd"/>
      <w:r>
        <w:rPr>
          <w:sz w:val="28"/>
          <w:szCs w:val="28"/>
        </w:rPr>
        <w:t xml:space="preserve"> </w:t>
      </w:r>
      <w:proofErr w:type="spellStart"/>
      <w:r>
        <w:rPr>
          <w:sz w:val="28"/>
          <w:szCs w:val="28"/>
        </w:rPr>
        <w:t>căn</w:t>
      </w:r>
      <w:proofErr w:type="spellEnd"/>
      <w:r>
        <w:rPr>
          <w:sz w:val="28"/>
          <w:szCs w:val="28"/>
        </w:rPr>
        <w:t xml:space="preserve"> </w:t>
      </w:r>
      <w:proofErr w:type="spellStart"/>
      <w:r>
        <w:rPr>
          <w:sz w:val="28"/>
          <w:szCs w:val="28"/>
        </w:rPr>
        <w:t>cước</w:t>
      </w:r>
      <w:proofErr w:type="spellEnd"/>
      <w:r>
        <w:rPr>
          <w:sz w:val="28"/>
          <w:szCs w:val="28"/>
        </w:rPr>
        <w:t xml:space="preserve"> </w:t>
      </w:r>
      <w:proofErr w:type="spellStart"/>
      <w:r>
        <w:rPr>
          <w:sz w:val="28"/>
          <w:szCs w:val="28"/>
        </w:rPr>
        <w:t>công</w:t>
      </w:r>
      <w:proofErr w:type="spellEnd"/>
      <w:r>
        <w:rPr>
          <w:sz w:val="28"/>
          <w:szCs w:val="28"/>
        </w:rPr>
        <w:t xml:space="preserve"> </w:t>
      </w:r>
      <w:proofErr w:type="spellStart"/>
      <w:r>
        <w:rPr>
          <w:sz w:val="28"/>
          <w:szCs w:val="28"/>
        </w:rPr>
        <w:t>dân</w:t>
      </w:r>
      <w:proofErr w:type="spellEnd"/>
      <w:r>
        <w:rPr>
          <w:sz w:val="28"/>
          <w:szCs w:val="28"/>
        </w:rPr>
        <w:t>/</w:t>
      </w:r>
      <w:proofErr w:type="spellStart"/>
      <w:r>
        <w:rPr>
          <w:sz w:val="28"/>
          <w:szCs w:val="28"/>
        </w:rPr>
        <w:t>số</w:t>
      </w:r>
      <w:proofErr w:type="spellEnd"/>
      <w:r>
        <w:rPr>
          <w:sz w:val="28"/>
          <w:szCs w:val="28"/>
        </w:rPr>
        <w:t xml:space="preserve"> </w:t>
      </w:r>
      <w:proofErr w:type="spellStart"/>
      <w:r>
        <w:rPr>
          <w:sz w:val="28"/>
          <w:szCs w:val="28"/>
        </w:rPr>
        <w:t>căn</w:t>
      </w:r>
      <w:proofErr w:type="spellEnd"/>
      <w:r>
        <w:rPr>
          <w:sz w:val="28"/>
          <w:szCs w:val="28"/>
        </w:rPr>
        <w:t xml:space="preserve"> </w:t>
      </w:r>
      <w:proofErr w:type="spellStart"/>
      <w:r>
        <w:rPr>
          <w:sz w:val="28"/>
          <w:szCs w:val="28"/>
        </w:rPr>
        <w:t>cước</w:t>
      </w:r>
      <w:proofErr w:type="spellEnd"/>
      <w:r>
        <w:rPr>
          <w:sz w:val="28"/>
          <w:szCs w:val="28"/>
        </w:rPr>
        <w:t>/</w:t>
      </w:r>
      <w:proofErr w:type="spellStart"/>
      <w:r>
        <w:rPr>
          <w:sz w:val="28"/>
          <w:szCs w:val="28"/>
        </w:rPr>
        <w:t>số</w:t>
      </w:r>
      <w:proofErr w:type="spellEnd"/>
      <w:r>
        <w:rPr>
          <w:sz w:val="28"/>
          <w:szCs w:val="28"/>
        </w:rPr>
        <w:t xml:space="preserve"> </w:t>
      </w:r>
      <w:proofErr w:type="spellStart"/>
      <w:r>
        <w:rPr>
          <w:sz w:val="28"/>
          <w:szCs w:val="28"/>
        </w:rPr>
        <w:t>định</w:t>
      </w:r>
      <w:proofErr w:type="spellEnd"/>
      <w:r>
        <w:rPr>
          <w:sz w:val="28"/>
          <w:szCs w:val="28"/>
        </w:rPr>
        <w:t xml:space="preserve"> </w:t>
      </w:r>
      <w:proofErr w:type="spellStart"/>
      <w:r>
        <w:rPr>
          <w:sz w:val="28"/>
          <w:szCs w:val="28"/>
        </w:rPr>
        <w:t>danh</w:t>
      </w:r>
      <w:proofErr w:type="spellEnd"/>
      <w:r>
        <w:rPr>
          <w:sz w:val="28"/>
          <w:szCs w:val="28"/>
        </w:rPr>
        <w:t xml:space="preserve"> </w:t>
      </w:r>
      <w:proofErr w:type="spellStart"/>
      <w:r>
        <w:rPr>
          <w:sz w:val="28"/>
          <w:szCs w:val="28"/>
        </w:rPr>
        <w:t>cá</w:t>
      </w:r>
      <w:proofErr w:type="spellEnd"/>
      <w:r>
        <w:rPr>
          <w:sz w:val="28"/>
          <w:szCs w:val="28"/>
        </w:rPr>
        <w:t xml:space="preserve"> </w:t>
      </w:r>
      <w:proofErr w:type="spellStart"/>
      <w:r>
        <w:rPr>
          <w:sz w:val="28"/>
          <w:szCs w:val="28"/>
        </w:rPr>
        <w:t>nhân</w:t>
      </w:r>
      <w:proofErr w:type="spellEnd"/>
      <w:r>
        <w:rPr>
          <w:sz w:val="28"/>
          <w:szCs w:val="28"/>
        </w:rPr>
        <w:t>/</w:t>
      </w:r>
      <w:proofErr w:type="spellStart"/>
      <w:r w:rsidR="00DB6860">
        <w:rPr>
          <w:sz w:val="28"/>
          <w:szCs w:val="28"/>
        </w:rPr>
        <w:t>số</w:t>
      </w:r>
      <w:proofErr w:type="spellEnd"/>
      <w:r w:rsidR="00DB6860">
        <w:rPr>
          <w:sz w:val="28"/>
          <w:szCs w:val="28"/>
        </w:rPr>
        <w:t xml:space="preserve"> </w:t>
      </w:r>
      <w:proofErr w:type="spellStart"/>
      <w:r>
        <w:rPr>
          <w:sz w:val="28"/>
          <w:szCs w:val="28"/>
        </w:rPr>
        <w:t>hộ</w:t>
      </w:r>
      <w:proofErr w:type="spellEnd"/>
      <w:r>
        <w:rPr>
          <w:sz w:val="28"/>
          <w:szCs w:val="28"/>
        </w:rPr>
        <w:t xml:space="preserve"> </w:t>
      </w:r>
      <w:proofErr w:type="spellStart"/>
      <w:r>
        <w:rPr>
          <w:sz w:val="28"/>
          <w:szCs w:val="28"/>
        </w:rPr>
        <w:t>chiếu</w:t>
      </w:r>
      <w:proofErr w:type="spellEnd"/>
      <w:r w:rsidR="006F3EFE">
        <w:rPr>
          <w:rStyle w:val="FootnoteReference"/>
          <w:sz w:val="28"/>
          <w:szCs w:val="28"/>
          <w:lang w:val="vi-VN"/>
        </w:rPr>
        <w:footnoteReference w:id="23"/>
      </w:r>
      <w:r w:rsidR="006F3EFE">
        <w:rPr>
          <w:sz w:val="28"/>
          <w:szCs w:val="28"/>
          <w:lang w:val="vi-VN"/>
        </w:rPr>
        <w:t>: ............................................................................................</w:t>
      </w:r>
    </w:p>
    <w:p w14:paraId="077BB3CE" w14:textId="77777777" w:rsidR="00087F95" w:rsidRDefault="006F3EFE" w:rsidP="0083554D">
      <w:pPr>
        <w:spacing w:before="120"/>
        <w:ind w:firstLine="567"/>
        <w:jc w:val="both"/>
        <w:rPr>
          <w:sz w:val="28"/>
          <w:szCs w:val="28"/>
          <w:lang w:val="vi-VN"/>
        </w:rPr>
      </w:pPr>
      <w:r>
        <w:rPr>
          <w:sz w:val="28"/>
          <w:szCs w:val="28"/>
          <w:lang w:val="vi-VN"/>
        </w:rPr>
        <w:t>Ngày cấp .......................................... Nơi cấp: ...........................................</w:t>
      </w:r>
    </w:p>
    <w:p w14:paraId="2FADAB4C" w14:textId="77777777" w:rsidR="00087F95" w:rsidRDefault="006F3EFE" w:rsidP="0083554D">
      <w:pPr>
        <w:spacing w:before="120"/>
        <w:ind w:firstLine="567"/>
        <w:jc w:val="both"/>
        <w:rPr>
          <w:sz w:val="28"/>
          <w:szCs w:val="28"/>
          <w:lang w:val="vi-VN"/>
        </w:rPr>
      </w:pPr>
      <w:r>
        <w:rPr>
          <w:sz w:val="28"/>
          <w:szCs w:val="28"/>
          <w:lang w:val="vi-VN"/>
        </w:rPr>
        <w:t>Địa chỉ: .......................................</w:t>
      </w:r>
      <w:r>
        <w:rPr>
          <w:rStyle w:val="FootnoteReference"/>
          <w:sz w:val="28"/>
          <w:szCs w:val="28"/>
        </w:rPr>
        <w:footnoteReference w:id="24"/>
      </w:r>
      <w:r>
        <w:rPr>
          <w:sz w:val="28"/>
          <w:szCs w:val="28"/>
          <w:lang w:val="vi-VN"/>
        </w:rPr>
        <w:t>...............................................................</w:t>
      </w:r>
    </w:p>
    <w:p w14:paraId="44054272" w14:textId="77777777" w:rsidR="00087F95" w:rsidRDefault="006F3EFE" w:rsidP="0083554D">
      <w:pPr>
        <w:spacing w:before="120"/>
        <w:ind w:firstLine="567"/>
        <w:jc w:val="both"/>
        <w:rPr>
          <w:sz w:val="28"/>
          <w:szCs w:val="28"/>
          <w:lang w:val="vi-VN"/>
        </w:rPr>
      </w:pPr>
      <w:r>
        <w:rPr>
          <w:sz w:val="28"/>
          <w:szCs w:val="28"/>
          <w:lang w:val="vi-VN"/>
        </w:rPr>
        <w:t>Điện thoại: ................................. Email (nếu có): ......................................</w:t>
      </w:r>
    </w:p>
    <w:p w14:paraId="18D2EAD4" w14:textId="77777777" w:rsidR="00087F95" w:rsidRDefault="006F3EFE" w:rsidP="0083554D">
      <w:pPr>
        <w:spacing w:before="120"/>
        <w:ind w:firstLine="567"/>
        <w:jc w:val="both"/>
        <w:rPr>
          <w:sz w:val="28"/>
          <w:szCs w:val="28"/>
          <w:lang w:val="vi-VN"/>
        </w:rPr>
      </w:pPr>
      <w:r>
        <w:rPr>
          <w:sz w:val="28"/>
          <w:szCs w:val="28"/>
          <w:lang w:val="vi-VN"/>
        </w:rPr>
        <w:t xml:space="preserve">Văn bằng chuyên môn: </w:t>
      </w:r>
      <w:r>
        <w:rPr>
          <w:rStyle w:val="FootnoteReference"/>
          <w:sz w:val="28"/>
          <w:szCs w:val="28"/>
          <w:lang w:val="vi-VN"/>
        </w:rPr>
        <w:footnoteReference w:id="25"/>
      </w:r>
      <w:r>
        <w:rPr>
          <w:sz w:val="28"/>
          <w:szCs w:val="28"/>
          <w:lang w:val="vi-VN"/>
        </w:rPr>
        <w:t> ...................................</w:t>
      </w:r>
      <w:r>
        <w:rPr>
          <w:lang w:val="vi-VN"/>
        </w:rPr>
        <w:t>...</w:t>
      </w:r>
      <w:r>
        <w:rPr>
          <w:sz w:val="28"/>
          <w:szCs w:val="28"/>
          <w:lang w:val="vi-VN"/>
        </w:rPr>
        <w:t>.......................................</w:t>
      </w:r>
    </w:p>
    <w:p w14:paraId="2A5C2647" w14:textId="77777777" w:rsidR="00087F95" w:rsidRDefault="006F3EFE" w:rsidP="0083554D">
      <w:pPr>
        <w:spacing w:before="120"/>
        <w:ind w:firstLine="567"/>
        <w:jc w:val="both"/>
        <w:rPr>
          <w:sz w:val="28"/>
          <w:szCs w:val="28"/>
          <w:lang w:val="vi-VN"/>
        </w:rPr>
      </w:pPr>
      <w:r>
        <w:rPr>
          <w:sz w:val="28"/>
          <w:szCs w:val="28"/>
          <w:lang w:val="vi-VN"/>
        </w:rPr>
        <w:t>Thời gian đăng ký thực hành: .....................................................................</w:t>
      </w:r>
    </w:p>
    <w:p w14:paraId="1407F300" w14:textId="77777777" w:rsidR="00087F95" w:rsidRDefault="006F3EFE" w:rsidP="0083554D">
      <w:pPr>
        <w:spacing w:before="120"/>
        <w:ind w:firstLine="567"/>
        <w:jc w:val="both"/>
        <w:rPr>
          <w:sz w:val="28"/>
          <w:szCs w:val="28"/>
          <w:lang w:val="vi-VN"/>
        </w:rPr>
      </w:pPr>
      <w:r>
        <w:rPr>
          <w:sz w:val="28"/>
          <w:szCs w:val="28"/>
          <w:lang w:val="vi-VN"/>
        </w:rPr>
        <w:t>Để có đủ điều kiện được cấp giấy phép hành nghề khám bệnh, chữa bệnh, tôi đề nghị ………</w:t>
      </w:r>
      <w:r>
        <w:rPr>
          <w:sz w:val="28"/>
          <w:szCs w:val="28"/>
          <w:vertAlign w:val="superscript"/>
          <w:lang w:val="vi-VN"/>
        </w:rPr>
        <w:t>2</w:t>
      </w:r>
      <w:r>
        <w:rPr>
          <w:sz w:val="28"/>
          <w:szCs w:val="28"/>
          <w:lang w:val="vi-VN"/>
        </w:rPr>
        <w:t>……… cho phép và tạo điều kiện cho tôi được thực hành khám bệnh, chữa bệnh tại cơ sở khám bệnh, chữa bệnh.</w:t>
      </w:r>
    </w:p>
    <w:p w14:paraId="1002033F" w14:textId="71609FCA" w:rsidR="00087F95" w:rsidRDefault="006F3EFE" w:rsidP="0083554D">
      <w:pPr>
        <w:spacing w:before="120"/>
        <w:ind w:firstLine="567"/>
        <w:jc w:val="both"/>
        <w:rPr>
          <w:sz w:val="28"/>
          <w:szCs w:val="28"/>
          <w:lang w:val="vi-VN"/>
        </w:rPr>
      </w:pPr>
      <w:r>
        <w:rPr>
          <w:sz w:val="28"/>
          <w:szCs w:val="28"/>
          <w:lang w:val="vi-VN"/>
        </w:rPr>
        <w:t>Tôi xin cam kết sẽ thực hiện đúng các quy định của pháp luật về việc thực hành khám bệnh, chữa bệnh và các quy định khác có liên quan của cơ sở khám bệnh, chữa bệnh.</w:t>
      </w:r>
    </w:p>
    <w:p w14:paraId="22DF0E48" w14:textId="77777777" w:rsidR="0083554D" w:rsidRDefault="0083554D" w:rsidP="0083554D">
      <w:pPr>
        <w:spacing w:before="120"/>
        <w:ind w:firstLine="567"/>
        <w:jc w:val="both"/>
        <w:rPr>
          <w:sz w:val="28"/>
          <w:szCs w:val="28"/>
          <w:lang w:val="vi-VN"/>
        </w:rPr>
      </w:pPr>
    </w:p>
    <w:tbl>
      <w:tblPr>
        <w:tblW w:w="0" w:type="auto"/>
        <w:tblCellMar>
          <w:left w:w="0" w:type="dxa"/>
          <w:right w:w="0" w:type="dxa"/>
        </w:tblCellMar>
        <w:tblLook w:val="04A0" w:firstRow="1" w:lastRow="0" w:firstColumn="1" w:lastColumn="0" w:noHBand="0" w:noVBand="1"/>
      </w:tblPr>
      <w:tblGrid>
        <w:gridCol w:w="4428"/>
        <w:gridCol w:w="4428"/>
      </w:tblGrid>
      <w:tr w:rsidR="00087F95" w:rsidRPr="00D3119A" w14:paraId="5E5517B5" w14:textId="77777777">
        <w:tc>
          <w:tcPr>
            <w:tcW w:w="4428" w:type="dxa"/>
            <w:tcMar>
              <w:top w:w="0" w:type="dxa"/>
              <w:left w:w="108" w:type="dxa"/>
              <w:bottom w:w="0" w:type="dxa"/>
              <w:right w:w="108" w:type="dxa"/>
            </w:tcMar>
          </w:tcPr>
          <w:p w14:paraId="38433CDD" w14:textId="77777777" w:rsidR="00087F95" w:rsidRDefault="006F3EFE">
            <w:pPr>
              <w:spacing w:before="120"/>
              <w:rPr>
                <w:sz w:val="20"/>
                <w:lang w:val="vi-VN"/>
              </w:rPr>
            </w:pPr>
            <w:r>
              <w:rPr>
                <w:sz w:val="28"/>
                <w:szCs w:val="28"/>
                <w:lang w:val="vi-VN"/>
              </w:rPr>
              <w:t> </w:t>
            </w:r>
            <w:r>
              <w:rPr>
                <w:sz w:val="20"/>
                <w:lang w:val="vi-VN"/>
              </w:rPr>
              <w:t> </w:t>
            </w:r>
          </w:p>
        </w:tc>
        <w:tc>
          <w:tcPr>
            <w:tcW w:w="4428" w:type="dxa"/>
            <w:tcMar>
              <w:top w:w="0" w:type="dxa"/>
              <w:left w:w="108" w:type="dxa"/>
              <w:bottom w:w="0" w:type="dxa"/>
              <w:right w:w="108" w:type="dxa"/>
            </w:tcMar>
          </w:tcPr>
          <w:p w14:paraId="0682ADE0" w14:textId="77777777" w:rsidR="00087F95" w:rsidRDefault="006F3EFE" w:rsidP="0083554D">
            <w:pPr>
              <w:jc w:val="center"/>
              <w:rPr>
                <w:sz w:val="20"/>
                <w:lang w:val="vi-VN"/>
              </w:rPr>
            </w:pPr>
            <w:r>
              <w:rPr>
                <w:b/>
                <w:bCs/>
                <w:sz w:val="28"/>
                <w:szCs w:val="28"/>
                <w:lang w:val="vi-VN"/>
              </w:rPr>
              <w:t>NGƯỜI LÀM ĐƠN</w:t>
            </w:r>
            <w:r>
              <w:rPr>
                <w:b/>
                <w:bCs/>
                <w:sz w:val="28"/>
                <w:szCs w:val="28"/>
                <w:lang w:val="vi-VN"/>
              </w:rPr>
              <w:br/>
            </w:r>
            <w:r>
              <w:rPr>
                <w:i/>
                <w:iCs/>
                <w:sz w:val="28"/>
                <w:szCs w:val="28"/>
                <w:lang w:val="vi-VN"/>
              </w:rPr>
              <w:t>(Ký và ghi rõ họ, tên)</w:t>
            </w:r>
          </w:p>
        </w:tc>
      </w:tr>
    </w:tbl>
    <w:p w14:paraId="017B507A" w14:textId="75FF7A7D" w:rsidR="0083554D" w:rsidRDefault="0083554D">
      <w:pPr>
        <w:spacing w:before="120"/>
        <w:rPr>
          <w:lang w:val="vi-VN"/>
        </w:rPr>
      </w:pPr>
    </w:p>
    <w:p w14:paraId="650AF1BD" w14:textId="77777777" w:rsidR="0083554D" w:rsidRDefault="0083554D">
      <w:pPr>
        <w:rPr>
          <w:lang w:val="vi-VN"/>
        </w:rPr>
      </w:pPr>
      <w:r>
        <w:rPr>
          <w:lang w:val="vi-VN"/>
        </w:rPr>
        <w:br w:type="page"/>
      </w:r>
    </w:p>
    <w:p w14:paraId="36946550" w14:textId="77777777" w:rsidR="00087F95" w:rsidRDefault="00087F95">
      <w:pPr>
        <w:spacing w:before="120"/>
        <w:rPr>
          <w:lang w:val="vi-VN"/>
        </w:rPr>
        <w:sectPr w:rsidR="00087F95" w:rsidSect="0083554D">
          <w:footnotePr>
            <w:numRestart w:val="eachPage"/>
          </w:footnotePr>
          <w:endnotePr>
            <w:numFmt w:val="decimal"/>
            <w:numRestart w:val="eachSect"/>
          </w:endnotePr>
          <w:type w:val="continuous"/>
          <w:pgSz w:w="11907" w:h="16840"/>
          <w:pgMar w:top="1134" w:right="1276" w:bottom="1134" w:left="1701" w:header="720" w:footer="720" w:gutter="0"/>
          <w:cols w:space="720"/>
          <w:docGrid w:linePitch="381"/>
        </w:sectPr>
      </w:pPr>
    </w:p>
    <w:p w14:paraId="72CB0400" w14:textId="2C8DB18E" w:rsidR="00087F95" w:rsidRDefault="006F3EFE">
      <w:pPr>
        <w:pStyle w:val="Heading2"/>
        <w:jc w:val="both"/>
        <w:rPr>
          <w:rFonts w:ascii="Times New Roman" w:hAnsi="Times New Roman" w:cs="Times New Roman"/>
          <w:b/>
          <w:bCs/>
          <w:color w:val="auto"/>
          <w:lang w:val="vi-VN"/>
          <w14:ligatures w14:val="none"/>
        </w:rPr>
      </w:pPr>
      <w:r>
        <w:rPr>
          <w:rFonts w:ascii="Times New Roman" w:hAnsi="Times New Roman" w:cs="Times New Roman"/>
          <w:b/>
          <w:bCs/>
          <w:color w:val="auto"/>
          <w:lang w:val="vi-VN"/>
          <w14:ligatures w14:val="none"/>
        </w:rPr>
        <w:lastRenderedPageBreak/>
        <w:t>Mẫu 04 - Hợp đồng thực hành khám bệnh, chữa bệnh</w:t>
      </w:r>
    </w:p>
    <w:p w14:paraId="52E14D4E" w14:textId="77777777" w:rsidR="0083554D" w:rsidRPr="0083554D" w:rsidRDefault="0083554D" w:rsidP="0083554D">
      <w:pPr>
        <w:rPr>
          <w:sz w:val="18"/>
          <w:lang w:val="vi-VN"/>
        </w:rPr>
      </w:pPr>
    </w:p>
    <w:tbl>
      <w:tblPr>
        <w:tblW w:w="5318" w:type="pct"/>
        <w:tblCellSpacing w:w="0" w:type="dxa"/>
        <w:shd w:val="clear" w:color="auto" w:fill="FFFFFF"/>
        <w:tblCellMar>
          <w:left w:w="0" w:type="dxa"/>
          <w:right w:w="0" w:type="dxa"/>
        </w:tblCellMar>
        <w:tblLook w:val="04A0" w:firstRow="1" w:lastRow="0" w:firstColumn="1" w:lastColumn="0" w:noHBand="0" w:noVBand="1"/>
      </w:tblPr>
      <w:tblGrid>
        <w:gridCol w:w="3120"/>
        <w:gridCol w:w="6137"/>
      </w:tblGrid>
      <w:tr w:rsidR="0083554D" w14:paraId="114B2BB7" w14:textId="77777777" w:rsidTr="0083554D">
        <w:trPr>
          <w:trHeight w:val="1257"/>
          <w:tblCellSpacing w:w="0" w:type="dxa"/>
        </w:trPr>
        <w:tc>
          <w:tcPr>
            <w:tcW w:w="1685" w:type="pct"/>
            <w:shd w:val="clear" w:color="auto" w:fill="FFFFFF"/>
            <w:tcMar>
              <w:top w:w="0" w:type="dxa"/>
              <w:left w:w="108" w:type="dxa"/>
              <w:bottom w:w="0" w:type="dxa"/>
              <w:right w:w="108" w:type="dxa"/>
            </w:tcMar>
          </w:tcPr>
          <w:p w14:paraId="7FAC1B71" w14:textId="77777777" w:rsidR="0083554D" w:rsidRDefault="0083554D" w:rsidP="0083554D">
            <w:pPr>
              <w:jc w:val="center"/>
              <w:rPr>
                <w:color w:val="000000"/>
                <w:sz w:val="28"/>
                <w:szCs w:val="28"/>
                <w14:ligatures w14:val="none"/>
              </w:rPr>
            </w:pPr>
            <w:r>
              <w:rPr>
                <w:color w:val="000000"/>
                <w:sz w:val="28"/>
                <w:szCs w:val="28"/>
                <w14:ligatures w14:val="none"/>
              </w:rPr>
              <w:t>……….</w:t>
            </w:r>
            <w:r>
              <w:rPr>
                <w:rStyle w:val="FootnoteReference"/>
                <w:color w:val="000000"/>
                <w:sz w:val="28"/>
                <w:szCs w:val="28"/>
                <w14:ligatures w14:val="none"/>
              </w:rPr>
              <w:footnoteReference w:id="26"/>
            </w:r>
            <w:r>
              <w:rPr>
                <w:color w:val="000000"/>
                <w:sz w:val="28"/>
                <w:szCs w:val="28"/>
                <w14:ligatures w14:val="none"/>
              </w:rPr>
              <w:t>.………..</w:t>
            </w:r>
            <w:r>
              <w:rPr>
                <w:color w:val="000000"/>
                <w:sz w:val="28"/>
                <w:szCs w:val="28"/>
                <w14:ligatures w14:val="none"/>
              </w:rPr>
              <w:br/>
              <w:t>……….</w:t>
            </w:r>
            <w:r>
              <w:rPr>
                <w:rStyle w:val="FootnoteReference"/>
                <w:color w:val="000000"/>
                <w:sz w:val="28"/>
                <w:szCs w:val="28"/>
                <w14:ligatures w14:val="none"/>
              </w:rPr>
              <w:footnoteReference w:id="27"/>
            </w:r>
            <w:r>
              <w:rPr>
                <w:color w:val="000000"/>
                <w:sz w:val="28"/>
                <w:szCs w:val="28"/>
                <w14:ligatures w14:val="none"/>
              </w:rPr>
              <w:t>.………..</w:t>
            </w:r>
          </w:p>
          <w:p w14:paraId="7165703B" w14:textId="14C60AF7" w:rsidR="0083554D" w:rsidRDefault="0083554D" w:rsidP="0083554D">
            <w:pPr>
              <w:jc w:val="center"/>
              <w:rPr>
                <w:color w:val="000000"/>
                <w:sz w:val="28"/>
                <w:szCs w:val="28"/>
                <w14:ligatures w14:val="none"/>
              </w:rPr>
            </w:pPr>
            <w:r>
              <w:rPr>
                <w:color w:val="000000"/>
                <w:sz w:val="28"/>
                <w:szCs w:val="28"/>
                <w:vertAlign w:val="superscript"/>
                <w14:ligatures w14:val="none"/>
              </w:rPr>
              <w:t>______________</w:t>
            </w:r>
            <w:r>
              <w:rPr>
                <w:color w:val="000000"/>
                <w:sz w:val="28"/>
                <w:szCs w:val="28"/>
                <w14:ligatures w14:val="none"/>
              </w:rPr>
              <w:br/>
            </w:r>
            <w:proofErr w:type="spellStart"/>
            <w:proofErr w:type="gramStart"/>
            <w:r>
              <w:rPr>
                <w:color w:val="000000"/>
                <w:sz w:val="26"/>
                <w:szCs w:val="26"/>
                <w14:ligatures w14:val="none"/>
              </w:rPr>
              <w:t>Số</w:t>
            </w:r>
            <w:proofErr w:type="spellEnd"/>
            <w:r>
              <w:rPr>
                <w:color w:val="000000"/>
                <w:sz w:val="26"/>
                <w:szCs w:val="26"/>
                <w14:ligatures w14:val="none"/>
              </w:rPr>
              <w:t>:</w:t>
            </w:r>
            <w:r w:rsidR="002A16D0">
              <w:rPr>
                <w:color w:val="000000"/>
                <w:sz w:val="26"/>
                <w:szCs w:val="26"/>
                <w14:ligatures w14:val="none"/>
              </w:rPr>
              <w:t>…</w:t>
            </w:r>
            <w:proofErr w:type="gramEnd"/>
            <w:r>
              <w:rPr>
                <w:color w:val="000000"/>
                <w:sz w:val="26"/>
                <w:szCs w:val="26"/>
                <w14:ligatures w14:val="none"/>
              </w:rPr>
              <w:t xml:space="preserve"> /HĐTH-…</w:t>
            </w:r>
            <w:r>
              <w:rPr>
                <w:rStyle w:val="FootnoteReference"/>
                <w:color w:val="000000"/>
                <w:sz w:val="26"/>
                <w:szCs w:val="26"/>
                <w14:ligatures w14:val="none"/>
              </w:rPr>
              <w:footnoteReference w:id="28"/>
            </w:r>
            <w:r>
              <w:rPr>
                <w:color w:val="000000"/>
                <w:sz w:val="26"/>
                <w:szCs w:val="26"/>
                <w14:ligatures w14:val="none"/>
              </w:rPr>
              <w:t>.…</w:t>
            </w:r>
          </w:p>
        </w:tc>
        <w:tc>
          <w:tcPr>
            <w:tcW w:w="3315" w:type="pct"/>
            <w:shd w:val="clear" w:color="auto" w:fill="FFFFFF"/>
            <w:tcMar>
              <w:top w:w="0" w:type="dxa"/>
              <w:left w:w="108" w:type="dxa"/>
              <w:bottom w:w="0" w:type="dxa"/>
              <w:right w:w="108" w:type="dxa"/>
            </w:tcMar>
          </w:tcPr>
          <w:p w14:paraId="72C027B1" w14:textId="77777777" w:rsidR="0083554D" w:rsidRDefault="0083554D" w:rsidP="0083554D">
            <w:pPr>
              <w:jc w:val="center"/>
              <w:rPr>
                <w:b/>
                <w:bCs/>
                <w:color w:val="000000"/>
                <w:sz w:val="28"/>
                <w:szCs w:val="28"/>
                <w14:ligatures w14:val="none"/>
              </w:rPr>
            </w:pPr>
            <w:r w:rsidRPr="0083554D">
              <w:rPr>
                <w:b/>
                <w:bCs/>
                <w:color w:val="000000"/>
                <w:sz w:val="26"/>
                <w:szCs w:val="28"/>
                <w14:ligatures w14:val="none"/>
              </w:rPr>
              <w:t>CỘNG HÒA XÃ HỘI CHỦ NGHĨA VIỆT NAM</w:t>
            </w:r>
            <w:r w:rsidRPr="0083554D">
              <w:rPr>
                <w:b/>
                <w:bCs/>
                <w:color w:val="000000"/>
                <w:sz w:val="26"/>
                <w:szCs w:val="28"/>
                <w14:ligatures w14:val="none"/>
              </w:rPr>
              <w:br/>
            </w:r>
            <w:proofErr w:type="spellStart"/>
            <w:r>
              <w:rPr>
                <w:b/>
                <w:bCs/>
                <w:color w:val="000000"/>
                <w:sz w:val="28"/>
                <w:szCs w:val="28"/>
                <w14:ligatures w14:val="none"/>
              </w:rPr>
              <w:t>Độc</w:t>
            </w:r>
            <w:proofErr w:type="spellEnd"/>
            <w:r>
              <w:rPr>
                <w:b/>
                <w:bCs/>
                <w:color w:val="000000"/>
                <w:sz w:val="28"/>
                <w:szCs w:val="28"/>
                <w14:ligatures w14:val="none"/>
              </w:rPr>
              <w:t xml:space="preserve"> </w:t>
            </w:r>
            <w:proofErr w:type="spellStart"/>
            <w:r>
              <w:rPr>
                <w:b/>
                <w:bCs/>
                <w:color w:val="000000"/>
                <w:sz w:val="28"/>
                <w:szCs w:val="28"/>
                <w14:ligatures w14:val="none"/>
              </w:rPr>
              <w:t>lập</w:t>
            </w:r>
            <w:proofErr w:type="spellEnd"/>
            <w:r>
              <w:rPr>
                <w:b/>
                <w:bCs/>
                <w:color w:val="000000"/>
                <w:sz w:val="28"/>
                <w:szCs w:val="28"/>
                <w14:ligatures w14:val="none"/>
              </w:rPr>
              <w:t xml:space="preserve"> - </w:t>
            </w:r>
            <w:proofErr w:type="spellStart"/>
            <w:r>
              <w:rPr>
                <w:b/>
                <w:bCs/>
                <w:color w:val="000000"/>
                <w:sz w:val="28"/>
                <w:szCs w:val="28"/>
                <w14:ligatures w14:val="none"/>
              </w:rPr>
              <w:t>Tự</w:t>
            </w:r>
            <w:proofErr w:type="spellEnd"/>
            <w:r>
              <w:rPr>
                <w:b/>
                <w:bCs/>
                <w:color w:val="000000"/>
                <w:sz w:val="28"/>
                <w:szCs w:val="28"/>
                <w14:ligatures w14:val="none"/>
              </w:rPr>
              <w:t xml:space="preserve"> do - </w:t>
            </w:r>
            <w:proofErr w:type="spellStart"/>
            <w:r>
              <w:rPr>
                <w:b/>
                <w:bCs/>
                <w:color w:val="000000"/>
                <w:sz w:val="28"/>
                <w:szCs w:val="28"/>
                <w14:ligatures w14:val="none"/>
              </w:rPr>
              <w:t>Hạnh</w:t>
            </w:r>
            <w:proofErr w:type="spellEnd"/>
            <w:r>
              <w:rPr>
                <w:b/>
                <w:bCs/>
                <w:color w:val="000000"/>
                <w:sz w:val="28"/>
                <w:szCs w:val="28"/>
                <w14:ligatures w14:val="none"/>
              </w:rPr>
              <w:t xml:space="preserve"> </w:t>
            </w:r>
            <w:proofErr w:type="spellStart"/>
            <w:r>
              <w:rPr>
                <w:b/>
                <w:bCs/>
                <w:color w:val="000000"/>
                <w:sz w:val="28"/>
                <w:szCs w:val="28"/>
                <w14:ligatures w14:val="none"/>
              </w:rPr>
              <w:t>phúc</w:t>
            </w:r>
            <w:proofErr w:type="spellEnd"/>
          </w:p>
          <w:p w14:paraId="2E5F18E7" w14:textId="346D6FC0" w:rsidR="0083554D" w:rsidRDefault="0083554D" w:rsidP="0083554D">
            <w:pPr>
              <w:jc w:val="center"/>
              <w:rPr>
                <w:color w:val="000000"/>
                <w:sz w:val="28"/>
                <w:szCs w:val="28"/>
                <w14:ligatures w14:val="none"/>
              </w:rPr>
            </w:pPr>
            <w:r>
              <w:rPr>
                <w:b/>
                <w:bCs/>
                <w:color w:val="000000"/>
                <w:sz w:val="28"/>
                <w:szCs w:val="28"/>
                <w:vertAlign w:val="superscript"/>
                <w14:ligatures w14:val="none"/>
              </w:rPr>
              <w:t>_____________________________________</w:t>
            </w:r>
            <w:r>
              <w:rPr>
                <w:b/>
                <w:bCs/>
                <w:color w:val="000000"/>
                <w:sz w:val="28"/>
                <w:szCs w:val="28"/>
                <w14:ligatures w14:val="none"/>
              </w:rPr>
              <w:br/>
            </w:r>
            <w:r w:rsidRPr="0083554D">
              <w:rPr>
                <w:i/>
                <w:iCs/>
                <w:color w:val="000000"/>
                <w:sz w:val="28"/>
                <w:szCs w:val="26"/>
                <w14:ligatures w14:val="none"/>
              </w:rPr>
              <w:t>……</w:t>
            </w:r>
            <w:r w:rsidRPr="0083554D">
              <w:rPr>
                <w:rStyle w:val="FootnoteReference"/>
                <w:i/>
                <w:iCs/>
                <w:color w:val="000000"/>
                <w:sz w:val="28"/>
                <w:szCs w:val="26"/>
                <w14:ligatures w14:val="none"/>
              </w:rPr>
              <w:footnoteReference w:id="29"/>
            </w:r>
            <w:r w:rsidRPr="0083554D">
              <w:rPr>
                <w:i/>
                <w:iCs/>
                <w:color w:val="000000"/>
                <w:sz w:val="28"/>
                <w:szCs w:val="26"/>
                <w14:ligatures w14:val="none"/>
              </w:rPr>
              <w:t>…</w:t>
            </w:r>
            <w:proofErr w:type="gramStart"/>
            <w:r w:rsidRPr="0083554D">
              <w:rPr>
                <w:i/>
                <w:iCs/>
                <w:color w:val="000000"/>
                <w:sz w:val="28"/>
                <w:szCs w:val="26"/>
                <w14:ligatures w14:val="none"/>
              </w:rPr>
              <w:t>…..</w:t>
            </w:r>
            <w:proofErr w:type="gramEnd"/>
            <w:r w:rsidRPr="0083554D">
              <w:rPr>
                <w:i/>
                <w:iCs/>
                <w:color w:val="000000"/>
                <w:sz w:val="28"/>
                <w:szCs w:val="26"/>
                <w14:ligatures w14:val="none"/>
              </w:rPr>
              <w:t xml:space="preserve">, </w:t>
            </w:r>
            <w:proofErr w:type="spellStart"/>
            <w:r w:rsidRPr="0083554D">
              <w:rPr>
                <w:i/>
                <w:iCs/>
                <w:color w:val="000000"/>
                <w:sz w:val="28"/>
                <w:szCs w:val="26"/>
                <w14:ligatures w14:val="none"/>
              </w:rPr>
              <w:t>ngày</w:t>
            </w:r>
            <w:proofErr w:type="spellEnd"/>
            <w:r w:rsidRPr="0083554D">
              <w:rPr>
                <w:i/>
                <w:iCs/>
                <w:color w:val="000000"/>
                <w:sz w:val="28"/>
                <w:szCs w:val="26"/>
                <w14:ligatures w14:val="none"/>
              </w:rPr>
              <w:t xml:space="preserve">.... </w:t>
            </w:r>
            <w:proofErr w:type="spellStart"/>
            <w:r w:rsidRPr="0083554D">
              <w:rPr>
                <w:i/>
                <w:iCs/>
                <w:color w:val="000000"/>
                <w:sz w:val="28"/>
                <w:szCs w:val="26"/>
                <w14:ligatures w14:val="none"/>
              </w:rPr>
              <w:t>tháng</w:t>
            </w:r>
            <w:proofErr w:type="spellEnd"/>
            <w:r w:rsidRPr="0083554D">
              <w:rPr>
                <w:i/>
                <w:iCs/>
                <w:color w:val="000000"/>
                <w:sz w:val="28"/>
                <w:szCs w:val="26"/>
                <w14:ligatures w14:val="none"/>
              </w:rPr>
              <w:t xml:space="preserve">... </w:t>
            </w:r>
            <w:proofErr w:type="spellStart"/>
            <w:r w:rsidRPr="0083554D">
              <w:rPr>
                <w:i/>
                <w:iCs/>
                <w:color w:val="000000"/>
                <w:sz w:val="28"/>
                <w:szCs w:val="26"/>
                <w14:ligatures w14:val="none"/>
              </w:rPr>
              <w:t>năm</w:t>
            </w:r>
            <w:proofErr w:type="spellEnd"/>
            <w:r w:rsidRPr="0083554D">
              <w:rPr>
                <w:i/>
                <w:iCs/>
                <w:color w:val="000000"/>
                <w:sz w:val="28"/>
                <w:szCs w:val="26"/>
                <w14:ligatures w14:val="none"/>
              </w:rPr>
              <w:t xml:space="preserve"> </w:t>
            </w:r>
            <w:proofErr w:type="gramStart"/>
            <w:r w:rsidRPr="0083554D">
              <w:rPr>
                <w:i/>
                <w:iCs/>
                <w:color w:val="000000"/>
                <w:sz w:val="28"/>
                <w:szCs w:val="26"/>
                <w:lang w:val="vi-VN"/>
                <w14:ligatures w14:val="none"/>
              </w:rPr>
              <w:t>.</w:t>
            </w:r>
            <w:r w:rsidRPr="0083554D">
              <w:rPr>
                <w:i/>
                <w:iCs/>
                <w:color w:val="000000"/>
                <w:sz w:val="28"/>
                <w:szCs w:val="26"/>
                <w14:ligatures w14:val="none"/>
              </w:rPr>
              <w:t>....</w:t>
            </w:r>
            <w:proofErr w:type="gramEnd"/>
          </w:p>
        </w:tc>
      </w:tr>
    </w:tbl>
    <w:p w14:paraId="6461C9D9" w14:textId="4D8664C1" w:rsidR="00087F95" w:rsidRDefault="00087F95" w:rsidP="0083554D">
      <w:pPr>
        <w:shd w:val="clear" w:color="auto" w:fill="FFFFFF"/>
        <w:jc w:val="center"/>
        <w:rPr>
          <w:b/>
          <w:bCs/>
          <w:color w:val="000000"/>
          <w:sz w:val="28"/>
          <w:szCs w:val="28"/>
          <w14:ligatures w14:val="none"/>
        </w:rPr>
      </w:pPr>
      <w:bookmarkStart w:id="4" w:name="loai_17_name"/>
    </w:p>
    <w:p w14:paraId="37D423FE" w14:textId="77777777" w:rsidR="0083554D" w:rsidRPr="0083554D" w:rsidRDefault="0083554D" w:rsidP="0083554D">
      <w:pPr>
        <w:shd w:val="clear" w:color="auto" w:fill="FFFFFF"/>
        <w:jc w:val="center"/>
        <w:rPr>
          <w:b/>
          <w:bCs/>
          <w:color w:val="000000"/>
          <w:sz w:val="2"/>
          <w:szCs w:val="28"/>
          <w14:ligatures w14:val="none"/>
        </w:rPr>
      </w:pPr>
    </w:p>
    <w:p w14:paraId="16897C7A" w14:textId="77777777" w:rsidR="00087F95" w:rsidRDefault="006F3EFE" w:rsidP="0083554D">
      <w:pPr>
        <w:shd w:val="clear" w:color="auto" w:fill="FFFFFF"/>
        <w:jc w:val="center"/>
        <w:rPr>
          <w:color w:val="000000"/>
          <w:sz w:val="28"/>
          <w:szCs w:val="28"/>
          <w14:ligatures w14:val="none"/>
        </w:rPr>
      </w:pPr>
      <w:r>
        <w:rPr>
          <w:b/>
          <w:bCs/>
          <w:color w:val="000000"/>
          <w:sz w:val="28"/>
          <w:szCs w:val="28"/>
          <w14:ligatures w14:val="none"/>
        </w:rPr>
        <w:t>HỢP ĐỒNG</w:t>
      </w:r>
      <w:bookmarkEnd w:id="4"/>
    </w:p>
    <w:p w14:paraId="3379045A" w14:textId="51A1FE6D" w:rsidR="00087F95" w:rsidRDefault="006F3EFE" w:rsidP="0083554D">
      <w:pPr>
        <w:shd w:val="clear" w:color="auto" w:fill="FFFFFF"/>
        <w:jc w:val="center"/>
        <w:rPr>
          <w:b/>
          <w:bCs/>
          <w:color w:val="000000"/>
          <w:sz w:val="28"/>
          <w:szCs w:val="28"/>
          <w14:ligatures w14:val="none"/>
        </w:rPr>
      </w:pPr>
      <w:bookmarkStart w:id="5" w:name="loai_17_name_name"/>
      <w:r>
        <w:rPr>
          <w:b/>
          <w:bCs/>
          <w:color w:val="000000"/>
          <w:sz w:val="28"/>
          <w:szCs w:val="28"/>
          <w14:ligatures w14:val="none"/>
        </w:rPr>
        <w:t xml:space="preserve">Thực </w:t>
      </w:r>
      <w:proofErr w:type="spellStart"/>
      <w:r>
        <w:rPr>
          <w:b/>
          <w:bCs/>
          <w:color w:val="000000"/>
          <w:sz w:val="28"/>
          <w:szCs w:val="28"/>
          <w14:ligatures w14:val="none"/>
        </w:rPr>
        <w:t>hành</w:t>
      </w:r>
      <w:proofErr w:type="spellEnd"/>
      <w:r>
        <w:rPr>
          <w:b/>
          <w:bCs/>
          <w:color w:val="000000"/>
          <w:sz w:val="28"/>
          <w:szCs w:val="28"/>
          <w14:ligatures w14:val="none"/>
        </w:rPr>
        <w:t xml:space="preserve"> </w:t>
      </w:r>
      <w:proofErr w:type="spellStart"/>
      <w:r>
        <w:rPr>
          <w:b/>
          <w:bCs/>
          <w:color w:val="000000"/>
          <w:sz w:val="28"/>
          <w:szCs w:val="28"/>
          <w14:ligatures w14:val="none"/>
        </w:rPr>
        <w:t>khám</w:t>
      </w:r>
      <w:proofErr w:type="spellEnd"/>
      <w:r>
        <w:rPr>
          <w:b/>
          <w:bCs/>
          <w:color w:val="000000"/>
          <w:sz w:val="28"/>
          <w:szCs w:val="28"/>
          <w14:ligatures w14:val="none"/>
        </w:rPr>
        <w:t xml:space="preserve"> </w:t>
      </w:r>
      <w:proofErr w:type="spellStart"/>
      <w:r>
        <w:rPr>
          <w:b/>
          <w:bCs/>
          <w:color w:val="000000"/>
          <w:sz w:val="28"/>
          <w:szCs w:val="28"/>
          <w14:ligatures w14:val="none"/>
        </w:rPr>
        <w:t>bệnh</w:t>
      </w:r>
      <w:proofErr w:type="spellEnd"/>
      <w:r>
        <w:rPr>
          <w:b/>
          <w:bCs/>
          <w:color w:val="000000"/>
          <w:sz w:val="28"/>
          <w:szCs w:val="28"/>
          <w14:ligatures w14:val="none"/>
        </w:rPr>
        <w:t xml:space="preserve">, </w:t>
      </w:r>
      <w:proofErr w:type="spellStart"/>
      <w:r>
        <w:rPr>
          <w:b/>
          <w:bCs/>
          <w:color w:val="000000"/>
          <w:sz w:val="28"/>
          <w:szCs w:val="28"/>
          <w14:ligatures w14:val="none"/>
        </w:rPr>
        <w:t>chữa</w:t>
      </w:r>
      <w:proofErr w:type="spellEnd"/>
      <w:r>
        <w:rPr>
          <w:b/>
          <w:bCs/>
          <w:color w:val="000000"/>
          <w:sz w:val="28"/>
          <w:szCs w:val="28"/>
          <w14:ligatures w14:val="none"/>
        </w:rPr>
        <w:t xml:space="preserve"> </w:t>
      </w:r>
      <w:proofErr w:type="spellStart"/>
      <w:r>
        <w:rPr>
          <w:b/>
          <w:bCs/>
          <w:color w:val="000000"/>
          <w:sz w:val="28"/>
          <w:szCs w:val="28"/>
          <w14:ligatures w14:val="none"/>
        </w:rPr>
        <w:t>bệnh</w:t>
      </w:r>
      <w:bookmarkEnd w:id="5"/>
      <w:proofErr w:type="spellEnd"/>
    </w:p>
    <w:p w14:paraId="4EAA73CA" w14:textId="0DA0E886" w:rsidR="0083554D" w:rsidRDefault="0083554D" w:rsidP="0083554D">
      <w:pPr>
        <w:shd w:val="clear" w:color="auto" w:fill="FFFFFF"/>
        <w:jc w:val="center"/>
        <w:rPr>
          <w:b/>
          <w:bCs/>
          <w:color w:val="000000"/>
          <w:sz w:val="28"/>
          <w:szCs w:val="28"/>
          <w:vertAlign w:val="superscript"/>
          <w14:ligatures w14:val="none"/>
        </w:rPr>
      </w:pPr>
      <w:r>
        <w:rPr>
          <w:b/>
          <w:bCs/>
          <w:color w:val="000000"/>
          <w:sz w:val="28"/>
          <w:szCs w:val="28"/>
          <w:vertAlign w:val="superscript"/>
          <w14:ligatures w14:val="none"/>
        </w:rPr>
        <w:t>_____________</w:t>
      </w:r>
    </w:p>
    <w:p w14:paraId="710522BC" w14:textId="77777777" w:rsidR="0083554D" w:rsidRPr="0083554D" w:rsidRDefault="0083554D" w:rsidP="0083554D">
      <w:pPr>
        <w:shd w:val="clear" w:color="auto" w:fill="FFFFFF"/>
        <w:jc w:val="center"/>
        <w:rPr>
          <w:b/>
          <w:bCs/>
          <w:color w:val="000000"/>
          <w:sz w:val="18"/>
          <w:szCs w:val="28"/>
          <w:vertAlign w:val="superscript"/>
          <w14:ligatures w14:val="none"/>
        </w:rPr>
      </w:pPr>
    </w:p>
    <w:p w14:paraId="172A4114" w14:textId="6A8D5B3A" w:rsidR="00087F95" w:rsidRPr="00FB1E57" w:rsidRDefault="006F3EFE" w:rsidP="0083554D">
      <w:pPr>
        <w:shd w:val="clear" w:color="auto" w:fill="FFFFFF"/>
        <w:spacing w:before="80"/>
        <w:ind w:firstLine="567"/>
        <w:jc w:val="both"/>
        <w:rPr>
          <w:i/>
          <w:iCs/>
          <w:color w:val="000000"/>
          <w:sz w:val="28"/>
          <w:szCs w:val="28"/>
          <w14:ligatures w14:val="none"/>
        </w:rPr>
      </w:pPr>
      <w:proofErr w:type="spellStart"/>
      <w:r w:rsidRPr="00FB1E57">
        <w:rPr>
          <w:i/>
          <w:iCs/>
          <w:color w:val="000000"/>
          <w:sz w:val="28"/>
          <w:szCs w:val="28"/>
          <w14:ligatures w14:val="none"/>
        </w:rPr>
        <w:t>Căn</w:t>
      </w:r>
      <w:proofErr w:type="spellEnd"/>
      <w:r w:rsidRPr="00FB1E57">
        <w:rPr>
          <w:i/>
          <w:iCs/>
          <w:color w:val="000000"/>
          <w:sz w:val="28"/>
          <w:szCs w:val="28"/>
          <w14:ligatures w14:val="none"/>
        </w:rPr>
        <w:t xml:space="preserve"> </w:t>
      </w:r>
      <w:proofErr w:type="spellStart"/>
      <w:r w:rsidRPr="00FB1E57">
        <w:rPr>
          <w:i/>
          <w:iCs/>
          <w:color w:val="000000"/>
          <w:sz w:val="28"/>
          <w:szCs w:val="28"/>
          <w14:ligatures w14:val="none"/>
        </w:rPr>
        <w:t>cứ</w:t>
      </w:r>
      <w:proofErr w:type="spellEnd"/>
      <w:r w:rsidRPr="00FB1E57">
        <w:rPr>
          <w:i/>
          <w:iCs/>
          <w:color w:val="000000"/>
          <w:sz w:val="28"/>
          <w:szCs w:val="28"/>
          <w14:ligatures w14:val="none"/>
        </w:rPr>
        <w:t> </w:t>
      </w:r>
      <w:bookmarkStart w:id="6" w:name="tvpllink_tdtlmjgmpe"/>
      <w:proofErr w:type="spellStart"/>
      <w:r w:rsidRPr="00FB1E57">
        <w:rPr>
          <w:i/>
          <w:iCs/>
          <w:sz w:val="28"/>
          <w:szCs w:val="28"/>
          <w14:ligatures w14:val="none"/>
        </w:rPr>
        <w:fldChar w:fldCharType="begin"/>
      </w:r>
      <w:r w:rsidRPr="00FB1E57">
        <w:rPr>
          <w:i/>
          <w:iCs/>
          <w:sz w:val="28"/>
          <w:szCs w:val="28"/>
          <w14:ligatures w14:val="none"/>
        </w:rPr>
        <w:instrText xml:space="preserve"> HYPERLINK "https://thuvienphapluat.vn/van-ban/Quyen-dan-su/Bo-luat-dan-su-2015-296215.aspx" \t "_blank" </w:instrText>
      </w:r>
      <w:r w:rsidRPr="00FB1E57">
        <w:rPr>
          <w:i/>
          <w:iCs/>
          <w:sz w:val="28"/>
          <w:szCs w:val="28"/>
          <w14:ligatures w14:val="none"/>
        </w:rPr>
        <w:fldChar w:fldCharType="separate"/>
      </w:r>
      <w:r w:rsidRPr="00FB1E57">
        <w:rPr>
          <w:i/>
          <w:iCs/>
          <w:sz w:val="28"/>
          <w:szCs w:val="28"/>
          <w14:ligatures w14:val="none"/>
        </w:rPr>
        <w:t>Bộ</w:t>
      </w:r>
      <w:proofErr w:type="spellEnd"/>
      <w:r w:rsidRPr="00FB1E57">
        <w:rPr>
          <w:i/>
          <w:iCs/>
          <w:sz w:val="28"/>
          <w:szCs w:val="28"/>
          <w14:ligatures w14:val="none"/>
        </w:rPr>
        <w:t xml:space="preserve"> </w:t>
      </w:r>
      <w:proofErr w:type="spellStart"/>
      <w:r w:rsidR="002A16D0">
        <w:rPr>
          <w:i/>
          <w:iCs/>
          <w:sz w:val="28"/>
          <w:szCs w:val="28"/>
          <w14:ligatures w14:val="none"/>
        </w:rPr>
        <w:t>l</w:t>
      </w:r>
      <w:r w:rsidRPr="00FB1E57">
        <w:rPr>
          <w:i/>
          <w:iCs/>
          <w:sz w:val="28"/>
          <w:szCs w:val="28"/>
          <w14:ligatures w14:val="none"/>
        </w:rPr>
        <w:t>uật</w:t>
      </w:r>
      <w:proofErr w:type="spellEnd"/>
      <w:r w:rsidRPr="00FB1E57">
        <w:rPr>
          <w:i/>
          <w:iCs/>
          <w:sz w:val="28"/>
          <w:szCs w:val="28"/>
          <w14:ligatures w14:val="none"/>
        </w:rPr>
        <w:t xml:space="preserve"> </w:t>
      </w:r>
      <w:proofErr w:type="spellStart"/>
      <w:r w:rsidR="002A16D0">
        <w:rPr>
          <w:i/>
          <w:iCs/>
          <w:sz w:val="28"/>
          <w:szCs w:val="28"/>
          <w14:ligatures w14:val="none"/>
        </w:rPr>
        <w:t>D</w:t>
      </w:r>
      <w:r w:rsidRPr="00FB1E57">
        <w:rPr>
          <w:i/>
          <w:iCs/>
          <w:sz w:val="28"/>
          <w:szCs w:val="28"/>
          <w14:ligatures w14:val="none"/>
        </w:rPr>
        <w:t>ân</w:t>
      </w:r>
      <w:proofErr w:type="spellEnd"/>
      <w:r w:rsidRPr="00FB1E57">
        <w:rPr>
          <w:i/>
          <w:iCs/>
          <w:sz w:val="28"/>
          <w:szCs w:val="28"/>
          <w14:ligatures w14:val="none"/>
        </w:rPr>
        <w:t xml:space="preserve"> </w:t>
      </w:r>
      <w:proofErr w:type="spellStart"/>
      <w:r w:rsidRPr="00FB1E57">
        <w:rPr>
          <w:i/>
          <w:iCs/>
          <w:sz w:val="28"/>
          <w:szCs w:val="28"/>
          <w14:ligatures w14:val="none"/>
        </w:rPr>
        <w:t>sự</w:t>
      </w:r>
      <w:proofErr w:type="spellEnd"/>
      <w:r w:rsidRPr="00FB1E57">
        <w:rPr>
          <w:i/>
          <w:iCs/>
          <w:sz w:val="28"/>
          <w:szCs w:val="28"/>
          <w14:ligatures w14:val="none"/>
        </w:rPr>
        <w:fldChar w:fldCharType="end"/>
      </w:r>
      <w:bookmarkEnd w:id="6"/>
      <w:r w:rsidRPr="00FB1E57">
        <w:rPr>
          <w:i/>
          <w:iCs/>
          <w:color w:val="000000"/>
          <w:sz w:val="28"/>
          <w:szCs w:val="28"/>
          <w14:ligatures w14:val="none"/>
        </w:rPr>
        <w:t> </w:t>
      </w:r>
      <w:proofErr w:type="spellStart"/>
      <w:r w:rsidRPr="00FB1E57">
        <w:rPr>
          <w:i/>
          <w:iCs/>
          <w:color w:val="000000"/>
          <w:sz w:val="28"/>
          <w:szCs w:val="28"/>
          <w14:ligatures w14:val="none"/>
        </w:rPr>
        <w:t>ngày</w:t>
      </w:r>
      <w:proofErr w:type="spellEnd"/>
      <w:r w:rsidRPr="00FB1E57">
        <w:rPr>
          <w:i/>
          <w:iCs/>
          <w:color w:val="000000"/>
          <w:sz w:val="28"/>
          <w:szCs w:val="28"/>
          <w14:ligatures w14:val="none"/>
        </w:rPr>
        <w:t xml:space="preserve"> 24 </w:t>
      </w:r>
      <w:proofErr w:type="spellStart"/>
      <w:r w:rsidRPr="00FB1E57">
        <w:rPr>
          <w:i/>
          <w:iCs/>
          <w:color w:val="000000"/>
          <w:sz w:val="28"/>
          <w:szCs w:val="28"/>
          <w14:ligatures w14:val="none"/>
        </w:rPr>
        <w:t>tháng</w:t>
      </w:r>
      <w:proofErr w:type="spellEnd"/>
      <w:r w:rsidRPr="00FB1E57">
        <w:rPr>
          <w:i/>
          <w:iCs/>
          <w:color w:val="000000"/>
          <w:sz w:val="28"/>
          <w:szCs w:val="28"/>
          <w14:ligatures w14:val="none"/>
        </w:rPr>
        <w:t xml:space="preserve"> 11 </w:t>
      </w:r>
      <w:proofErr w:type="spellStart"/>
      <w:r w:rsidRPr="00FB1E57">
        <w:rPr>
          <w:i/>
          <w:iCs/>
          <w:color w:val="000000"/>
          <w:sz w:val="28"/>
          <w:szCs w:val="28"/>
          <w14:ligatures w14:val="none"/>
        </w:rPr>
        <w:t>năm</w:t>
      </w:r>
      <w:proofErr w:type="spellEnd"/>
      <w:r w:rsidRPr="00FB1E57">
        <w:rPr>
          <w:i/>
          <w:iCs/>
          <w:color w:val="000000"/>
          <w:sz w:val="28"/>
          <w:szCs w:val="28"/>
          <w14:ligatures w14:val="none"/>
        </w:rPr>
        <w:t xml:space="preserve"> 2015;</w:t>
      </w:r>
    </w:p>
    <w:p w14:paraId="4B0F5942" w14:textId="77777777" w:rsidR="00087F95" w:rsidRPr="00FB1E57" w:rsidRDefault="006F3EFE" w:rsidP="0083554D">
      <w:pPr>
        <w:shd w:val="clear" w:color="auto" w:fill="FFFFFF"/>
        <w:spacing w:before="80"/>
        <w:ind w:firstLine="567"/>
        <w:jc w:val="both"/>
        <w:rPr>
          <w:i/>
          <w:iCs/>
          <w:color w:val="000000"/>
          <w:sz w:val="28"/>
          <w:szCs w:val="28"/>
          <w14:ligatures w14:val="none"/>
        </w:rPr>
      </w:pPr>
      <w:proofErr w:type="spellStart"/>
      <w:r w:rsidRPr="00FB1E57">
        <w:rPr>
          <w:i/>
          <w:iCs/>
          <w:color w:val="000000"/>
          <w:sz w:val="28"/>
          <w:szCs w:val="28"/>
          <w14:ligatures w14:val="none"/>
        </w:rPr>
        <w:t>Căn</w:t>
      </w:r>
      <w:proofErr w:type="spellEnd"/>
      <w:r w:rsidRPr="00FB1E57">
        <w:rPr>
          <w:i/>
          <w:iCs/>
          <w:color w:val="000000"/>
          <w:sz w:val="28"/>
          <w:szCs w:val="28"/>
          <w14:ligatures w14:val="none"/>
        </w:rPr>
        <w:t xml:space="preserve"> </w:t>
      </w:r>
      <w:proofErr w:type="spellStart"/>
      <w:r w:rsidRPr="00FB1E57">
        <w:rPr>
          <w:i/>
          <w:iCs/>
          <w:color w:val="000000"/>
          <w:sz w:val="28"/>
          <w:szCs w:val="28"/>
          <w14:ligatures w14:val="none"/>
        </w:rPr>
        <w:t>cứ</w:t>
      </w:r>
      <w:proofErr w:type="spellEnd"/>
      <w:r w:rsidRPr="00FB1E57">
        <w:rPr>
          <w:i/>
          <w:iCs/>
          <w:color w:val="000000"/>
          <w:sz w:val="28"/>
          <w:szCs w:val="28"/>
          <w14:ligatures w14:val="none"/>
        </w:rPr>
        <w:t> </w:t>
      </w:r>
      <w:bookmarkStart w:id="7" w:name="tvpllink_hktouaoflp_23"/>
      <w:proofErr w:type="spellStart"/>
      <w:r w:rsidRPr="00FB1E57">
        <w:rPr>
          <w:i/>
          <w:iCs/>
          <w:sz w:val="28"/>
          <w:szCs w:val="28"/>
          <w14:ligatures w14:val="none"/>
        </w:rPr>
        <w:fldChar w:fldCharType="begin"/>
      </w:r>
      <w:r w:rsidRPr="00FB1E57">
        <w:rPr>
          <w:i/>
          <w:iCs/>
          <w:sz w:val="28"/>
          <w:szCs w:val="28"/>
          <w14:ligatures w14:val="none"/>
        </w:rPr>
        <w:instrText xml:space="preserve"> HYPERLINK "https://thuvienphapluat.vn/van-ban/The-thao-Y-te/Luat-kham-benh-chua-benh-nam-2009-98714.aspx" \t "_blank" </w:instrText>
      </w:r>
      <w:r w:rsidRPr="00FB1E57">
        <w:rPr>
          <w:i/>
          <w:iCs/>
          <w:sz w:val="28"/>
          <w:szCs w:val="28"/>
          <w14:ligatures w14:val="none"/>
        </w:rPr>
        <w:fldChar w:fldCharType="separate"/>
      </w:r>
      <w:r w:rsidRPr="00FB1E57">
        <w:rPr>
          <w:i/>
          <w:iCs/>
          <w:sz w:val="28"/>
          <w:szCs w:val="28"/>
          <w14:ligatures w14:val="none"/>
        </w:rPr>
        <w:t>Luật</w:t>
      </w:r>
      <w:proofErr w:type="spellEnd"/>
      <w:r w:rsidRPr="00FB1E57">
        <w:rPr>
          <w:i/>
          <w:iCs/>
          <w:sz w:val="28"/>
          <w:szCs w:val="28"/>
          <w14:ligatures w14:val="none"/>
        </w:rPr>
        <w:t xml:space="preserve"> </w:t>
      </w:r>
      <w:proofErr w:type="spellStart"/>
      <w:r w:rsidRPr="00FB1E57">
        <w:rPr>
          <w:i/>
          <w:iCs/>
          <w:sz w:val="28"/>
          <w:szCs w:val="28"/>
          <w14:ligatures w14:val="none"/>
        </w:rPr>
        <w:t>Khám</w:t>
      </w:r>
      <w:proofErr w:type="spellEnd"/>
      <w:r w:rsidRPr="00FB1E57">
        <w:rPr>
          <w:i/>
          <w:iCs/>
          <w:sz w:val="28"/>
          <w:szCs w:val="28"/>
          <w14:ligatures w14:val="none"/>
        </w:rPr>
        <w:t xml:space="preserve"> </w:t>
      </w:r>
      <w:proofErr w:type="spellStart"/>
      <w:r w:rsidRPr="00FB1E57">
        <w:rPr>
          <w:i/>
          <w:iCs/>
          <w:sz w:val="28"/>
          <w:szCs w:val="28"/>
          <w14:ligatures w14:val="none"/>
        </w:rPr>
        <w:t>bệnh</w:t>
      </w:r>
      <w:proofErr w:type="spellEnd"/>
      <w:r w:rsidRPr="00FB1E57">
        <w:rPr>
          <w:i/>
          <w:iCs/>
          <w:sz w:val="28"/>
          <w:szCs w:val="28"/>
          <w14:ligatures w14:val="none"/>
        </w:rPr>
        <w:t xml:space="preserve">, </w:t>
      </w:r>
      <w:proofErr w:type="spellStart"/>
      <w:r w:rsidRPr="00FB1E57">
        <w:rPr>
          <w:i/>
          <w:iCs/>
          <w:sz w:val="28"/>
          <w:szCs w:val="28"/>
          <w14:ligatures w14:val="none"/>
        </w:rPr>
        <w:t>chữa</w:t>
      </w:r>
      <w:proofErr w:type="spellEnd"/>
      <w:r w:rsidRPr="00FB1E57">
        <w:rPr>
          <w:i/>
          <w:iCs/>
          <w:sz w:val="28"/>
          <w:szCs w:val="28"/>
          <w14:ligatures w14:val="none"/>
        </w:rPr>
        <w:t xml:space="preserve"> </w:t>
      </w:r>
      <w:proofErr w:type="spellStart"/>
      <w:r w:rsidRPr="00FB1E57">
        <w:rPr>
          <w:i/>
          <w:iCs/>
          <w:sz w:val="28"/>
          <w:szCs w:val="28"/>
          <w14:ligatures w14:val="none"/>
        </w:rPr>
        <w:t>bệnh</w:t>
      </w:r>
      <w:proofErr w:type="spellEnd"/>
      <w:r w:rsidRPr="00FB1E57">
        <w:rPr>
          <w:i/>
          <w:iCs/>
          <w:sz w:val="28"/>
          <w:szCs w:val="28"/>
          <w14:ligatures w14:val="none"/>
        </w:rPr>
        <w:fldChar w:fldCharType="end"/>
      </w:r>
      <w:bookmarkEnd w:id="7"/>
      <w:r w:rsidRPr="00FB1E57">
        <w:rPr>
          <w:i/>
          <w:iCs/>
          <w:color w:val="000000"/>
          <w:sz w:val="28"/>
          <w:szCs w:val="28"/>
          <w14:ligatures w14:val="none"/>
        </w:rPr>
        <w:t> </w:t>
      </w:r>
      <w:proofErr w:type="spellStart"/>
      <w:r w:rsidRPr="00FB1E57">
        <w:rPr>
          <w:i/>
          <w:iCs/>
          <w:color w:val="000000"/>
          <w:sz w:val="28"/>
          <w:szCs w:val="28"/>
          <w14:ligatures w14:val="none"/>
        </w:rPr>
        <w:t>ngày</w:t>
      </w:r>
      <w:proofErr w:type="spellEnd"/>
      <w:r w:rsidRPr="00FB1E57">
        <w:rPr>
          <w:i/>
          <w:iCs/>
          <w:color w:val="000000"/>
          <w:sz w:val="28"/>
          <w:szCs w:val="28"/>
          <w14:ligatures w14:val="none"/>
        </w:rPr>
        <w:t xml:space="preserve"> 09 </w:t>
      </w:r>
      <w:proofErr w:type="spellStart"/>
      <w:r w:rsidRPr="00FB1E57">
        <w:rPr>
          <w:i/>
          <w:iCs/>
          <w:color w:val="000000"/>
          <w:sz w:val="28"/>
          <w:szCs w:val="28"/>
          <w14:ligatures w14:val="none"/>
        </w:rPr>
        <w:t>tháng</w:t>
      </w:r>
      <w:proofErr w:type="spellEnd"/>
      <w:r w:rsidRPr="00FB1E57">
        <w:rPr>
          <w:i/>
          <w:iCs/>
          <w:color w:val="000000"/>
          <w:sz w:val="28"/>
          <w:szCs w:val="28"/>
          <w14:ligatures w14:val="none"/>
        </w:rPr>
        <w:t xml:space="preserve"> 01 </w:t>
      </w:r>
      <w:proofErr w:type="spellStart"/>
      <w:r w:rsidRPr="00FB1E57">
        <w:rPr>
          <w:i/>
          <w:iCs/>
          <w:color w:val="000000"/>
          <w:sz w:val="28"/>
          <w:szCs w:val="28"/>
          <w14:ligatures w14:val="none"/>
        </w:rPr>
        <w:t>năm</w:t>
      </w:r>
      <w:proofErr w:type="spellEnd"/>
      <w:r w:rsidRPr="00FB1E57">
        <w:rPr>
          <w:i/>
          <w:iCs/>
          <w:color w:val="000000"/>
          <w:sz w:val="28"/>
          <w:szCs w:val="28"/>
          <w14:ligatures w14:val="none"/>
        </w:rPr>
        <w:t xml:space="preserve"> 2023;</w:t>
      </w:r>
    </w:p>
    <w:p w14:paraId="7BB5F43B" w14:textId="55C8F34A" w:rsidR="00FB1E57" w:rsidRPr="00FB1E57" w:rsidRDefault="00FB1E57" w:rsidP="0083554D">
      <w:pPr>
        <w:shd w:val="clear" w:color="auto" w:fill="FFFFFF"/>
        <w:spacing w:before="80"/>
        <w:ind w:firstLine="567"/>
        <w:jc w:val="both"/>
        <w:rPr>
          <w:i/>
          <w:iCs/>
          <w:color w:val="000000"/>
          <w:sz w:val="28"/>
          <w:szCs w:val="28"/>
          <w14:ligatures w14:val="none"/>
        </w:rPr>
      </w:pPr>
      <w:proofErr w:type="spellStart"/>
      <w:r w:rsidRPr="00FB1E57">
        <w:rPr>
          <w:i/>
          <w:iCs/>
          <w:color w:val="000000"/>
          <w:sz w:val="28"/>
          <w:szCs w:val="28"/>
          <w14:ligatures w14:val="none"/>
        </w:rPr>
        <w:t>Căn</w:t>
      </w:r>
      <w:proofErr w:type="spellEnd"/>
      <w:r w:rsidRPr="00FB1E57">
        <w:rPr>
          <w:i/>
          <w:iCs/>
          <w:color w:val="000000"/>
          <w:sz w:val="28"/>
          <w:szCs w:val="28"/>
          <w14:ligatures w14:val="none"/>
        </w:rPr>
        <w:t xml:space="preserve"> </w:t>
      </w:r>
      <w:proofErr w:type="spellStart"/>
      <w:r w:rsidRPr="00FB1E57">
        <w:rPr>
          <w:i/>
          <w:iCs/>
          <w:color w:val="000000"/>
          <w:sz w:val="28"/>
          <w:szCs w:val="28"/>
          <w14:ligatures w14:val="none"/>
        </w:rPr>
        <w:t>cứ</w:t>
      </w:r>
      <w:proofErr w:type="spellEnd"/>
      <w:r w:rsidRPr="00FB1E57">
        <w:rPr>
          <w:i/>
          <w:iCs/>
          <w:color w:val="000000"/>
          <w:sz w:val="28"/>
          <w:szCs w:val="28"/>
          <w14:ligatures w14:val="none"/>
        </w:rPr>
        <w:t xml:space="preserve"> </w:t>
      </w:r>
      <w:proofErr w:type="spellStart"/>
      <w:r w:rsidRPr="00FB1E57">
        <w:rPr>
          <w:i/>
          <w:iCs/>
          <w:color w:val="000000"/>
          <w:sz w:val="28"/>
          <w:szCs w:val="28"/>
          <w14:ligatures w14:val="none"/>
        </w:rPr>
        <w:t>Nghị</w:t>
      </w:r>
      <w:proofErr w:type="spellEnd"/>
      <w:r w:rsidRPr="00FB1E57">
        <w:rPr>
          <w:i/>
          <w:iCs/>
          <w:color w:val="000000"/>
          <w:sz w:val="28"/>
          <w:szCs w:val="28"/>
          <w14:ligatures w14:val="none"/>
        </w:rPr>
        <w:t xml:space="preserve"> </w:t>
      </w:r>
      <w:proofErr w:type="spellStart"/>
      <w:r w:rsidRPr="00FB1E57">
        <w:rPr>
          <w:i/>
          <w:iCs/>
          <w:color w:val="000000"/>
          <w:sz w:val="28"/>
          <w:szCs w:val="28"/>
          <w14:ligatures w14:val="none"/>
        </w:rPr>
        <w:t>định</w:t>
      </w:r>
      <w:proofErr w:type="spellEnd"/>
      <w:r w:rsidRPr="00FB1E57">
        <w:rPr>
          <w:i/>
          <w:iCs/>
          <w:color w:val="000000"/>
          <w:sz w:val="28"/>
          <w:szCs w:val="28"/>
          <w14:ligatures w14:val="none"/>
        </w:rPr>
        <w:t xml:space="preserve"> </w:t>
      </w:r>
      <w:proofErr w:type="spellStart"/>
      <w:r w:rsidRPr="00FB1E57">
        <w:rPr>
          <w:i/>
          <w:iCs/>
          <w:color w:val="000000"/>
          <w:sz w:val="28"/>
          <w:szCs w:val="28"/>
          <w14:ligatures w14:val="none"/>
        </w:rPr>
        <w:t>số</w:t>
      </w:r>
      <w:proofErr w:type="spellEnd"/>
      <w:r w:rsidRPr="00FB1E57">
        <w:rPr>
          <w:i/>
          <w:iCs/>
          <w:color w:val="000000"/>
          <w:sz w:val="28"/>
          <w:szCs w:val="28"/>
          <w14:ligatures w14:val="none"/>
        </w:rPr>
        <w:t xml:space="preserve">         /2023/NĐ-CP </w:t>
      </w:r>
      <w:proofErr w:type="spellStart"/>
      <w:r w:rsidRPr="00FB1E57">
        <w:rPr>
          <w:i/>
          <w:iCs/>
          <w:color w:val="000000"/>
          <w:sz w:val="28"/>
          <w:szCs w:val="28"/>
          <w14:ligatures w14:val="none"/>
        </w:rPr>
        <w:t>ngày</w:t>
      </w:r>
      <w:proofErr w:type="spellEnd"/>
      <w:r w:rsidRPr="00FB1E57">
        <w:rPr>
          <w:i/>
          <w:iCs/>
          <w:color w:val="000000"/>
          <w:sz w:val="28"/>
          <w:szCs w:val="28"/>
          <w14:ligatures w14:val="none"/>
        </w:rPr>
        <w:t xml:space="preserve">        </w:t>
      </w:r>
      <w:proofErr w:type="spellStart"/>
      <w:r w:rsidRPr="00FB1E57">
        <w:rPr>
          <w:i/>
          <w:iCs/>
          <w:color w:val="000000"/>
          <w:sz w:val="28"/>
          <w:szCs w:val="28"/>
          <w14:ligatures w14:val="none"/>
        </w:rPr>
        <w:t>tháng</w:t>
      </w:r>
      <w:proofErr w:type="spellEnd"/>
      <w:r>
        <w:rPr>
          <w:i/>
          <w:iCs/>
          <w:color w:val="000000"/>
          <w:sz w:val="28"/>
          <w:szCs w:val="28"/>
          <w14:ligatures w14:val="none"/>
        </w:rPr>
        <w:t xml:space="preserve"> 12 </w:t>
      </w:r>
      <w:proofErr w:type="spellStart"/>
      <w:r w:rsidRPr="00FB1E57">
        <w:rPr>
          <w:i/>
          <w:iCs/>
          <w:color w:val="000000"/>
          <w:sz w:val="28"/>
          <w:szCs w:val="28"/>
          <w14:ligatures w14:val="none"/>
        </w:rPr>
        <w:t>năm</w:t>
      </w:r>
      <w:proofErr w:type="spellEnd"/>
      <w:r w:rsidRPr="00FB1E57">
        <w:rPr>
          <w:i/>
          <w:iCs/>
          <w:color w:val="000000"/>
          <w:sz w:val="28"/>
          <w:szCs w:val="28"/>
          <w14:ligatures w14:val="none"/>
        </w:rPr>
        <w:t xml:space="preserve"> 2023 </w:t>
      </w:r>
      <w:proofErr w:type="spellStart"/>
      <w:r w:rsidRPr="00FB1E57">
        <w:rPr>
          <w:i/>
          <w:iCs/>
          <w:color w:val="000000"/>
          <w:sz w:val="28"/>
          <w:szCs w:val="28"/>
          <w14:ligatures w14:val="none"/>
        </w:rPr>
        <w:t>của</w:t>
      </w:r>
      <w:proofErr w:type="spellEnd"/>
      <w:r w:rsidRPr="00FB1E57">
        <w:rPr>
          <w:i/>
          <w:iCs/>
          <w:color w:val="000000"/>
          <w:sz w:val="28"/>
          <w:szCs w:val="28"/>
          <w14:ligatures w14:val="none"/>
        </w:rPr>
        <w:t xml:space="preserve"> </w:t>
      </w:r>
      <w:proofErr w:type="spellStart"/>
      <w:r w:rsidRPr="00FB1E57">
        <w:rPr>
          <w:i/>
          <w:iCs/>
          <w:color w:val="000000"/>
          <w:sz w:val="28"/>
          <w:szCs w:val="28"/>
          <w14:ligatures w14:val="none"/>
        </w:rPr>
        <w:t>Chính</w:t>
      </w:r>
      <w:proofErr w:type="spellEnd"/>
      <w:r w:rsidRPr="00FB1E57">
        <w:rPr>
          <w:i/>
          <w:iCs/>
          <w:color w:val="000000"/>
          <w:sz w:val="28"/>
          <w:szCs w:val="28"/>
          <w14:ligatures w14:val="none"/>
        </w:rPr>
        <w:t xml:space="preserve"> </w:t>
      </w:r>
      <w:proofErr w:type="spellStart"/>
      <w:r w:rsidRPr="00FB1E57">
        <w:rPr>
          <w:i/>
          <w:iCs/>
          <w:color w:val="000000"/>
          <w:sz w:val="28"/>
          <w:szCs w:val="28"/>
          <w14:ligatures w14:val="none"/>
        </w:rPr>
        <w:t>phủ</w:t>
      </w:r>
      <w:proofErr w:type="spellEnd"/>
      <w:r w:rsidRPr="00FB1E57">
        <w:rPr>
          <w:i/>
          <w:iCs/>
          <w:color w:val="000000"/>
          <w:sz w:val="28"/>
          <w:szCs w:val="28"/>
          <w14:ligatures w14:val="none"/>
        </w:rPr>
        <w:t xml:space="preserve"> </w:t>
      </w:r>
      <w:proofErr w:type="spellStart"/>
      <w:r w:rsidRPr="00FB1E57">
        <w:rPr>
          <w:i/>
          <w:iCs/>
          <w:color w:val="000000"/>
          <w:sz w:val="28"/>
          <w:szCs w:val="28"/>
          <w14:ligatures w14:val="none"/>
        </w:rPr>
        <w:t>quy</w:t>
      </w:r>
      <w:proofErr w:type="spellEnd"/>
      <w:r w:rsidRPr="00FB1E57">
        <w:rPr>
          <w:i/>
          <w:iCs/>
          <w:color w:val="000000"/>
          <w:sz w:val="28"/>
          <w:szCs w:val="28"/>
          <w14:ligatures w14:val="none"/>
        </w:rPr>
        <w:t xml:space="preserve"> </w:t>
      </w:r>
      <w:proofErr w:type="spellStart"/>
      <w:r w:rsidRPr="00FB1E57">
        <w:rPr>
          <w:i/>
          <w:iCs/>
          <w:color w:val="000000"/>
          <w:sz w:val="28"/>
          <w:szCs w:val="28"/>
          <w14:ligatures w14:val="none"/>
        </w:rPr>
        <w:t>định</w:t>
      </w:r>
      <w:proofErr w:type="spellEnd"/>
      <w:r w:rsidRPr="00FB1E57">
        <w:rPr>
          <w:i/>
          <w:iCs/>
          <w:color w:val="000000"/>
          <w:sz w:val="28"/>
          <w:szCs w:val="28"/>
          <w14:ligatures w14:val="none"/>
        </w:rPr>
        <w:t xml:space="preserve"> chi </w:t>
      </w:r>
      <w:proofErr w:type="spellStart"/>
      <w:r w:rsidRPr="00FB1E57">
        <w:rPr>
          <w:i/>
          <w:iCs/>
          <w:color w:val="000000"/>
          <w:sz w:val="28"/>
          <w:szCs w:val="28"/>
          <w14:ligatures w14:val="none"/>
        </w:rPr>
        <w:t>tiết</w:t>
      </w:r>
      <w:proofErr w:type="spellEnd"/>
      <w:r w:rsidRPr="00FB1E57">
        <w:rPr>
          <w:i/>
          <w:iCs/>
          <w:color w:val="000000"/>
          <w:sz w:val="28"/>
          <w:szCs w:val="28"/>
          <w14:ligatures w14:val="none"/>
        </w:rPr>
        <w:t xml:space="preserve"> </w:t>
      </w:r>
      <w:proofErr w:type="spellStart"/>
      <w:r w:rsidRPr="00FB1E57">
        <w:rPr>
          <w:i/>
          <w:iCs/>
          <w:color w:val="000000"/>
          <w:sz w:val="28"/>
          <w:szCs w:val="28"/>
          <w14:ligatures w14:val="none"/>
        </w:rPr>
        <w:t>một</w:t>
      </w:r>
      <w:proofErr w:type="spellEnd"/>
      <w:r w:rsidRPr="00FB1E57">
        <w:rPr>
          <w:i/>
          <w:iCs/>
          <w:color w:val="000000"/>
          <w:sz w:val="28"/>
          <w:szCs w:val="28"/>
          <w14:ligatures w14:val="none"/>
        </w:rPr>
        <w:t xml:space="preserve"> </w:t>
      </w:r>
      <w:proofErr w:type="spellStart"/>
      <w:r w:rsidRPr="00FB1E57">
        <w:rPr>
          <w:i/>
          <w:iCs/>
          <w:color w:val="000000"/>
          <w:sz w:val="28"/>
          <w:szCs w:val="28"/>
          <w14:ligatures w14:val="none"/>
        </w:rPr>
        <w:t>số</w:t>
      </w:r>
      <w:proofErr w:type="spellEnd"/>
      <w:r w:rsidRPr="00FB1E57">
        <w:rPr>
          <w:i/>
          <w:iCs/>
          <w:color w:val="000000"/>
          <w:sz w:val="28"/>
          <w:szCs w:val="28"/>
          <w14:ligatures w14:val="none"/>
        </w:rPr>
        <w:t xml:space="preserve"> </w:t>
      </w:r>
      <w:proofErr w:type="spellStart"/>
      <w:r w:rsidRPr="00FB1E57">
        <w:rPr>
          <w:i/>
          <w:iCs/>
          <w:color w:val="000000"/>
          <w:sz w:val="28"/>
          <w:szCs w:val="28"/>
          <w14:ligatures w14:val="none"/>
        </w:rPr>
        <w:t>điều</w:t>
      </w:r>
      <w:proofErr w:type="spellEnd"/>
      <w:r w:rsidRPr="00FB1E57">
        <w:rPr>
          <w:i/>
          <w:iCs/>
          <w:color w:val="000000"/>
          <w:sz w:val="28"/>
          <w:szCs w:val="28"/>
          <w14:ligatures w14:val="none"/>
        </w:rPr>
        <w:t xml:space="preserve"> </w:t>
      </w:r>
      <w:proofErr w:type="spellStart"/>
      <w:r w:rsidRPr="00FB1E57">
        <w:rPr>
          <w:i/>
          <w:iCs/>
          <w:color w:val="000000"/>
          <w:sz w:val="28"/>
          <w:szCs w:val="28"/>
          <w14:ligatures w14:val="none"/>
        </w:rPr>
        <w:t>của</w:t>
      </w:r>
      <w:proofErr w:type="spellEnd"/>
      <w:r w:rsidRPr="00FB1E57">
        <w:rPr>
          <w:i/>
          <w:iCs/>
          <w:color w:val="000000"/>
          <w:sz w:val="28"/>
          <w:szCs w:val="28"/>
          <w14:ligatures w14:val="none"/>
        </w:rPr>
        <w:t xml:space="preserve"> </w:t>
      </w:r>
      <w:proofErr w:type="spellStart"/>
      <w:r w:rsidRPr="00FB1E57">
        <w:rPr>
          <w:i/>
          <w:iCs/>
          <w:color w:val="000000"/>
          <w:sz w:val="28"/>
          <w:szCs w:val="28"/>
          <w14:ligatures w14:val="none"/>
        </w:rPr>
        <w:t>Luật</w:t>
      </w:r>
      <w:proofErr w:type="spellEnd"/>
      <w:r w:rsidRPr="00FB1E57">
        <w:rPr>
          <w:i/>
          <w:iCs/>
          <w:color w:val="000000"/>
          <w:sz w:val="28"/>
          <w:szCs w:val="28"/>
          <w14:ligatures w14:val="none"/>
        </w:rPr>
        <w:t xml:space="preserve"> </w:t>
      </w:r>
      <w:proofErr w:type="spellStart"/>
      <w:r w:rsidRPr="00FB1E57">
        <w:rPr>
          <w:i/>
          <w:iCs/>
          <w:color w:val="000000"/>
          <w:sz w:val="28"/>
          <w:szCs w:val="28"/>
          <w14:ligatures w14:val="none"/>
        </w:rPr>
        <w:t>Khám</w:t>
      </w:r>
      <w:proofErr w:type="spellEnd"/>
      <w:r w:rsidRPr="00FB1E57">
        <w:rPr>
          <w:i/>
          <w:iCs/>
          <w:color w:val="000000"/>
          <w:sz w:val="28"/>
          <w:szCs w:val="28"/>
          <w14:ligatures w14:val="none"/>
        </w:rPr>
        <w:t xml:space="preserve"> </w:t>
      </w:r>
      <w:proofErr w:type="spellStart"/>
      <w:r w:rsidRPr="00FB1E57">
        <w:rPr>
          <w:i/>
          <w:iCs/>
          <w:color w:val="000000"/>
          <w:sz w:val="28"/>
          <w:szCs w:val="28"/>
          <w14:ligatures w14:val="none"/>
        </w:rPr>
        <w:t>bệnh</w:t>
      </w:r>
      <w:proofErr w:type="spellEnd"/>
      <w:r w:rsidRPr="00FB1E57">
        <w:rPr>
          <w:i/>
          <w:iCs/>
          <w:color w:val="000000"/>
          <w:sz w:val="28"/>
          <w:szCs w:val="28"/>
          <w14:ligatures w14:val="none"/>
        </w:rPr>
        <w:t xml:space="preserve">, </w:t>
      </w:r>
      <w:proofErr w:type="spellStart"/>
      <w:r w:rsidRPr="00FB1E57">
        <w:rPr>
          <w:i/>
          <w:iCs/>
          <w:color w:val="000000"/>
          <w:sz w:val="28"/>
          <w:szCs w:val="28"/>
          <w14:ligatures w14:val="none"/>
        </w:rPr>
        <w:t>chữa</w:t>
      </w:r>
      <w:proofErr w:type="spellEnd"/>
      <w:r w:rsidRPr="00FB1E57">
        <w:rPr>
          <w:i/>
          <w:iCs/>
          <w:color w:val="000000"/>
          <w:sz w:val="28"/>
          <w:szCs w:val="28"/>
          <w14:ligatures w14:val="none"/>
        </w:rPr>
        <w:t xml:space="preserve"> </w:t>
      </w:r>
      <w:proofErr w:type="spellStart"/>
      <w:r w:rsidRPr="00FB1E57">
        <w:rPr>
          <w:i/>
          <w:iCs/>
          <w:color w:val="000000"/>
          <w:sz w:val="28"/>
          <w:szCs w:val="28"/>
          <w14:ligatures w14:val="none"/>
        </w:rPr>
        <w:t>bệnh</w:t>
      </w:r>
      <w:proofErr w:type="spellEnd"/>
      <w:r w:rsidRPr="00FB1E57">
        <w:rPr>
          <w:i/>
          <w:iCs/>
          <w:color w:val="000000"/>
          <w:sz w:val="28"/>
          <w:szCs w:val="28"/>
          <w14:ligatures w14:val="none"/>
        </w:rPr>
        <w:t>;</w:t>
      </w:r>
    </w:p>
    <w:p w14:paraId="26E00D46" w14:textId="4C6108AE" w:rsidR="00087F95" w:rsidRDefault="006F3EFE" w:rsidP="0083554D">
      <w:pPr>
        <w:shd w:val="clear" w:color="auto" w:fill="FFFFFF"/>
        <w:spacing w:before="80"/>
        <w:ind w:firstLine="567"/>
        <w:jc w:val="both"/>
        <w:rPr>
          <w:color w:val="000000"/>
          <w:sz w:val="28"/>
          <w:szCs w:val="28"/>
          <w14:ligatures w14:val="none"/>
        </w:rPr>
      </w:pPr>
      <w:proofErr w:type="spellStart"/>
      <w:r>
        <w:rPr>
          <w:color w:val="000000"/>
          <w:sz w:val="28"/>
          <w:szCs w:val="28"/>
          <w14:ligatures w14:val="none"/>
        </w:rPr>
        <w:t>Hôm</w:t>
      </w:r>
      <w:proofErr w:type="spellEnd"/>
      <w:r>
        <w:rPr>
          <w:color w:val="000000"/>
          <w:sz w:val="28"/>
          <w:szCs w:val="28"/>
          <w14:ligatures w14:val="none"/>
        </w:rPr>
        <w:t xml:space="preserve"> nay, </w:t>
      </w:r>
      <w:proofErr w:type="spellStart"/>
      <w:r>
        <w:rPr>
          <w:color w:val="000000"/>
          <w:sz w:val="28"/>
          <w:szCs w:val="28"/>
          <w14:ligatures w14:val="none"/>
        </w:rPr>
        <w:t>ngày</w:t>
      </w:r>
      <w:proofErr w:type="spellEnd"/>
      <w:r>
        <w:rPr>
          <w:color w:val="000000"/>
          <w:sz w:val="28"/>
          <w:szCs w:val="28"/>
          <w14:ligatures w14:val="none"/>
        </w:rPr>
        <w:t xml:space="preserve"> ……… </w:t>
      </w:r>
      <w:proofErr w:type="spellStart"/>
      <w:r>
        <w:rPr>
          <w:color w:val="000000"/>
          <w:sz w:val="28"/>
          <w:szCs w:val="28"/>
          <w14:ligatures w14:val="none"/>
        </w:rPr>
        <w:t>tháng</w:t>
      </w:r>
      <w:proofErr w:type="spellEnd"/>
      <w:r>
        <w:rPr>
          <w:color w:val="000000"/>
          <w:sz w:val="28"/>
          <w:szCs w:val="28"/>
          <w14:ligatures w14:val="none"/>
        </w:rPr>
        <w:t xml:space="preserve"> …… </w:t>
      </w:r>
      <w:proofErr w:type="spellStart"/>
      <w:r>
        <w:rPr>
          <w:color w:val="000000"/>
          <w:sz w:val="28"/>
          <w:szCs w:val="28"/>
          <w14:ligatures w14:val="none"/>
        </w:rPr>
        <w:t>năm</w:t>
      </w:r>
      <w:proofErr w:type="spellEnd"/>
      <w:r>
        <w:rPr>
          <w:color w:val="000000"/>
          <w:sz w:val="28"/>
          <w:szCs w:val="28"/>
          <w14:ligatures w14:val="none"/>
        </w:rPr>
        <w:t xml:space="preserve"> …… </w:t>
      </w:r>
      <w:proofErr w:type="spellStart"/>
      <w:r>
        <w:rPr>
          <w:color w:val="000000"/>
          <w:sz w:val="28"/>
          <w:szCs w:val="28"/>
          <w14:ligatures w14:val="none"/>
        </w:rPr>
        <w:t>tại</w:t>
      </w:r>
      <w:proofErr w:type="spellEnd"/>
      <w:r>
        <w:rPr>
          <w:color w:val="000000"/>
          <w:sz w:val="28"/>
          <w:szCs w:val="28"/>
          <w14:ligatures w14:val="none"/>
        </w:rPr>
        <w:t xml:space="preserve"> </w:t>
      </w:r>
      <w:proofErr w:type="gramStart"/>
      <w:r>
        <w:rPr>
          <w:color w:val="000000"/>
          <w:sz w:val="28"/>
          <w:szCs w:val="28"/>
          <w14:ligatures w14:val="none"/>
        </w:rPr>
        <w:t>............................ ,</w:t>
      </w:r>
      <w:proofErr w:type="gramEnd"/>
      <w:r>
        <w:rPr>
          <w:color w:val="000000"/>
          <w:sz w:val="28"/>
          <w:szCs w:val="28"/>
          <w14:ligatures w14:val="none"/>
        </w:rPr>
        <w:t xml:space="preserve"> </w:t>
      </w:r>
      <w:proofErr w:type="spellStart"/>
      <w:r>
        <w:rPr>
          <w:color w:val="000000"/>
          <w:sz w:val="28"/>
          <w:szCs w:val="28"/>
          <w14:ligatures w14:val="none"/>
        </w:rPr>
        <w:t>chúng</w:t>
      </w:r>
      <w:proofErr w:type="spellEnd"/>
      <w:r>
        <w:rPr>
          <w:color w:val="000000"/>
          <w:sz w:val="28"/>
          <w:szCs w:val="28"/>
          <w14:ligatures w14:val="none"/>
        </w:rPr>
        <w:t xml:space="preserve"> tôi </w:t>
      </w:r>
      <w:proofErr w:type="spellStart"/>
      <w:r>
        <w:rPr>
          <w:color w:val="000000"/>
          <w:sz w:val="28"/>
          <w:szCs w:val="28"/>
          <w14:ligatures w14:val="none"/>
        </w:rPr>
        <w:t>gồm</w:t>
      </w:r>
      <w:proofErr w:type="spellEnd"/>
      <w:r>
        <w:rPr>
          <w:color w:val="000000"/>
          <w:sz w:val="28"/>
          <w:szCs w:val="28"/>
          <w14:ligatures w14:val="none"/>
        </w:rPr>
        <w:t>:</w:t>
      </w:r>
    </w:p>
    <w:p w14:paraId="083C0411" w14:textId="0A1E850C" w:rsidR="00087F95" w:rsidRDefault="006F3EFE" w:rsidP="0083554D">
      <w:pPr>
        <w:shd w:val="clear" w:color="auto" w:fill="FFFFFF"/>
        <w:spacing w:before="80"/>
        <w:ind w:firstLine="567"/>
        <w:jc w:val="both"/>
        <w:rPr>
          <w:color w:val="000000"/>
          <w:sz w:val="28"/>
          <w:szCs w:val="28"/>
          <w:lang w:val="fr-FR"/>
          <w14:ligatures w14:val="none"/>
        </w:rPr>
      </w:pPr>
      <w:r>
        <w:rPr>
          <w:b/>
          <w:bCs/>
          <w:color w:val="000000"/>
          <w:sz w:val="28"/>
          <w:szCs w:val="28"/>
          <w:lang w:val="fr-FR"/>
          <w14:ligatures w14:val="none"/>
        </w:rPr>
        <w:t xml:space="preserve">BÊN </w:t>
      </w:r>
      <w:proofErr w:type="gramStart"/>
      <w:r>
        <w:rPr>
          <w:b/>
          <w:bCs/>
          <w:color w:val="000000"/>
          <w:sz w:val="28"/>
          <w:szCs w:val="28"/>
          <w:lang w:val="fr-FR"/>
          <w14:ligatures w14:val="none"/>
        </w:rPr>
        <w:t>A:</w:t>
      </w:r>
      <w:proofErr w:type="gramEnd"/>
      <w:r>
        <w:rPr>
          <w:color w:val="000000"/>
          <w:sz w:val="28"/>
          <w:szCs w:val="28"/>
          <w:lang w:val="fr-FR"/>
          <w14:ligatures w14:val="none"/>
        </w:rPr>
        <w:t> ....................................................................................................</w:t>
      </w:r>
    </w:p>
    <w:p w14:paraId="74FA60E4" w14:textId="77777777" w:rsidR="00087F95" w:rsidRDefault="006F3EFE" w:rsidP="0083554D">
      <w:pPr>
        <w:shd w:val="clear" w:color="auto" w:fill="FFFFFF"/>
        <w:spacing w:before="80"/>
        <w:ind w:firstLine="567"/>
        <w:jc w:val="both"/>
        <w:rPr>
          <w:color w:val="000000"/>
          <w:sz w:val="28"/>
          <w:szCs w:val="28"/>
          <w:lang w:val="fr-FR"/>
          <w14:ligatures w14:val="none"/>
        </w:rPr>
      </w:pPr>
      <w:proofErr w:type="spellStart"/>
      <w:r>
        <w:rPr>
          <w:color w:val="000000"/>
          <w:sz w:val="28"/>
          <w:szCs w:val="28"/>
          <w:lang w:val="fr-FR"/>
          <w14:ligatures w14:val="none"/>
        </w:rPr>
        <w:t>Đại</w:t>
      </w:r>
      <w:proofErr w:type="spellEnd"/>
      <w:r>
        <w:rPr>
          <w:color w:val="000000"/>
          <w:sz w:val="28"/>
          <w:szCs w:val="28"/>
          <w:lang w:val="fr-FR"/>
          <w14:ligatures w14:val="none"/>
        </w:rPr>
        <w:t xml:space="preserve"> diện là ông/</w:t>
      </w:r>
      <w:proofErr w:type="gramStart"/>
      <w:r>
        <w:rPr>
          <w:color w:val="000000"/>
          <w:sz w:val="28"/>
          <w:szCs w:val="28"/>
          <w:lang w:val="fr-FR"/>
          <w14:ligatures w14:val="none"/>
        </w:rPr>
        <w:t>bà:</w:t>
      </w:r>
      <w:proofErr w:type="gramEnd"/>
      <w:r>
        <w:rPr>
          <w:color w:val="000000"/>
          <w:sz w:val="28"/>
          <w:szCs w:val="28"/>
          <w:vertAlign w:val="superscript"/>
          <w:lang w:val="fr-FR"/>
          <w14:ligatures w14:val="none"/>
        </w:rPr>
        <w:t> </w:t>
      </w:r>
      <w:r>
        <w:rPr>
          <w:color w:val="000000"/>
          <w:sz w:val="28"/>
          <w:szCs w:val="28"/>
          <w:lang w:val="fr-FR"/>
          <w14:ligatures w14:val="none"/>
        </w:rPr>
        <w:t>.....................................................................................</w:t>
      </w:r>
    </w:p>
    <w:p w14:paraId="4463EF4F" w14:textId="1056EE98" w:rsidR="00087F95" w:rsidRDefault="006F3EFE" w:rsidP="0083554D">
      <w:pPr>
        <w:shd w:val="clear" w:color="auto" w:fill="FFFFFF"/>
        <w:spacing w:before="80"/>
        <w:ind w:firstLine="567"/>
        <w:jc w:val="both"/>
        <w:rPr>
          <w:color w:val="000000"/>
          <w:sz w:val="28"/>
          <w:szCs w:val="28"/>
          <w:lang w:val="fr-FR"/>
          <w14:ligatures w14:val="none"/>
        </w:rPr>
      </w:pPr>
      <w:proofErr w:type="spellStart"/>
      <w:r>
        <w:rPr>
          <w:color w:val="000000"/>
          <w:sz w:val="28"/>
          <w:szCs w:val="28"/>
          <w:lang w:val="fr-FR"/>
          <w14:ligatures w14:val="none"/>
        </w:rPr>
        <w:t>Chức</w:t>
      </w:r>
      <w:proofErr w:type="spellEnd"/>
      <w:r>
        <w:rPr>
          <w:color w:val="000000"/>
          <w:sz w:val="28"/>
          <w:szCs w:val="28"/>
          <w:lang w:val="fr-FR"/>
          <w14:ligatures w14:val="none"/>
        </w:rPr>
        <w:t xml:space="preserve"> </w:t>
      </w:r>
      <w:proofErr w:type="gramStart"/>
      <w:r>
        <w:rPr>
          <w:color w:val="000000"/>
          <w:sz w:val="28"/>
          <w:szCs w:val="28"/>
          <w:lang w:val="fr-FR"/>
          <w14:ligatures w14:val="none"/>
        </w:rPr>
        <w:t>vụ:</w:t>
      </w:r>
      <w:proofErr w:type="gramEnd"/>
      <w:r>
        <w:rPr>
          <w:color w:val="000000"/>
          <w:sz w:val="28"/>
          <w:szCs w:val="28"/>
          <w:lang w:val="fr-FR"/>
          <w14:ligatures w14:val="none"/>
        </w:rPr>
        <w:t> ....................................................................................................</w:t>
      </w:r>
    </w:p>
    <w:p w14:paraId="48E07F0B" w14:textId="77777777" w:rsidR="00087F95" w:rsidRDefault="006F3EFE" w:rsidP="0083554D">
      <w:pPr>
        <w:shd w:val="clear" w:color="auto" w:fill="FFFFFF"/>
        <w:spacing w:before="80"/>
        <w:ind w:firstLine="567"/>
        <w:jc w:val="both"/>
        <w:rPr>
          <w:color w:val="000000"/>
          <w:sz w:val="28"/>
          <w:szCs w:val="28"/>
          <w:lang w:val="fr-FR"/>
          <w14:ligatures w14:val="none"/>
        </w:rPr>
      </w:pPr>
      <w:proofErr w:type="spellStart"/>
      <w:r>
        <w:rPr>
          <w:color w:val="000000"/>
          <w:sz w:val="28"/>
          <w:szCs w:val="28"/>
          <w:lang w:val="fr-FR"/>
          <w14:ligatures w14:val="none"/>
        </w:rPr>
        <w:t>Địa</w:t>
      </w:r>
      <w:proofErr w:type="spellEnd"/>
      <w:r>
        <w:rPr>
          <w:color w:val="000000"/>
          <w:sz w:val="28"/>
          <w:szCs w:val="28"/>
          <w:lang w:val="fr-FR"/>
          <w14:ligatures w14:val="none"/>
        </w:rPr>
        <w:t xml:space="preserve"> </w:t>
      </w:r>
      <w:proofErr w:type="spellStart"/>
      <w:r>
        <w:rPr>
          <w:color w:val="000000"/>
          <w:sz w:val="28"/>
          <w:szCs w:val="28"/>
          <w:lang w:val="fr-FR"/>
          <w14:ligatures w14:val="none"/>
        </w:rPr>
        <w:t>chỉ</w:t>
      </w:r>
      <w:proofErr w:type="spellEnd"/>
      <w:r>
        <w:rPr>
          <w:color w:val="000000"/>
          <w:sz w:val="28"/>
          <w:szCs w:val="28"/>
          <w:lang w:val="fr-FR"/>
          <w14:ligatures w14:val="none"/>
        </w:rPr>
        <w:t xml:space="preserve"> </w:t>
      </w:r>
      <w:proofErr w:type="spellStart"/>
      <w:r>
        <w:rPr>
          <w:color w:val="000000"/>
          <w:sz w:val="28"/>
          <w:szCs w:val="28"/>
          <w:lang w:val="fr-FR"/>
          <w14:ligatures w14:val="none"/>
        </w:rPr>
        <w:t>thường</w:t>
      </w:r>
      <w:proofErr w:type="spellEnd"/>
      <w:r>
        <w:rPr>
          <w:color w:val="000000"/>
          <w:sz w:val="28"/>
          <w:szCs w:val="28"/>
          <w:lang w:val="fr-FR"/>
          <w14:ligatures w14:val="none"/>
        </w:rPr>
        <w:t xml:space="preserve"> </w:t>
      </w:r>
      <w:proofErr w:type="spellStart"/>
      <w:proofErr w:type="gramStart"/>
      <w:r>
        <w:rPr>
          <w:color w:val="000000"/>
          <w:sz w:val="28"/>
          <w:szCs w:val="28"/>
          <w:lang w:val="fr-FR"/>
          <w14:ligatures w14:val="none"/>
        </w:rPr>
        <w:t>trú</w:t>
      </w:r>
      <w:proofErr w:type="spellEnd"/>
      <w:r>
        <w:rPr>
          <w:color w:val="000000"/>
          <w:sz w:val="28"/>
          <w:szCs w:val="28"/>
          <w:lang w:val="fr-FR"/>
          <w14:ligatures w14:val="none"/>
        </w:rPr>
        <w:t>:....................................</w:t>
      </w:r>
      <w:proofErr w:type="gramEnd"/>
      <w:r>
        <w:rPr>
          <w:color w:val="000000"/>
          <w:sz w:val="28"/>
          <w:szCs w:val="28"/>
          <w:lang w:val="fr-FR"/>
          <w14:ligatures w14:val="none"/>
        </w:rPr>
        <w:t> </w:t>
      </w:r>
      <w:proofErr w:type="spellStart"/>
      <w:r>
        <w:rPr>
          <w:color w:val="000000"/>
          <w:sz w:val="28"/>
          <w:szCs w:val="28"/>
          <w:lang w:val="fr-FR"/>
          <w14:ligatures w14:val="none"/>
        </w:rPr>
        <w:t>Điện</w:t>
      </w:r>
      <w:proofErr w:type="spellEnd"/>
      <w:r>
        <w:rPr>
          <w:color w:val="000000"/>
          <w:sz w:val="28"/>
          <w:szCs w:val="28"/>
          <w:lang w:val="fr-FR"/>
          <w14:ligatures w14:val="none"/>
        </w:rPr>
        <w:t xml:space="preserve"> </w:t>
      </w:r>
      <w:proofErr w:type="spellStart"/>
      <w:r>
        <w:rPr>
          <w:color w:val="000000"/>
          <w:sz w:val="28"/>
          <w:szCs w:val="28"/>
          <w:lang w:val="fr-FR"/>
          <w14:ligatures w14:val="none"/>
        </w:rPr>
        <w:t>thoại</w:t>
      </w:r>
      <w:proofErr w:type="spellEnd"/>
      <w:r>
        <w:rPr>
          <w:color w:val="000000"/>
          <w:sz w:val="28"/>
          <w:szCs w:val="28"/>
          <w:lang w:val="fr-FR"/>
          <w14:ligatures w14:val="none"/>
        </w:rPr>
        <w:t>:...............................</w:t>
      </w:r>
    </w:p>
    <w:p w14:paraId="67769E90" w14:textId="35A9743F" w:rsidR="00087F95" w:rsidRDefault="006F3EFE" w:rsidP="0083554D">
      <w:pPr>
        <w:shd w:val="clear" w:color="auto" w:fill="FFFFFF"/>
        <w:spacing w:before="80"/>
        <w:ind w:firstLine="567"/>
        <w:jc w:val="both"/>
        <w:rPr>
          <w:color w:val="000000"/>
          <w:sz w:val="28"/>
          <w:szCs w:val="28"/>
          <w:lang w:val="fr-FR"/>
          <w14:ligatures w14:val="none"/>
        </w:rPr>
      </w:pPr>
      <w:r>
        <w:rPr>
          <w:b/>
          <w:bCs/>
          <w:color w:val="000000"/>
          <w:sz w:val="28"/>
          <w:szCs w:val="28"/>
          <w:lang w:val="fr-FR"/>
          <w14:ligatures w14:val="none"/>
        </w:rPr>
        <w:t xml:space="preserve">BÊN </w:t>
      </w:r>
      <w:proofErr w:type="gramStart"/>
      <w:r>
        <w:rPr>
          <w:b/>
          <w:bCs/>
          <w:color w:val="000000"/>
          <w:sz w:val="28"/>
          <w:szCs w:val="28"/>
          <w:lang w:val="fr-FR"/>
          <w14:ligatures w14:val="none"/>
        </w:rPr>
        <w:t>B:</w:t>
      </w:r>
      <w:r>
        <w:rPr>
          <w:color w:val="000000"/>
          <w:sz w:val="28"/>
          <w:szCs w:val="28"/>
          <w:lang w:val="fr-FR"/>
          <w14:ligatures w14:val="none"/>
        </w:rPr>
        <w:t>....................................................................................................</w:t>
      </w:r>
      <w:proofErr w:type="gramEnd"/>
    </w:p>
    <w:p w14:paraId="462ED121" w14:textId="77777777" w:rsidR="00087F95" w:rsidRDefault="006F3EFE" w:rsidP="0083554D">
      <w:pPr>
        <w:shd w:val="clear" w:color="auto" w:fill="FFFFFF"/>
        <w:spacing w:before="80"/>
        <w:ind w:firstLine="567"/>
        <w:jc w:val="both"/>
        <w:rPr>
          <w:color w:val="000000"/>
          <w:sz w:val="28"/>
          <w:szCs w:val="28"/>
          <w:lang w:val="fr-FR"/>
          <w14:ligatures w14:val="none"/>
        </w:rPr>
      </w:pPr>
      <w:r>
        <w:rPr>
          <w:color w:val="000000"/>
          <w:sz w:val="28"/>
          <w:szCs w:val="28"/>
          <w:lang w:val="fr-FR"/>
          <w14:ligatures w14:val="none"/>
        </w:rPr>
        <w:t>Ông/</w:t>
      </w:r>
      <w:proofErr w:type="gramStart"/>
      <w:r>
        <w:rPr>
          <w:color w:val="000000"/>
          <w:sz w:val="28"/>
          <w:szCs w:val="28"/>
          <w:lang w:val="fr-FR"/>
          <w14:ligatures w14:val="none"/>
        </w:rPr>
        <w:t>bà:</w:t>
      </w:r>
      <w:proofErr w:type="gramEnd"/>
      <w:r>
        <w:rPr>
          <w:color w:val="000000"/>
          <w:sz w:val="28"/>
          <w:szCs w:val="28"/>
          <w:lang w:val="fr-FR"/>
          <w14:ligatures w14:val="none"/>
        </w:rPr>
        <w:t> ......................................................................................................</w:t>
      </w:r>
    </w:p>
    <w:p w14:paraId="0D19BE3A" w14:textId="720C04FF" w:rsidR="00087F95" w:rsidRDefault="006F3EFE" w:rsidP="0083554D">
      <w:pPr>
        <w:shd w:val="clear" w:color="auto" w:fill="FFFFFF"/>
        <w:spacing w:before="80"/>
        <w:ind w:firstLine="567"/>
        <w:jc w:val="both"/>
        <w:rPr>
          <w:color w:val="000000"/>
          <w:sz w:val="28"/>
          <w:szCs w:val="28"/>
          <w:lang w:val="fr-FR"/>
          <w14:ligatures w14:val="none"/>
        </w:rPr>
      </w:pPr>
      <w:proofErr w:type="spellStart"/>
      <w:r>
        <w:rPr>
          <w:color w:val="000000"/>
          <w:sz w:val="28"/>
          <w:szCs w:val="28"/>
          <w:lang w:val="fr-FR"/>
          <w14:ligatures w14:val="none"/>
        </w:rPr>
        <w:t>Ngày</w:t>
      </w:r>
      <w:proofErr w:type="spellEnd"/>
      <w:r>
        <w:rPr>
          <w:color w:val="000000"/>
          <w:sz w:val="28"/>
          <w:szCs w:val="28"/>
          <w:lang w:val="vi-VN"/>
          <w14:ligatures w14:val="none"/>
        </w:rPr>
        <w:t>,</w:t>
      </w:r>
      <w:r>
        <w:rPr>
          <w:color w:val="000000"/>
          <w:sz w:val="28"/>
          <w:szCs w:val="28"/>
          <w:lang w:val="fr-FR"/>
          <w14:ligatures w14:val="none"/>
        </w:rPr>
        <w:t xml:space="preserve"> </w:t>
      </w:r>
      <w:proofErr w:type="spellStart"/>
      <w:r>
        <w:rPr>
          <w:color w:val="000000"/>
          <w:sz w:val="28"/>
          <w:szCs w:val="28"/>
          <w:lang w:val="fr-FR"/>
          <w14:ligatures w14:val="none"/>
        </w:rPr>
        <w:t>tháng</w:t>
      </w:r>
      <w:proofErr w:type="spellEnd"/>
      <w:r>
        <w:rPr>
          <w:color w:val="000000"/>
          <w:sz w:val="28"/>
          <w:szCs w:val="28"/>
          <w:lang w:val="vi-VN"/>
          <w14:ligatures w14:val="none"/>
        </w:rPr>
        <w:t>, n</w:t>
      </w:r>
      <w:proofErr w:type="spellStart"/>
      <w:r>
        <w:rPr>
          <w:color w:val="000000"/>
          <w:sz w:val="28"/>
          <w:szCs w:val="28"/>
          <w:lang w:val="fr-FR"/>
          <w14:ligatures w14:val="none"/>
        </w:rPr>
        <w:t>ăm</w:t>
      </w:r>
      <w:proofErr w:type="spellEnd"/>
      <w:r>
        <w:rPr>
          <w:color w:val="000000"/>
          <w:sz w:val="28"/>
          <w:szCs w:val="28"/>
          <w:lang w:val="fr-FR"/>
          <w14:ligatures w14:val="none"/>
        </w:rPr>
        <w:t xml:space="preserve"> </w:t>
      </w:r>
      <w:proofErr w:type="spellStart"/>
      <w:proofErr w:type="gramStart"/>
      <w:r>
        <w:rPr>
          <w:color w:val="000000"/>
          <w:sz w:val="28"/>
          <w:szCs w:val="28"/>
          <w:lang w:val="fr-FR"/>
          <w14:ligatures w14:val="none"/>
        </w:rPr>
        <w:t>sinh</w:t>
      </w:r>
      <w:proofErr w:type="spellEnd"/>
      <w:r>
        <w:rPr>
          <w:color w:val="000000"/>
          <w:sz w:val="28"/>
          <w:szCs w:val="28"/>
          <w:lang w:val="vi-VN"/>
          <w14:ligatures w14:val="none"/>
        </w:rPr>
        <w:t>:</w:t>
      </w:r>
      <w:proofErr w:type="gramEnd"/>
      <w:r>
        <w:rPr>
          <w:color w:val="000000"/>
          <w:sz w:val="28"/>
          <w:szCs w:val="28"/>
          <w:lang w:val="vi-VN"/>
          <w14:ligatures w14:val="none"/>
        </w:rPr>
        <w:t xml:space="preserve"> ..................................................................</w:t>
      </w:r>
      <w:r>
        <w:rPr>
          <w:color w:val="000000"/>
          <w:sz w:val="28"/>
          <w:szCs w:val="28"/>
          <w:lang w:val="fr-FR"/>
          <w14:ligatures w14:val="none"/>
        </w:rPr>
        <w:t>……… </w:t>
      </w:r>
    </w:p>
    <w:p w14:paraId="2FA36561" w14:textId="77777777" w:rsidR="00087F95" w:rsidRDefault="006F3EFE" w:rsidP="0083554D">
      <w:pPr>
        <w:shd w:val="clear" w:color="auto" w:fill="FFFFFF"/>
        <w:spacing w:before="80"/>
        <w:ind w:firstLine="567"/>
        <w:jc w:val="both"/>
        <w:rPr>
          <w:color w:val="000000"/>
          <w:sz w:val="28"/>
          <w:szCs w:val="28"/>
          <w:lang w:val="fr-FR"/>
          <w14:ligatures w14:val="none"/>
        </w:rPr>
      </w:pPr>
      <w:proofErr w:type="spellStart"/>
      <w:r>
        <w:rPr>
          <w:color w:val="000000"/>
          <w:sz w:val="28"/>
          <w:szCs w:val="28"/>
          <w:lang w:val="fr-FR"/>
          <w14:ligatures w14:val="none"/>
        </w:rPr>
        <w:t>Văn</w:t>
      </w:r>
      <w:proofErr w:type="spellEnd"/>
      <w:r>
        <w:rPr>
          <w:color w:val="000000"/>
          <w:sz w:val="28"/>
          <w:szCs w:val="28"/>
          <w:lang w:val="fr-FR"/>
          <w14:ligatures w14:val="none"/>
        </w:rPr>
        <w:t xml:space="preserve"> </w:t>
      </w:r>
      <w:proofErr w:type="spellStart"/>
      <w:r>
        <w:rPr>
          <w:color w:val="000000"/>
          <w:sz w:val="28"/>
          <w:szCs w:val="28"/>
          <w:lang w:val="fr-FR"/>
          <w14:ligatures w14:val="none"/>
        </w:rPr>
        <w:t>bằng</w:t>
      </w:r>
      <w:proofErr w:type="spellEnd"/>
      <w:r>
        <w:rPr>
          <w:color w:val="000000"/>
          <w:sz w:val="28"/>
          <w:szCs w:val="28"/>
          <w:lang w:val="fr-FR"/>
          <w14:ligatures w14:val="none"/>
        </w:rPr>
        <w:t xml:space="preserve"> </w:t>
      </w:r>
      <w:proofErr w:type="spellStart"/>
      <w:r>
        <w:rPr>
          <w:color w:val="000000"/>
          <w:sz w:val="28"/>
          <w:szCs w:val="28"/>
          <w:lang w:val="fr-FR"/>
          <w14:ligatures w14:val="none"/>
        </w:rPr>
        <w:t>chuyên</w:t>
      </w:r>
      <w:proofErr w:type="spellEnd"/>
      <w:r>
        <w:rPr>
          <w:color w:val="000000"/>
          <w:sz w:val="28"/>
          <w:szCs w:val="28"/>
          <w:lang w:val="fr-FR"/>
          <w14:ligatures w14:val="none"/>
        </w:rPr>
        <w:t xml:space="preserve"> </w:t>
      </w:r>
      <w:proofErr w:type="gramStart"/>
      <w:r>
        <w:rPr>
          <w:color w:val="000000"/>
          <w:sz w:val="28"/>
          <w:szCs w:val="28"/>
          <w:lang w:val="fr-FR"/>
          <w14:ligatures w14:val="none"/>
        </w:rPr>
        <w:t>môn:</w:t>
      </w:r>
      <w:proofErr w:type="gramEnd"/>
      <w:r>
        <w:rPr>
          <w:color w:val="000000"/>
          <w:sz w:val="28"/>
          <w:szCs w:val="28"/>
          <w:vertAlign w:val="superscript"/>
          <w:lang w:val="fr-FR"/>
          <w14:ligatures w14:val="none"/>
        </w:rPr>
        <w:t> </w:t>
      </w:r>
      <w:r>
        <w:rPr>
          <w:color w:val="000000"/>
          <w:sz w:val="28"/>
          <w:szCs w:val="28"/>
          <w:lang w:val="fr-FR"/>
          <w14:ligatures w14:val="none"/>
        </w:rPr>
        <w:t>...................................</w:t>
      </w:r>
      <w:r>
        <w:rPr>
          <w:rStyle w:val="FootnoteReference"/>
          <w:color w:val="000000"/>
          <w:sz w:val="28"/>
          <w:szCs w:val="28"/>
          <w:lang w:val="fr-FR"/>
          <w14:ligatures w14:val="none"/>
        </w:rPr>
        <w:footnoteReference w:id="30"/>
      </w:r>
      <w:r>
        <w:rPr>
          <w:color w:val="000000"/>
          <w:sz w:val="28"/>
          <w:szCs w:val="28"/>
          <w:lang w:val="fr-FR"/>
          <w14:ligatures w14:val="none"/>
        </w:rPr>
        <w:t>..........................................</w:t>
      </w:r>
    </w:p>
    <w:p w14:paraId="64460657" w14:textId="5228AB4A" w:rsidR="00087F95" w:rsidRDefault="006F3EFE" w:rsidP="0083554D">
      <w:pPr>
        <w:shd w:val="clear" w:color="auto" w:fill="FFFFFF"/>
        <w:spacing w:before="80"/>
        <w:ind w:firstLine="567"/>
        <w:jc w:val="both"/>
        <w:rPr>
          <w:color w:val="000000"/>
          <w:sz w:val="28"/>
          <w:szCs w:val="28"/>
          <w:lang w:val="fr-FR"/>
          <w14:ligatures w14:val="none"/>
        </w:rPr>
      </w:pPr>
      <w:proofErr w:type="spellStart"/>
      <w:r>
        <w:rPr>
          <w:color w:val="000000"/>
          <w:sz w:val="28"/>
          <w:szCs w:val="28"/>
          <w:lang w:val="fr-FR"/>
          <w14:ligatures w14:val="none"/>
        </w:rPr>
        <w:t>Địa</w:t>
      </w:r>
      <w:proofErr w:type="spellEnd"/>
      <w:r>
        <w:rPr>
          <w:color w:val="000000"/>
          <w:sz w:val="28"/>
          <w:szCs w:val="28"/>
          <w:lang w:val="fr-FR"/>
          <w14:ligatures w14:val="none"/>
        </w:rPr>
        <w:t xml:space="preserve"> </w:t>
      </w:r>
      <w:proofErr w:type="spellStart"/>
      <w:r>
        <w:rPr>
          <w:color w:val="000000"/>
          <w:sz w:val="28"/>
          <w:szCs w:val="28"/>
          <w:lang w:val="fr-FR"/>
          <w14:ligatures w14:val="none"/>
        </w:rPr>
        <w:t>chỉ</w:t>
      </w:r>
      <w:proofErr w:type="spellEnd"/>
      <w:r>
        <w:rPr>
          <w:color w:val="000000"/>
          <w:sz w:val="28"/>
          <w:szCs w:val="28"/>
          <w:lang w:val="fr-FR"/>
          <w14:ligatures w14:val="none"/>
        </w:rPr>
        <w:t xml:space="preserve"> </w:t>
      </w:r>
      <w:proofErr w:type="spellStart"/>
      <w:r>
        <w:rPr>
          <w:color w:val="000000"/>
          <w:sz w:val="28"/>
          <w:szCs w:val="28"/>
          <w:lang w:val="fr-FR"/>
          <w14:ligatures w14:val="none"/>
        </w:rPr>
        <w:t>thường</w:t>
      </w:r>
      <w:proofErr w:type="spellEnd"/>
      <w:r>
        <w:rPr>
          <w:color w:val="000000"/>
          <w:sz w:val="28"/>
          <w:szCs w:val="28"/>
          <w:lang w:val="fr-FR"/>
          <w14:ligatures w14:val="none"/>
        </w:rPr>
        <w:t xml:space="preserve"> </w:t>
      </w:r>
      <w:proofErr w:type="spellStart"/>
      <w:proofErr w:type="gramStart"/>
      <w:r>
        <w:rPr>
          <w:color w:val="000000"/>
          <w:sz w:val="28"/>
          <w:szCs w:val="28"/>
          <w:lang w:val="fr-FR"/>
          <w14:ligatures w14:val="none"/>
        </w:rPr>
        <w:t>trú</w:t>
      </w:r>
      <w:proofErr w:type="spellEnd"/>
      <w:r>
        <w:rPr>
          <w:color w:val="000000"/>
          <w:sz w:val="28"/>
          <w:szCs w:val="28"/>
          <w:lang w:val="fr-FR"/>
          <w14:ligatures w14:val="none"/>
        </w:rPr>
        <w:t>:</w:t>
      </w:r>
      <w:proofErr w:type="gramEnd"/>
      <w:r>
        <w:rPr>
          <w:color w:val="000000"/>
          <w:sz w:val="28"/>
          <w:szCs w:val="28"/>
          <w:lang w:val="fr-FR"/>
          <w14:ligatures w14:val="none"/>
        </w:rPr>
        <w:t xml:space="preserve"> .....................................................................................</w:t>
      </w:r>
    </w:p>
    <w:p w14:paraId="6D6E1257" w14:textId="386CF82E" w:rsidR="00087F95" w:rsidRDefault="00DB6860" w:rsidP="0083554D">
      <w:pPr>
        <w:spacing w:before="80"/>
        <w:ind w:firstLine="567"/>
        <w:jc w:val="both"/>
        <w:rPr>
          <w:sz w:val="28"/>
          <w:szCs w:val="28"/>
          <w:lang w:val="vi-VN"/>
        </w:rPr>
      </w:pPr>
      <w:proofErr w:type="spellStart"/>
      <w:r>
        <w:rPr>
          <w:sz w:val="28"/>
          <w:szCs w:val="28"/>
        </w:rPr>
        <w:t>Số</w:t>
      </w:r>
      <w:proofErr w:type="spellEnd"/>
      <w:r>
        <w:rPr>
          <w:sz w:val="28"/>
          <w:szCs w:val="28"/>
        </w:rPr>
        <w:t xml:space="preserve"> </w:t>
      </w:r>
      <w:proofErr w:type="spellStart"/>
      <w:r>
        <w:rPr>
          <w:sz w:val="28"/>
          <w:szCs w:val="28"/>
        </w:rPr>
        <w:t>chứng</w:t>
      </w:r>
      <w:proofErr w:type="spellEnd"/>
      <w:r>
        <w:rPr>
          <w:sz w:val="28"/>
          <w:szCs w:val="28"/>
        </w:rPr>
        <w:t xml:space="preserve"> </w:t>
      </w:r>
      <w:proofErr w:type="spellStart"/>
      <w:r>
        <w:rPr>
          <w:sz w:val="28"/>
          <w:szCs w:val="28"/>
        </w:rPr>
        <w:t>minh</w:t>
      </w:r>
      <w:proofErr w:type="spellEnd"/>
      <w:r>
        <w:rPr>
          <w:sz w:val="28"/>
          <w:szCs w:val="28"/>
        </w:rPr>
        <w:t xml:space="preserve"> </w:t>
      </w:r>
      <w:proofErr w:type="spellStart"/>
      <w:r>
        <w:rPr>
          <w:sz w:val="28"/>
          <w:szCs w:val="28"/>
        </w:rPr>
        <w:t>nhân</w:t>
      </w:r>
      <w:proofErr w:type="spellEnd"/>
      <w:r>
        <w:rPr>
          <w:sz w:val="28"/>
          <w:szCs w:val="28"/>
        </w:rPr>
        <w:t xml:space="preserve"> </w:t>
      </w:r>
      <w:proofErr w:type="spellStart"/>
      <w:r>
        <w:rPr>
          <w:sz w:val="28"/>
          <w:szCs w:val="28"/>
        </w:rPr>
        <w:t>dân</w:t>
      </w:r>
      <w:proofErr w:type="spellEnd"/>
      <w:r>
        <w:rPr>
          <w:sz w:val="28"/>
          <w:szCs w:val="28"/>
        </w:rPr>
        <w:t>/</w:t>
      </w:r>
      <w:proofErr w:type="spellStart"/>
      <w:r>
        <w:rPr>
          <w:sz w:val="28"/>
          <w:szCs w:val="28"/>
        </w:rPr>
        <w:t>số</w:t>
      </w:r>
      <w:proofErr w:type="spellEnd"/>
      <w:r>
        <w:rPr>
          <w:sz w:val="28"/>
          <w:szCs w:val="28"/>
        </w:rPr>
        <w:t xml:space="preserve"> </w:t>
      </w:r>
      <w:proofErr w:type="spellStart"/>
      <w:r>
        <w:rPr>
          <w:sz w:val="28"/>
          <w:szCs w:val="28"/>
        </w:rPr>
        <w:t>căn</w:t>
      </w:r>
      <w:proofErr w:type="spellEnd"/>
      <w:r>
        <w:rPr>
          <w:sz w:val="28"/>
          <w:szCs w:val="28"/>
        </w:rPr>
        <w:t xml:space="preserve"> </w:t>
      </w:r>
      <w:proofErr w:type="spellStart"/>
      <w:r>
        <w:rPr>
          <w:sz w:val="28"/>
          <w:szCs w:val="28"/>
        </w:rPr>
        <w:t>cước</w:t>
      </w:r>
      <w:proofErr w:type="spellEnd"/>
      <w:r>
        <w:rPr>
          <w:sz w:val="28"/>
          <w:szCs w:val="28"/>
        </w:rPr>
        <w:t xml:space="preserve"> </w:t>
      </w:r>
      <w:proofErr w:type="spellStart"/>
      <w:r>
        <w:rPr>
          <w:sz w:val="28"/>
          <w:szCs w:val="28"/>
        </w:rPr>
        <w:t>công</w:t>
      </w:r>
      <w:proofErr w:type="spellEnd"/>
      <w:r>
        <w:rPr>
          <w:sz w:val="28"/>
          <w:szCs w:val="28"/>
        </w:rPr>
        <w:t xml:space="preserve"> </w:t>
      </w:r>
      <w:proofErr w:type="spellStart"/>
      <w:r>
        <w:rPr>
          <w:sz w:val="28"/>
          <w:szCs w:val="28"/>
        </w:rPr>
        <w:t>dân</w:t>
      </w:r>
      <w:proofErr w:type="spellEnd"/>
      <w:r>
        <w:rPr>
          <w:sz w:val="28"/>
          <w:szCs w:val="28"/>
        </w:rPr>
        <w:t>/</w:t>
      </w:r>
      <w:proofErr w:type="spellStart"/>
      <w:r>
        <w:rPr>
          <w:sz w:val="28"/>
          <w:szCs w:val="28"/>
        </w:rPr>
        <w:t>số</w:t>
      </w:r>
      <w:proofErr w:type="spellEnd"/>
      <w:r>
        <w:rPr>
          <w:sz w:val="28"/>
          <w:szCs w:val="28"/>
        </w:rPr>
        <w:t xml:space="preserve"> </w:t>
      </w:r>
      <w:proofErr w:type="spellStart"/>
      <w:r>
        <w:rPr>
          <w:sz w:val="28"/>
          <w:szCs w:val="28"/>
        </w:rPr>
        <w:t>căn</w:t>
      </w:r>
      <w:proofErr w:type="spellEnd"/>
      <w:r>
        <w:rPr>
          <w:sz w:val="28"/>
          <w:szCs w:val="28"/>
        </w:rPr>
        <w:t xml:space="preserve"> </w:t>
      </w:r>
      <w:proofErr w:type="spellStart"/>
      <w:r>
        <w:rPr>
          <w:sz w:val="28"/>
          <w:szCs w:val="28"/>
        </w:rPr>
        <w:t>cước</w:t>
      </w:r>
      <w:proofErr w:type="spellEnd"/>
      <w:r>
        <w:rPr>
          <w:sz w:val="28"/>
          <w:szCs w:val="28"/>
        </w:rPr>
        <w:t>/</w:t>
      </w:r>
      <w:proofErr w:type="spellStart"/>
      <w:r>
        <w:rPr>
          <w:sz w:val="28"/>
          <w:szCs w:val="28"/>
        </w:rPr>
        <w:t>số</w:t>
      </w:r>
      <w:proofErr w:type="spellEnd"/>
      <w:r>
        <w:rPr>
          <w:sz w:val="28"/>
          <w:szCs w:val="28"/>
        </w:rPr>
        <w:t xml:space="preserve"> </w:t>
      </w:r>
      <w:proofErr w:type="spellStart"/>
      <w:r>
        <w:rPr>
          <w:sz w:val="28"/>
          <w:szCs w:val="28"/>
        </w:rPr>
        <w:t>định</w:t>
      </w:r>
      <w:proofErr w:type="spellEnd"/>
      <w:r>
        <w:rPr>
          <w:sz w:val="28"/>
          <w:szCs w:val="28"/>
        </w:rPr>
        <w:t xml:space="preserve"> </w:t>
      </w:r>
      <w:proofErr w:type="spellStart"/>
      <w:r>
        <w:rPr>
          <w:sz w:val="28"/>
          <w:szCs w:val="28"/>
        </w:rPr>
        <w:t>danh</w:t>
      </w:r>
      <w:proofErr w:type="spellEnd"/>
      <w:r>
        <w:rPr>
          <w:sz w:val="28"/>
          <w:szCs w:val="28"/>
        </w:rPr>
        <w:t xml:space="preserve"> </w:t>
      </w:r>
      <w:proofErr w:type="spellStart"/>
      <w:r>
        <w:rPr>
          <w:sz w:val="28"/>
          <w:szCs w:val="28"/>
        </w:rPr>
        <w:t>cá</w:t>
      </w:r>
      <w:proofErr w:type="spellEnd"/>
      <w:r>
        <w:rPr>
          <w:sz w:val="28"/>
          <w:szCs w:val="28"/>
        </w:rPr>
        <w:t xml:space="preserve"> </w:t>
      </w:r>
      <w:proofErr w:type="spellStart"/>
      <w:r>
        <w:rPr>
          <w:sz w:val="28"/>
          <w:szCs w:val="28"/>
        </w:rPr>
        <w:t>nhân</w:t>
      </w:r>
      <w:proofErr w:type="spellEnd"/>
      <w:r>
        <w:rPr>
          <w:sz w:val="28"/>
          <w:szCs w:val="28"/>
        </w:rPr>
        <w:t>/</w:t>
      </w:r>
      <w:proofErr w:type="spellStart"/>
      <w:r>
        <w:rPr>
          <w:sz w:val="28"/>
          <w:szCs w:val="28"/>
        </w:rPr>
        <w:t>số</w:t>
      </w:r>
      <w:proofErr w:type="spellEnd"/>
      <w:r>
        <w:rPr>
          <w:sz w:val="28"/>
          <w:szCs w:val="28"/>
        </w:rPr>
        <w:t xml:space="preserve"> </w:t>
      </w:r>
      <w:proofErr w:type="spellStart"/>
      <w:r>
        <w:rPr>
          <w:sz w:val="28"/>
          <w:szCs w:val="28"/>
        </w:rPr>
        <w:t>hộ</w:t>
      </w:r>
      <w:proofErr w:type="spellEnd"/>
      <w:r>
        <w:rPr>
          <w:sz w:val="28"/>
          <w:szCs w:val="28"/>
        </w:rPr>
        <w:t xml:space="preserve"> </w:t>
      </w:r>
      <w:proofErr w:type="spellStart"/>
      <w:proofErr w:type="gramStart"/>
      <w:r>
        <w:rPr>
          <w:sz w:val="28"/>
          <w:szCs w:val="28"/>
        </w:rPr>
        <w:t>chiếu</w:t>
      </w:r>
      <w:proofErr w:type="spellEnd"/>
      <w:r w:rsidR="006F3EFE">
        <w:rPr>
          <w:sz w:val="28"/>
          <w:szCs w:val="28"/>
          <w:lang w:val="vi-VN"/>
        </w:rPr>
        <w:t>:</w:t>
      </w:r>
      <w:r w:rsidR="006F3EFE">
        <w:rPr>
          <w:sz w:val="28"/>
          <w:szCs w:val="28"/>
          <w:lang w:val="fr-FR"/>
        </w:rPr>
        <w:t>..........</w:t>
      </w:r>
      <w:proofErr w:type="gramEnd"/>
      <w:r w:rsidRPr="00DB6860">
        <w:rPr>
          <w:rStyle w:val="FootnoteReference"/>
          <w:sz w:val="28"/>
          <w:szCs w:val="28"/>
          <w:lang w:val="vi-VN"/>
        </w:rPr>
        <w:t xml:space="preserve"> </w:t>
      </w:r>
      <w:r>
        <w:rPr>
          <w:rStyle w:val="FootnoteReference"/>
          <w:sz w:val="28"/>
          <w:szCs w:val="28"/>
          <w:lang w:val="vi-VN"/>
        </w:rPr>
        <w:footnoteReference w:id="31"/>
      </w:r>
      <w:r w:rsidR="006F3EFE">
        <w:rPr>
          <w:sz w:val="28"/>
          <w:szCs w:val="28"/>
          <w:lang w:val="fr-FR"/>
        </w:rPr>
        <w:t>.............</w:t>
      </w:r>
      <w:proofErr w:type="spellStart"/>
      <w:r w:rsidR="006F3EFE">
        <w:rPr>
          <w:color w:val="000000"/>
          <w:sz w:val="28"/>
          <w:szCs w:val="28"/>
          <w:lang w:val="fr-FR"/>
          <w14:ligatures w14:val="none"/>
        </w:rPr>
        <w:t>Ngày</w:t>
      </w:r>
      <w:proofErr w:type="spellEnd"/>
      <w:r w:rsidR="006F3EFE">
        <w:rPr>
          <w:color w:val="000000"/>
          <w:sz w:val="28"/>
          <w:szCs w:val="28"/>
          <w:lang w:val="fr-FR"/>
          <w14:ligatures w14:val="none"/>
        </w:rPr>
        <w:t xml:space="preserve"> cấp ................... </w:t>
      </w:r>
      <w:proofErr w:type="spellStart"/>
      <w:r w:rsidR="006F3EFE">
        <w:rPr>
          <w:color w:val="000000"/>
          <w:sz w:val="28"/>
          <w:szCs w:val="28"/>
          <w:lang w:val="fr-FR"/>
          <w14:ligatures w14:val="none"/>
        </w:rPr>
        <w:t>Nơi</w:t>
      </w:r>
      <w:proofErr w:type="spellEnd"/>
      <w:r w:rsidR="006F3EFE">
        <w:rPr>
          <w:color w:val="000000"/>
          <w:sz w:val="28"/>
          <w:szCs w:val="28"/>
          <w:lang w:val="fr-FR"/>
          <w14:ligatures w14:val="none"/>
        </w:rPr>
        <w:t xml:space="preserve"> </w:t>
      </w:r>
      <w:proofErr w:type="gramStart"/>
      <w:r w:rsidR="006F3EFE">
        <w:rPr>
          <w:color w:val="000000"/>
          <w:sz w:val="28"/>
          <w:szCs w:val="28"/>
          <w:lang w:val="fr-FR"/>
          <w14:ligatures w14:val="none"/>
        </w:rPr>
        <w:t>cấp:</w:t>
      </w:r>
      <w:proofErr w:type="gramEnd"/>
      <w:r w:rsidR="006F3EFE">
        <w:rPr>
          <w:color w:val="000000"/>
          <w:sz w:val="28"/>
          <w:szCs w:val="28"/>
          <w:lang w:val="fr-FR"/>
          <w14:ligatures w14:val="none"/>
        </w:rPr>
        <w:t xml:space="preserve"> .......</w:t>
      </w:r>
      <w:r w:rsidR="006F3EFE">
        <w:rPr>
          <w:color w:val="000000"/>
          <w:sz w:val="28"/>
          <w:szCs w:val="28"/>
          <w:lang w:val="vi-VN"/>
          <w14:ligatures w14:val="none"/>
        </w:rPr>
        <w:t>.</w:t>
      </w:r>
      <w:r w:rsidR="006F3EFE">
        <w:rPr>
          <w:color w:val="000000"/>
          <w:sz w:val="28"/>
          <w:szCs w:val="28"/>
          <w:lang w:val="fr-FR"/>
          <w14:ligatures w14:val="none"/>
        </w:rPr>
        <w:t>.........</w:t>
      </w:r>
    </w:p>
    <w:p w14:paraId="6D7C6038" w14:textId="77777777" w:rsidR="00087F95" w:rsidRDefault="006F3EFE" w:rsidP="0083554D">
      <w:pPr>
        <w:shd w:val="clear" w:color="auto" w:fill="FFFFFF"/>
        <w:spacing w:before="80"/>
        <w:ind w:firstLine="567"/>
        <w:jc w:val="both"/>
        <w:rPr>
          <w:color w:val="000000"/>
          <w:sz w:val="28"/>
          <w:szCs w:val="28"/>
          <w:lang w:val="fr-FR"/>
          <w14:ligatures w14:val="none"/>
        </w:rPr>
      </w:pPr>
      <w:proofErr w:type="spellStart"/>
      <w:r>
        <w:rPr>
          <w:color w:val="000000"/>
          <w:sz w:val="28"/>
          <w:szCs w:val="28"/>
          <w:lang w:val="fr-FR"/>
          <w14:ligatures w14:val="none"/>
        </w:rPr>
        <w:t>Thỏa</w:t>
      </w:r>
      <w:proofErr w:type="spellEnd"/>
      <w:r>
        <w:rPr>
          <w:color w:val="000000"/>
          <w:sz w:val="28"/>
          <w:szCs w:val="28"/>
          <w:lang w:val="fr-FR"/>
          <w14:ligatures w14:val="none"/>
        </w:rPr>
        <w:t xml:space="preserve"> </w:t>
      </w:r>
      <w:proofErr w:type="spellStart"/>
      <w:r>
        <w:rPr>
          <w:color w:val="000000"/>
          <w:sz w:val="28"/>
          <w:szCs w:val="28"/>
          <w:lang w:val="fr-FR"/>
          <w14:ligatures w14:val="none"/>
        </w:rPr>
        <w:t>thuận</w:t>
      </w:r>
      <w:proofErr w:type="spellEnd"/>
      <w:r>
        <w:rPr>
          <w:color w:val="000000"/>
          <w:sz w:val="28"/>
          <w:szCs w:val="28"/>
          <w:lang w:val="fr-FR"/>
          <w14:ligatures w14:val="none"/>
        </w:rPr>
        <w:t xml:space="preserve"> </w:t>
      </w:r>
      <w:proofErr w:type="spellStart"/>
      <w:r>
        <w:rPr>
          <w:color w:val="000000"/>
          <w:sz w:val="28"/>
          <w:szCs w:val="28"/>
          <w:lang w:val="fr-FR"/>
          <w14:ligatures w14:val="none"/>
        </w:rPr>
        <w:t>ký</w:t>
      </w:r>
      <w:proofErr w:type="spellEnd"/>
      <w:r>
        <w:rPr>
          <w:color w:val="000000"/>
          <w:sz w:val="28"/>
          <w:szCs w:val="28"/>
          <w:lang w:val="fr-FR"/>
          <w14:ligatures w14:val="none"/>
        </w:rPr>
        <w:t xml:space="preserve"> </w:t>
      </w:r>
      <w:proofErr w:type="spellStart"/>
      <w:r>
        <w:rPr>
          <w:color w:val="000000"/>
          <w:sz w:val="28"/>
          <w:szCs w:val="28"/>
          <w:lang w:val="fr-FR"/>
          <w14:ligatures w14:val="none"/>
        </w:rPr>
        <w:t>kết</w:t>
      </w:r>
      <w:proofErr w:type="spellEnd"/>
      <w:r>
        <w:rPr>
          <w:color w:val="000000"/>
          <w:sz w:val="28"/>
          <w:szCs w:val="28"/>
          <w:lang w:val="fr-FR"/>
          <w14:ligatures w14:val="none"/>
        </w:rPr>
        <w:t xml:space="preserve"> </w:t>
      </w:r>
      <w:proofErr w:type="spellStart"/>
      <w:r>
        <w:rPr>
          <w:color w:val="000000"/>
          <w:sz w:val="28"/>
          <w:szCs w:val="28"/>
          <w:lang w:val="fr-FR"/>
          <w14:ligatures w14:val="none"/>
        </w:rPr>
        <w:t>hợp</w:t>
      </w:r>
      <w:proofErr w:type="spellEnd"/>
      <w:r>
        <w:rPr>
          <w:color w:val="000000"/>
          <w:sz w:val="28"/>
          <w:szCs w:val="28"/>
          <w:lang w:val="fr-FR"/>
          <w14:ligatures w14:val="none"/>
        </w:rPr>
        <w:t xml:space="preserve"> </w:t>
      </w:r>
      <w:proofErr w:type="spellStart"/>
      <w:r>
        <w:rPr>
          <w:color w:val="000000"/>
          <w:sz w:val="28"/>
          <w:szCs w:val="28"/>
          <w:lang w:val="fr-FR"/>
          <w14:ligatures w14:val="none"/>
        </w:rPr>
        <w:t>đồng</w:t>
      </w:r>
      <w:proofErr w:type="spellEnd"/>
      <w:r>
        <w:rPr>
          <w:color w:val="000000"/>
          <w:sz w:val="28"/>
          <w:szCs w:val="28"/>
          <w:lang w:val="fr-FR"/>
          <w14:ligatures w14:val="none"/>
        </w:rPr>
        <w:t xml:space="preserve"> </w:t>
      </w:r>
      <w:proofErr w:type="spellStart"/>
      <w:r>
        <w:rPr>
          <w:color w:val="000000"/>
          <w:sz w:val="28"/>
          <w:szCs w:val="28"/>
          <w:lang w:val="fr-FR"/>
          <w14:ligatures w14:val="none"/>
        </w:rPr>
        <w:t>thực</w:t>
      </w:r>
      <w:proofErr w:type="spellEnd"/>
      <w:r>
        <w:rPr>
          <w:color w:val="000000"/>
          <w:sz w:val="28"/>
          <w:szCs w:val="28"/>
          <w:lang w:val="fr-FR"/>
          <w14:ligatures w14:val="none"/>
        </w:rPr>
        <w:t xml:space="preserve"> </w:t>
      </w:r>
      <w:proofErr w:type="spellStart"/>
      <w:r>
        <w:rPr>
          <w:color w:val="000000"/>
          <w:sz w:val="28"/>
          <w:szCs w:val="28"/>
          <w:lang w:val="fr-FR"/>
          <w14:ligatures w14:val="none"/>
        </w:rPr>
        <w:t>hành</w:t>
      </w:r>
      <w:proofErr w:type="spellEnd"/>
      <w:r>
        <w:rPr>
          <w:color w:val="000000"/>
          <w:sz w:val="28"/>
          <w:szCs w:val="28"/>
          <w:lang w:val="fr-FR"/>
          <w14:ligatures w14:val="none"/>
        </w:rPr>
        <w:t xml:space="preserve"> </w:t>
      </w:r>
      <w:proofErr w:type="spellStart"/>
      <w:r>
        <w:rPr>
          <w:color w:val="000000"/>
          <w:sz w:val="28"/>
          <w:szCs w:val="28"/>
          <w:lang w:val="fr-FR"/>
          <w14:ligatures w14:val="none"/>
        </w:rPr>
        <w:t>khám</w:t>
      </w:r>
      <w:proofErr w:type="spellEnd"/>
      <w:r>
        <w:rPr>
          <w:color w:val="000000"/>
          <w:sz w:val="28"/>
          <w:szCs w:val="28"/>
          <w:lang w:val="fr-FR"/>
          <w14:ligatures w14:val="none"/>
        </w:rPr>
        <w:t xml:space="preserve"> </w:t>
      </w:r>
      <w:proofErr w:type="spellStart"/>
      <w:r>
        <w:rPr>
          <w:color w:val="000000"/>
          <w:sz w:val="28"/>
          <w:szCs w:val="28"/>
          <w:lang w:val="fr-FR"/>
          <w14:ligatures w14:val="none"/>
        </w:rPr>
        <w:t>bệnh</w:t>
      </w:r>
      <w:proofErr w:type="spellEnd"/>
      <w:r>
        <w:rPr>
          <w:color w:val="000000"/>
          <w:sz w:val="28"/>
          <w:szCs w:val="28"/>
          <w:lang w:val="fr-FR"/>
          <w14:ligatures w14:val="none"/>
        </w:rPr>
        <w:t xml:space="preserve">, </w:t>
      </w:r>
      <w:proofErr w:type="spellStart"/>
      <w:r>
        <w:rPr>
          <w:color w:val="000000"/>
          <w:sz w:val="28"/>
          <w:szCs w:val="28"/>
          <w:lang w:val="fr-FR"/>
          <w14:ligatures w14:val="none"/>
        </w:rPr>
        <w:t>chữa</w:t>
      </w:r>
      <w:proofErr w:type="spellEnd"/>
      <w:r>
        <w:rPr>
          <w:color w:val="000000"/>
          <w:sz w:val="28"/>
          <w:szCs w:val="28"/>
          <w:lang w:val="fr-FR"/>
          <w14:ligatures w14:val="none"/>
        </w:rPr>
        <w:t xml:space="preserve"> </w:t>
      </w:r>
      <w:proofErr w:type="spellStart"/>
      <w:r>
        <w:rPr>
          <w:color w:val="000000"/>
          <w:sz w:val="28"/>
          <w:szCs w:val="28"/>
          <w:lang w:val="fr-FR"/>
          <w14:ligatures w14:val="none"/>
        </w:rPr>
        <w:t>bệnh</w:t>
      </w:r>
      <w:proofErr w:type="spellEnd"/>
      <w:r>
        <w:rPr>
          <w:color w:val="000000"/>
          <w:sz w:val="28"/>
          <w:szCs w:val="28"/>
          <w:lang w:val="fr-FR"/>
          <w14:ligatures w14:val="none"/>
        </w:rPr>
        <w:t xml:space="preserve"> </w:t>
      </w:r>
      <w:proofErr w:type="spellStart"/>
      <w:r>
        <w:rPr>
          <w:color w:val="000000"/>
          <w:sz w:val="28"/>
          <w:szCs w:val="28"/>
          <w:lang w:val="fr-FR"/>
          <w14:ligatures w14:val="none"/>
        </w:rPr>
        <w:t>theo</w:t>
      </w:r>
      <w:proofErr w:type="spellEnd"/>
      <w:r>
        <w:rPr>
          <w:color w:val="000000"/>
          <w:sz w:val="28"/>
          <w:szCs w:val="28"/>
          <w:lang w:val="fr-FR"/>
          <w14:ligatures w14:val="none"/>
        </w:rPr>
        <w:t xml:space="preserve"> </w:t>
      </w:r>
      <w:proofErr w:type="spellStart"/>
      <w:r>
        <w:rPr>
          <w:color w:val="000000"/>
          <w:sz w:val="28"/>
          <w:szCs w:val="28"/>
          <w:lang w:val="fr-FR"/>
          <w14:ligatures w14:val="none"/>
        </w:rPr>
        <w:t>các</w:t>
      </w:r>
      <w:proofErr w:type="spellEnd"/>
      <w:r>
        <w:rPr>
          <w:color w:val="000000"/>
          <w:sz w:val="28"/>
          <w:szCs w:val="28"/>
          <w:lang w:val="fr-FR"/>
          <w14:ligatures w14:val="none"/>
        </w:rPr>
        <w:t xml:space="preserve"> </w:t>
      </w:r>
      <w:proofErr w:type="spellStart"/>
      <w:r>
        <w:rPr>
          <w:color w:val="000000"/>
          <w:sz w:val="28"/>
          <w:szCs w:val="28"/>
          <w:lang w:val="fr-FR"/>
          <w14:ligatures w14:val="none"/>
        </w:rPr>
        <w:t>điều</w:t>
      </w:r>
      <w:proofErr w:type="spellEnd"/>
      <w:r>
        <w:rPr>
          <w:color w:val="000000"/>
          <w:sz w:val="28"/>
          <w:szCs w:val="28"/>
          <w:lang w:val="fr-FR"/>
          <w14:ligatures w14:val="none"/>
        </w:rPr>
        <w:t xml:space="preserve"> </w:t>
      </w:r>
      <w:proofErr w:type="spellStart"/>
      <w:r>
        <w:rPr>
          <w:color w:val="000000"/>
          <w:sz w:val="28"/>
          <w:szCs w:val="28"/>
          <w:lang w:val="fr-FR"/>
          <w14:ligatures w14:val="none"/>
        </w:rPr>
        <w:t>khoản</w:t>
      </w:r>
      <w:proofErr w:type="spellEnd"/>
      <w:r>
        <w:rPr>
          <w:color w:val="000000"/>
          <w:sz w:val="28"/>
          <w:szCs w:val="28"/>
          <w:lang w:val="fr-FR"/>
          <w14:ligatures w14:val="none"/>
        </w:rPr>
        <w:t xml:space="preserve"> </w:t>
      </w:r>
      <w:proofErr w:type="spellStart"/>
      <w:r>
        <w:rPr>
          <w:color w:val="000000"/>
          <w:sz w:val="28"/>
          <w:szCs w:val="28"/>
          <w:lang w:val="fr-FR"/>
          <w14:ligatures w14:val="none"/>
        </w:rPr>
        <w:t>sau</w:t>
      </w:r>
      <w:proofErr w:type="spellEnd"/>
      <w:r>
        <w:rPr>
          <w:color w:val="000000"/>
          <w:sz w:val="28"/>
          <w:szCs w:val="28"/>
          <w:lang w:val="fr-FR"/>
          <w14:ligatures w14:val="none"/>
        </w:rPr>
        <w:t xml:space="preserve"> </w:t>
      </w:r>
      <w:proofErr w:type="spellStart"/>
      <w:proofErr w:type="gramStart"/>
      <w:r>
        <w:rPr>
          <w:color w:val="000000"/>
          <w:sz w:val="28"/>
          <w:szCs w:val="28"/>
          <w:lang w:val="fr-FR"/>
          <w14:ligatures w14:val="none"/>
        </w:rPr>
        <w:t>đây</w:t>
      </w:r>
      <w:proofErr w:type="spellEnd"/>
      <w:r>
        <w:rPr>
          <w:color w:val="000000"/>
          <w:sz w:val="28"/>
          <w:szCs w:val="28"/>
          <w:lang w:val="fr-FR"/>
          <w14:ligatures w14:val="none"/>
        </w:rPr>
        <w:t>:</w:t>
      </w:r>
      <w:proofErr w:type="gramEnd"/>
    </w:p>
    <w:p w14:paraId="038C5722" w14:textId="77777777" w:rsidR="00087F95" w:rsidRDefault="006F3EFE" w:rsidP="0083554D">
      <w:pPr>
        <w:shd w:val="clear" w:color="auto" w:fill="FFFFFF"/>
        <w:spacing w:before="80"/>
        <w:ind w:firstLine="567"/>
        <w:jc w:val="both"/>
        <w:rPr>
          <w:color w:val="000000"/>
          <w:sz w:val="28"/>
          <w:szCs w:val="28"/>
          <w:lang w:val="fr-FR"/>
          <w14:ligatures w14:val="none"/>
        </w:rPr>
      </w:pPr>
      <w:proofErr w:type="spellStart"/>
      <w:r>
        <w:rPr>
          <w:b/>
          <w:bCs/>
          <w:color w:val="000000"/>
          <w:sz w:val="28"/>
          <w:szCs w:val="28"/>
          <w:lang w:val="fr-FR"/>
          <w14:ligatures w14:val="none"/>
        </w:rPr>
        <w:t>Điều</w:t>
      </w:r>
      <w:proofErr w:type="spellEnd"/>
      <w:r>
        <w:rPr>
          <w:b/>
          <w:bCs/>
          <w:color w:val="000000"/>
          <w:sz w:val="28"/>
          <w:szCs w:val="28"/>
          <w:lang w:val="fr-FR"/>
          <w14:ligatures w14:val="none"/>
        </w:rPr>
        <w:t xml:space="preserve"> 1. </w:t>
      </w:r>
      <w:proofErr w:type="spellStart"/>
      <w:r>
        <w:rPr>
          <w:b/>
          <w:bCs/>
          <w:color w:val="000000"/>
          <w:sz w:val="28"/>
          <w:szCs w:val="28"/>
          <w:lang w:val="fr-FR"/>
          <w14:ligatures w14:val="none"/>
        </w:rPr>
        <w:t>Thời</w:t>
      </w:r>
      <w:proofErr w:type="spellEnd"/>
      <w:r>
        <w:rPr>
          <w:b/>
          <w:bCs/>
          <w:color w:val="000000"/>
          <w:sz w:val="28"/>
          <w:szCs w:val="28"/>
          <w:lang w:val="fr-FR"/>
          <w14:ligatures w14:val="none"/>
        </w:rPr>
        <w:t xml:space="preserve"> </w:t>
      </w:r>
      <w:proofErr w:type="spellStart"/>
      <w:r>
        <w:rPr>
          <w:b/>
          <w:bCs/>
          <w:color w:val="000000"/>
          <w:sz w:val="28"/>
          <w:szCs w:val="28"/>
          <w:lang w:val="fr-FR"/>
          <w14:ligatures w14:val="none"/>
        </w:rPr>
        <w:t>gian</w:t>
      </w:r>
      <w:proofErr w:type="spellEnd"/>
      <w:r>
        <w:rPr>
          <w:b/>
          <w:bCs/>
          <w:color w:val="000000"/>
          <w:sz w:val="28"/>
          <w:szCs w:val="28"/>
          <w:lang w:val="fr-FR"/>
          <w14:ligatures w14:val="none"/>
        </w:rPr>
        <w:t xml:space="preserve">, </w:t>
      </w:r>
      <w:proofErr w:type="spellStart"/>
      <w:r>
        <w:rPr>
          <w:b/>
          <w:bCs/>
          <w:color w:val="000000"/>
          <w:sz w:val="28"/>
          <w:szCs w:val="28"/>
          <w:lang w:val="fr-FR"/>
          <w14:ligatures w14:val="none"/>
        </w:rPr>
        <w:t>địa</w:t>
      </w:r>
      <w:proofErr w:type="spellEnd"/>
      <w:r>
        <w:rPr>
          <w:b/>
          <w:bCs/>
          <w:color w:val="000000"/>
          <w:sz w:val="28"/>
          <w:szCs w:val="28"/>
          <w:lang w:val="fr-FR"/>
          <w14:ligatures w14:val="none"/>
        </w:rPr>
        <w:t xml:space="preserve"> </w:t>
      </w:r>
      <w:proofErr w:type="spellStart"/>
      <w:r>
        <w:rPr>
          <w:b/>
          <w:bCs/>
          <w:color w:val="000000"/>
          <w:sz w:val="28"/>
          <w:szCs w:val="28"/>
          <w:lang w:val="fr-FR"/>
          <w14:ligatures w14:val="none"/>
        </w:rPr>
        <w:t>điểm</w:t>
      </w:r>
      <w:proofErr w:type="spellEnd"/>
      <w:r>
        <w:rPr>
          <w:b/>
          <w:bCs/>
          <w:color w:val="000000"/>
          <w:sz w:val="28"/>
          <w:szCs w:val="28"/>
          <w:lang w:val="fr-FR"/>
          <w14:ligatures w14:val="none"/>
        </w:rPr>
        <w:t xml:space="preserve"> </w:t>
      </w:r>
      <w:proofErr w:type="spellStart"/>
      <w:r>
        <w:rPr>
          <w:b/>
          <w:bCs/>
          <w:color w:val="000000"/>
          <w:sz w:val="28"/>
          <w:szCs w:val="28"/>
          <w:lang w:val="fr-FR"/>
          <w14:ligatures w14:val="none"/>
        </w:rPr>
        <w:t>và</w:t>
      </w:r>
      <w:proofErr w:type="spellEnd"/>
      <w:r>
        <w:rPr>
          <w:b/>
          <w:bCs/>
          <w:color w:val="000000"/>
          <w:sz w:val="28"/>
          <w:szCs w:val="28"/>
          <w:lang w:val="fr-FR"/>
          <w14:ligatures w14:val="none"/>
        </w:rPr>
        <w:t xml:space="preserve"> </w:t>
      </w:r>
      <w:proofErr w:type="spellStart"/>
      <w:r>
        <w:rPr>
          <w:b/>
          <w:bCs/>
          <w:color w:val="000000"/>
          <w:sz w:val="28"/>
          <w:szCs w:val="28"/>
          <w:lang w:val="fr-FR"/>
          <w14:ligatures w14:val="none"/>
        </w:rPr>
        <w:t>nội</w:t>
      </w:r>
      <w:proofErr w:type="spellEnd"/>
      <w:r>
        <w:rPr>
          <w:b/>
          <w:bCs/>
          <w:color w:val="000000"/>
          <w:sz w:val="28"/>
          <w:szCs w:val="28"/>
          <w:lang w:val="fr-FR"/>
          <w14:ligatures w14:val="none"/>
        </w:rPr>
        <w:t xml:space="preserve"> </w:t>
      </w:r>
      <w:proofErr w:type="spellStart"/>
      <w:r>
        <w:rPr>
          <w:b/>
          <w:bCs/>
          <w:color w:val="000000"/>
          <w:sz w:val="28"/>
          <w:szCs w:val="28"/>
          <w:lang w:val="fr-FR"/>
          <w14:ligatures w14:val="none"/>
        </w:rPr>
        <w:t>dung</w:t>
      </w:r>
      <w:proofErr w:type="spellEnd"/>
      <w:r>
        <w:rPr>
          <w:b/>
          <w:bCs/>
          <w:color w:val="000000"/>
          <w:sz w:val="28"/>
          <w:szCs w:val="28"/>
          <w:lang w:val="fr-FR"/>
          <w14:ligatures w14:val="none"/>
        </w:rPr>
        <w:t xml:space="preserve"> </w:t>
      </w:r>
      <w:proofErr w:type="spellStart"/>
      <w:r>
        <w:rPr>
          <w:b/>
          <w:bCs/>
          <w:color w:val="000000"/>
          <w:sz w:val="28"/>
          <w:szCs w:val="28"/>
          <w:lang w:val="fr-FR"/>
          <w14:ligatures w14:val="none"/>
        </w:rPr>
        <w:t>chuyên</w:t>
      </w:r>
      <w:proofErr w:type="spellEnd"/>
      <w:r>
        <w:rPr>
          <w:b/>
          <w:bCs/>
          <w:color w:val="000000"/>
          <w:sz w:val="28"/>
          <w:szCs w:val="28"/>
          <w:lang w:val="fr-FR"/>
          <w14:ligatures w14:val="none"/>
        </w:rPr>
        <w:t xml:space="preserve"> môn </w:t>
      </w:r>
      <w:proofErr w:type="spellStart"/>
      <w:r>
        <w:rPr>
          <w:b/>
          <w:bCs/>
          <w:color w:val="000000"/>
          <w:sz w:val="28"/>
          <w:szCs w:val="28"/>
          <w:lang w:val="fr-FR"/>
          <w14:ligatures w14:val="none"/>
        </w:rPr>
        <w:t>thực</w:t>
      </w:r>
      <w:proofErr w:type="spellEnd"/>
      <w:r>
        <w:rPr>
          <w:b/>
          <w:bCs/>
          <w:color w:val="000000"/>
          <w:sz w:val="28"/>
          <w:szCs w:val="28"/>
          <w:lang w:val="fr-FR"/>
          <w14:ligatures w14:val="none"/>
        </w:rPr>
        <w:t xml:space="preserve"> </w:t>
      </w:r>
      <w:proofErr w:type="spellStart"/>
      <w:r>
        <w:rPr>
          <w:b/>
          <w:bCs/>
          <w:color w:val="000000"/>
          <w:sz w:val="28"/>
          <w:szCs w:val="28"/>
          <w:lang w:val="fr-FR"/>
          <w14:ligatures w14:val="none"/>
        </w:rPr>
        <w:t>hành</w:t>
      </w:r>
      <w:proofErr w:type="spellEnd"/>
    </w:p>
    <w:p w14:paraId="39F75692" w14:textId="330295BE" w:rsidR="00087F95" w:rsidRDefault="006F3EFE" w:rsidP="0083554D">
      <w:pPr>
        <w:shd w:val="clear" w:color="auto" w:fill="FFFFFF"/>
        <w:spacing w:before="80"/>
        <w:ind w:firstLine="567"/>
        <w:jc w:val="both"/>
        <w:rPr>
          <w:color w:val="000000"/>
          <w:sz w:val="28"/>
          <w:szCs w:val="28"/>
          <w14:ligatures w14:val="none"/>
        </w:rPr>
      </w:pPr>
      <w:r>
        <w:rPr>
          <w:color w:val="000000"/>
          <w:sz w:val="28"/>
          <w:szCs w:val="28"/>
          <w14:ligatures w14:val="none"/>
        </w:rPr>
        <w:t xml:space="preserve">1. </w:t>
      </w:r>
      <w:proofErr w:type="spellStart"/>
      <w:r>
        <w:rPr>
          <w:color w:val="000000"/>
          <w:sz w:val="28"/>
          <w:szCs w:val="28"/>
          <w14:ligatures w14:val="none"/>
        </w:rPr>
        <w:t>Thời</w:t>
      </w:r>
      <w:proofErr w:type="spellEnd"/>
      <w:r>
        <w:rPr>
          <w:color w:val="000000"/>
          <w:sz w:val="28"/>
          <w:szCs w:val="28"/>
          <w14:ligatures w14:val="none"/>
        </w:rPr>
        <w:t xml:space="preserve"> </w:t>
      </w:r>
      <w:proofErr w:type="spellStart"/>
      <w:r>
        <w:rPr>
          <w:color w:val="000000"/>
          <w:sz w:val="28"/>
          <w:szCs w:val="28"/>
          <w14:ligatures w14:val="none"/>
        </w:rPr>
        <w:t>gian</w:t>
      </w:r>
      <w:proofErr w:type="spellEnd"/>
      <w:r>
        <w:rPr>
          <w:color w:val="000000"/>
          <w:sz w:val="28"/>
          <w:szCs w:val="28"/>
          <w14:ligatures w14:val="none"/>
        </w:rPr>
        <w:t xml:space="preserve"> </w:t>
      </w:r>
      <w:proofErr w:type="spellStart"/>
      <w:r>
        <w:rPr>
          <w:color w:val="000000"/>
          <w:sz w:val="28"/>
          <w:szCs w:val="28"/>
          <w14:ligatures w14:val="none"/>
        </w:rPr>
        <w:t>thực</w:t>
      </w:r>
      <w:proofErr w:type="spellEnd"/>
      <w:r>
        <w:rPr>
          <w:color w:val="000000"/>
          <w:sz w:val="28"/>
          <w:szCs w:val="28"/>
          <w14:ligatures w14:val="none"/>
        </w:rPr>
        <w:t xml:space="preserve"> </w:t>
      </w:r>
      <w:proofErr w:type="spellStart"/>
      <w:r>
        <w:rPr>
          <w:color w:val="000000"/>
          <w:sz w:val="28"/>
          <w:szCs w:val="28"/>
          <w14:ligatures w14:val="none"/>
        </w:rPr>
        <w:t>hành</w:t>
      </w:r>
      <w:proofErr w:type="spellEnd"/>
      <w:r>
        <w:rPr>
          <w:color w:val="000000"/>
          <w:sz w:val="28"/>
          <w:szCs w:val="28"/>
          <w14:ligatures w14:val="none"/>
        </w:rPr>
        <w:t xml:space="preserve">: </w:t>
      </w:r>
      <w:proofErr w:type="spellStart"/>
      <w:r>
        <w:rPr>
          <w:color w:val="000000"/>
          <w:sz w:val="28"/>
          <w:szCs w:val="28"/>
          <w14:ligatures w14:val="none"/>
        </w:rPr>
        <w:t>Ông</w:t>
      </w:r>
      <w:proofErr w:type="spellEnd"/>
      <w:r>
        <w:rPr>
          <w:color w:val="000000"/>
          <w:sz w:val="28"/>
          <w:szCs w:val="28"/>
          <w14:ligatures w14:val="none"/>
        </w:rPr>
        <w:t>/</w:t>
      </w:r>
      <w:proofErr w:type="spellStart"/>
      <w:r>
        <w:rPr>
          <w:color w:val="000000"/>
          <w:sz w:val="28"/>
          <w:szCs w:val="28"/>
          <w14:ligatures w14:val="none"/>
        </w:rPr>
        <w:t>bà</w:t>
      </w:r>
      <w:proofErr w:type="spellEnd"/>
      <w:r>
        <w:rPr>
          <w:color w:val="000000"/>
          <w:sz w:val="28"/>
          <w:szCs w:val="28"/>
          <w14:ligatures w14:val="none"/>
        </w:rPr>
        <w:t xml:space="preserve">…………. </w:t>
      </w:r>
      <w:proofErr w:type="spellStart"/>
      <w:r>
        <w:rPr>
          <w:color w:val="000000"/>
          <w:sz w:val="28"/>
          <w:szCs w:val="28"/>
          <w14:ligatures w14:val="none"/>
        </w:rPr>
        <w:t>có</w:t>
      </w:r>
      <w:proofErr w:type="spellEnd"/>
      <w:r>
        <w:rPr>
          <w:color w:val="000000"/>
          <w:sz w:val="28"/>
          <w:szCs w:val="28"/>
          <w14:ligatures w14:val="none"/>
        </w:rPr>
        <w:t xml:space="preserve"> </w:t>
      </w:r>
      <w:proofErr w:type="spellStart"/>
      <w:r>
        <w:rPr>
          <w:color w:val="000000"/>
          <w:sz w:val="28"/>
          <w:szCs w:val="28"/>
          <w14:ligatures w14:val="none"/>
        </w:rPr>
        <w:t>văn</w:t>
      </w:r>
      <w:proofErr w:type="spellEnd"/>
      <w:r>
        <w:rPr>
          <w:color w:val="000000"/>
          <w:sz w:val="28"/>
          <w:szCs w:val="28"/>
          <w14:ligatures w14:val="none"/>
        </w:rPr>
        <w:t xml:space="preserve"> </w:t>
      </w:r>
      <w:proofErr w:type="spellStart"/>
      <w:r>
        <w:rPr>
          <w:color w:val="000000"/>
          <w:sz w:val="28"/>
          <w:szCs w:val="28"/>
          <w14:ligatures w14:val="none"/>
        </w:rPr>
        <w:t>bằng</w:t>
      </w:r>
      <w:proofErr w:type="spellEnd"/>
      <w:r>
        <w:rPr>
          <w:color w:val="000000"/>
          <w:sz w:val="28"/>
          <w:szCs w:val="28"/>
          <w14:ligatures w14:val="none"/>
        </w:rPr>
        <w:t xml:space="preserve"> </w:t>
      </w:r>
      <w:proofErr w:type="spellStart"/>
      <w:r>
        <w:rPr>
          <w:color w:val="000000"/>
          <w:sz w:val="28"/>
          <w:szCs w:val="28"/>
          <w14:ligatures w14:val="none"/>
        </w:rPr>
        <w:t>chuyên</w:t>
      </w:r>
      <w:proofErr w:type="spellEnd"/>
      <w:r>
        <w:rPr>
          <w:color w:val="000000"/>
          <w:sz w:val="28"/>
          <w:szCs w:val="28"/>
          <w14:ligatures w14:val="none"/>
        </w:rPr>
        <w:t xml:space="preserve"> </w:t>
      </w:r>
      <w:proofErr w:type="spellStart"/>
      <w:r>
        <w:rPr>
          <w:color w:val="000000"/>
          <w:sz w:val="28"/>
          <w:szCs w:val="28"/>
          <w14:ligatures w14:val="none"/>
        </w:rPr>
        <w:t>môn</w:t>
      </w:r>
      <w:proofErr w:type="spellEnd"/>
      <w:r>
        <w:rPr>
          <w:color w:val="000000"/>
          <w:sz w:val="28"/>
          <w:szCs w:val="28"/>
          <w14:ligatures w14:val="none"/>
        </w:rPr>
        <w:t xml:space="preserve"> ………</w:t>
      </w:r>
      <w:r w:rsidR="00DB6860">
        <w:rPr>
          <w:rStyle w:val="FootnoteReference"/>
          <w:color w:val="000000"/>
          <w:sz w:val="28"/>
          <w:szCs w:val="28"/>
          <w14:ligatures w14:val="none"/>
        </w:rPr>
        <w:footnoteReference w:id="32"/>
      </w:r>
      <w:r>
        <w:rPr>
          <w:color w:val="000000"/>
          <w:sz w:val="28"/>
          <w:szCs w:val="28"/>
          <w14:ligatures w14:val="none"/>
        </w:rPr>
        <w:t>…</w:t>
      </w:r>
      <w:r>
        <w:rPr>
          <w:color w:val="000000"/>
          <w:sz w:val="28"/>
          <w:szCs w:val="28"/>
          <w:lang w:val="vi-VN"/>
          <w14:ligatures w14:val="none"/>
        </w:rPr>
        <w:t>........</w:t>
      </w:r>
      <w:r>
        <w:rPr>
          <w:color w:val="000000"/>
          <w:sz w:val="28"/>
          <w:szCs w:val="28"/>
          <w14:ligatures w14:val="none"/>
        </w:rPr>
        <w:t xml:space="preserve"> </w:t>
      </w:r>
      <w:proofErr w:type="spellStart"/>
      <w:r>
        <w:rPr>
          <w:color w:val="000000"/>
          <w:sz w:val="28"/>
          <w:szCs w:val="28"/>
          <w14:ligatures w14:val="none"/>
        </w:rPr>
        <w:t>được</w:t>
      </w:r>
      <w:proofErr w:type="spellEnd"/>
      <w:r>
        <w:rPr>
          <w:color w:val="000000"/>
          <w:sz w:val="28"/>
          <w:szCs w:val="28"/>
          <w14:ligatures w14:val="none"/>
        </w:rPr>
        <w:t xml:space="preserve"> </w:t>
      </w:r>
      <w:proofErr w:type="spellStart"/>
      <w:r>
        <w:rPr>
          <w:color w:val="000000"/>
          <w:sz w:val="28"/>
          <w:szCs w:val="28"/>
          <w14:ligatures w14:val="none"/>
        </w:rPr>
        <w:t>thực</w:t>
      </w:r>
      <w:proofErr w:type="spellEnd"/>
      <w:r>
        <w:rPr>
          <w:color w:val="000000"/>
          <w:sz w:val="28"/>
          <w:szCs w:val="28"/>
          <w14:ligatures w14:val="none"/>
        </w:rPr>
        <w:t xml:space="preserve"> </w:t>
      </w:r>
      <w:proofErr w:type="spellStart"/>
      <w:r>
        <w:rPr>
          <w:color w:val="000000"/>
          <w:sz w:val="28"/>
          <w:szCs w:val="28"/>
          <w14:ligatures w14:val="none"/>
        </w:rPr>
        <w:t>hành</w:t>
      </w:r>
      <w:proofErr w:type="spellEnd"/>
      <w:r>
        <w:rPr>
          <w:color w:val="000000"/>
          <w:sz w:val="28"/>
          <w:szCs w:val="28"/>
          <w14:ligatures w14:val="none"/>
        </w:rPr>
        <w:t xml:space="preserve"> </w:t>
      </w:r>
      <w:proofErr w:type="spellStart"/>
      <w:r>
        <w:rPr>
          <w:color w:val="000000"/>
          <w:sz w:val="28"/>
          <w:szCs w:val="28"/>
          <w14:ligatures w14:val="none"/>
        </w:rPr>
        <w:t>từ</w:t>
      </w:r>
      <w:proofErr w:type="spellEnd"/>
      <w:r>
        <w:rPr>
          <w:color w:val="000000"/>
          <w:sz w:val="28"/>
          <w:szCs w:val="28"/>
          <w14:ligatures w14:val="none"/>
        </w:rPr>
        <w:t xml:space="preserve"> </w:t>
      </w:r>
      <w:proofErr w:type="spellStart"/>
      <w:r>
        <w:rPr>
          <w:color w:val="000000"/>
          <w:sz w:val="28"/>
          <w:szCs w:val="28"/>
          <w14:ligatures w14:val="none"/>
        </w:rPr>
        <w:t>ngày</w:t>
      </w:r>
      <w:proofErr w:type="spellEnd"/>
      <w:r>
        <w:rPr>
          <w:color w:val="000000"/>
          <w:sz w:val="28"/>
          <w:szCs w:val="28"/>
          <w14:ligatures w14:val="none"/>
        </w:rPr>
        <w:t xml:space="preserve"> ……… </w:t>
      </w:r>
      <w:proofErr w:type="spellStart"/>
      <w:r>
        <w:rPr>
          <w:color w:val="000000"/>
          <w:sz w:val="28"/>
          <w:szCs w:val="28"/>
          <w14:ligatures w14:val="none"/>
        </w:rPr>
        <w:t>tháng</w:t>
      </w:r>
      <w:proofErr w:type="spellEnd"/>
      <w:r>
        <w:rPr>
          <w:color w:val="000000"/>
          <w:sz w:val="28"/>
          <w:szCs w:val="28"/>
          <w14:ligatures w14:val="none"/>
        </w:rPr>
        <w:t xml:space="preserve"> ……… </w:t>
      </w:r>
      <w:proofErr w:type="spellStart"/>
      <w:r>
        <w:rPr>
          <w:color w:val="000000"/>
          <w:sz w:val="28"/>
          <w:szCs w:val="28"/>
          <w14:ligatures w14:val="none"/>
        </w:rPr>
        <w:t>năm</w:t>
      </w:r>
      <w:proofErr w:type="spellEnd"/>
      <w:r>
        <w:rPr>
          <w:color w:val="000000"/>
          <w:sz w:val="28"/>
          <w:szCs w:val="28"/>
          <w14:ligatures w14:val="none"/>
        </w:rPr>
        <w:t xml:space="preserve"> ……… </w:t>
      </w:r>
      <w:proofErr w:type="spellStart"/>
      <w:r>
        <w:rPr>
          <w:color w:val="000000"/>
          <w:sz w:val="28"/>
          <w:szCs w:val="28"/>
          <w14:ligatures w14:val="none"/>
        </w:rPr>
        <w:t>đến</w:t>
      </w:r>
      <w:proofErr w:type="spellEnd"/>
      <w:r>
        <w:rPr>
          <w:color w:val="000000"/>
          <w:sz w:val="28"/>
          <w:szCs w:val="28"/>
          <w14:ligatures w14:val="none"/>
        </w:rPr>
        <w:t xml:space="preserve"> </w:t>
      </w:r>
      <w:proofErr w:type="spellStart"/>
      <w:r>
        <w:rPr>
          <w:color w:val="000000"/>
          <w:sz w:val="28"/>
          <w:szCs w:val="28"/>
          <w14:ligatures w14:val="none"/>
        </w:rPr>
        <w:t>ngày</w:t>
      </w:r>
      <w:proofErr w:type="spellEnd"/>
      <w:r>
        <w:rPr>
          <w:color w:val="000000"/>
          <w:sz w:val="28"/>
          <w:szCs w:val="28"/>
          <w14:ligatures w14:val="none"/>
        </w:rPr>
        <w:t xml:space="preserve"> ……… </w:t>
      </w:r>
      <w:proofErr w:type="spellStart"/>
      <w:r>
        <w:rPr>
          <w:color w:val="000000"/>
          <w:sz w:val="28"/>
          <w:szCs w:val="28"/>
          <w14:ligatures w14:val="none"/>
        </w:rPr>
        <w:t>tháng</w:t>
      </w:r>
      <w:proofErr w:type="spellEnd"/>
      <w:r>
        <w:rPr>
          <w:color w:val="000000"/>
          <w:sz w:val="28"/>
          <w:szCs w:val="28"/>
          <w14:ligatures w14:val="none"/>
        </w:rPr>
        <w:t xml:space="preserve"> ……… </w:t>
      </w:r>
      <w:proofErr w:type="spellStart"/>
      <w:r>
        <w:rPr>
          <w:color w:val="000000"/>
          <w:sz w:val="28"/>
          <w:szCs w:val="28"/>
          <w14:ligatures w14:val="none"/>
        </w:rPr>
        <w:t>năm</w:t>
      </w:r>
      <w:proofErr w:type="spellEnd"/>
      <w:r>
        <w:rPr>
          <w:color w:val="000000"/>
          <w:sz w:val="28"/>
          <w:szCs w:val="28"/>
          <w14:ligatures w14:val="none"/>
        </w:rPr>
        <w:t xml:space="preserve"> ………</w:t>
      </w:r>
    </w:p>
    <w:p w14:paraId="60C0E0C0" w14:textId="77777777" w:rsidR="00087F95" w:rsidRDefault="006F3EFE" w:rsidP="0083554D">
      <w:pPr>
        <w:shd w:val="clear" w:color="auto" w:fill="FFFFFF"/>
        <w:spacing w:before="120"/>
        <w:ind w:firstLine="567"/>
        <w:jc w:val="both"/>
        <w:rPr>
          <w:color w:val="000000"/>
          <w:sz w:val="28"/>
          <w:szCs w:val="28"/>
          <w14:ligatures w14:val="none"/>
        </w:rPr>
      </w:pPr>
      <w:r>
        <w:rPr>
          <w:color w:val="000000"/>
          <w:sz w:val="28"/>
          <w:szCs w:val="28"/>
          <w14:ligatures w14:val="none"/>
        </w:rPr>
        <w:lastRenderedPageBreak/>
        <w:t xml:space="preserve">2. </w:t>
      </w:r>
      <w:proofErr w:type="spellStart"/>
      <w:r>
        <w:rPr>
          <w:color w:val="000000"/>
          <w:sz w:val="28"/>
          <w:szCs w:val="28"/>
          <w14:ligatures w14:val="none"/>
        </w:rPr>
        <w:t>Địa</w:t>
      </w:r>
      <w:proofErr w:type="spellEnd"/>
      <w:r>
        <w:rPr>
          <w:color w:val="000000"/>
          <w:sz w:val="28"/>
          <w:szCs w:val="28"/>
          <w14:ligatures w14:val="none"/>
        </w:rPr>
        <w:t xml:space="preserve"> </w:t>
      </w:r>
      <w:proofErr w:type="spellStart"/>
      <w:r>
        <w:rPr>
          <w:color w:val="000000"/>
          <w:sz w:val="28"/>
          <w:szCs w:val="28"/>
          <w14:ligatures w14:val="none"/>
        </w:rPr>
        <w:t>điểm</w:t>
      </w:r>
      <w:proofErr w:type="spellEnd"/>
      <w:r>
        <w:rPr>
          <w:color w:val="000000"/>
          <w:sz w:val="28"/>
          <w:szCs w:val="28"/>
          <w14:ligatures w14:val="none"/>
        </w:rPr>
        <w:t xml:space="preserve"> </w:t>
      </w:r>
      <w:proofErr w:type="spellStart"/>
      <w:r>
        <w:rPr>
          <w:color w:val="000000"/>
          <w:sz w:val="28"/>
          <w:szCs w:val="28"/>
          <w14:ligatures w14:val="none"/>
        </w:rPr>
        <w:t>thực</w:t>
      </w:r>
      <w:proofErr w:type="spellEnd"/>
      <w:r>
        <w:rPr>
          <w:color w:val="000000"/>
          <w:sz w:val="28"/>
          <w:szCs w:val="28"/>
          <w14:ligatures w14:val="none"/>
        </w:rPr>
        <w:t xml:space="preserve"> </w:t>
      </w:r>
      <w:proofErr w:type="spellStart"/>
      <w:proofErr w:type="gramStart"/>
      <w:r>
        <w:rPr>
          <w:color w:val="000000"/>
          <w:sz w:val="28"/>
          <w:szCs w:val="28"/>
          <w14:ligatures w14:val="none"/>
        </w:rPr>
        <w:t>hành</w:t>
      </w:r>
      <w:proofErr w:type="spellEnd"/>
      <w:r>
        <w:rPr>
          <w:color w:val="000000"/>
          <w:sz w:val="28"/>
          <w:szCs w:val="28"/>
          <w14:ligatures w14:val="none"/>
        </w:rPr>
        <w:t>:..............................</w:t>
      </w:r>
      <w:proofErr w:type="gramEnd"/>
      <w:r>
        <w:rPr>
          <w:rStyle w:val="FootnoteReference"/>
          <w:color w:val="000000"/>
          <w:sz w:val="28"/>
          <w:szCs w:val="28"/>
          <w14:ligatures w14:val="none"/>
        </w:rPr>
        <w:footnoteReference w:id="33"/>
      </w:r>
      <w:r>
        <w:rPr>
          <w:color w:val="000000"/>
          <w:sz w:val="28"/>
          <w:szCs w:val="28"/>
          <w14:ligatures w14:val="none"/>
        </w:rPr>
        <w:t>................................................</w:t>
      </w:r>
    </w:p>
    <w:p w14:paraId="2563E1BE" w14:textId="77777777" w:rsidR="00087F95" w:rsidRDefault="006F3EFE" w:rsidP="0083554D">
      <w:pPr>
        <w:shd w:val="clear" w:color="auto" w:fill="FFFFFF"/>
        <w:spacing w:before="120"/>
        <w:ind w:firstLine="567"/>
        <w:jc w:val="both"/>
        <w:rPr>
          <w:color w:val="000000"/>
          <w:sz w:val="28"/>
          <w:szCs w:val="28"/>
          <w14:ligatures w14:val="none"/>
        </w:rPr>
      </w:pPr>
      <w:r>
        <w:rPr>
          <w:color w:val="000000"/>
          <w:sz w:val="28"/>
          <w:szCs w:val="28"/>
          <w14:ligatures w14:val="none"/>
        </w:rPr>
        <w:t xml:space="preserve">3. </w:t>
      </w:r>
      <w:proofErr w:type="spellStart"/>
      <w:r>
        <w:rPr>
          <w:color w:val="000000"/>
          <w:sz w:val="28"/>
          <w:szCs w:val="28"/>
          <w14:ligatures w14:val="none"/>
        </w:rPr>
        <w:t>Nội</w:t>
      </w:r>
      <w:proofErr w:type="spellEnd"/>
      <w:r>
        <w:rPr>
          <w:color w:val="000000"/>
          <w:sz w:val="28"/>
          <w:szCs w:val="28"/>
          <w14:ligatures w14:val="none"/>
        </w:rPr>
        <w:t xml:space="preserve"> dung </w:t>
      </w:r>
      <w:proofErr w:type="spellStart"/>
      <w:r>
        <w:rPr>
          <w:color w:val="000000"/>
          <w:sz w:val="28"/>
          <w:szCs w:val="28"/>
          <w14:ligatures w14:val="none"/>
        </w:rPr>
        <w:t>chuyên</w:t>
      </w:r>
      <w:proofErr w:type="spellEnd"/>
      <w:r>
        <w:rPr>
          <w:color w:val="000000"/>
          <w:sz w:val="28"/>
          <w:szCs w:val="28"/>
          <w14:ligatures w14:val="none"/>
        </w:rPr>
        <w:t xml:space="preserve"> </w:t>
      </w:r>
      <w:proofErr w:type="spellStart"/>
      <w:r>
        <w:rPr>
          <w:color w:val="000000"/>
          <w:sz w:val="28"/>
          <w:szCs w:val="28"/>
          <w14:ligatures w14:val="none"/>
        </w:rPr>
        <w:t>môn</w:t>
      </w:r>
      <w:proofErr w:type="spellEnd"/>
      <w:r>
        <w:rPr>
          <w:color w:val="000000"/>
          <w:sz w:val="28"/>
          <w:szCs w:val="28"/>
          <w14:ligatures w14:val="none"/>
        </w:rPr>
        <w:t xml:space="preserve"> </w:t>
      </w:r>
      <w:proofErr w:type="spellStart"/>
      <w:r>
        <w:rPr>
          <w:color w:val="000000"/>
          <w:sz w:val="28"/>
          <w:szCs w:val="28"/>
          <w14:ligatures w14:val="none"/>
        </w:rPr>
        <w:t>thực</w:t>
      </w:r>
      <w:proofErr w:type="spellEnd"/>
      <w:r>
        <w:rPr>
          <w:color w:val="000000"/>
          <w:sz w:val="28"/>
          <w:szCs w:val="28"/>
          <w14:ligatures w14:val="none"/>
        </w:rPr>
        <w:t xml:space="preserve"> hành: ............................</w:t>
      </w:r>
      <w:r>
        <w:rPr>
          <w:rStyle w:val="FootnoteReference"/>
          <w:color w:val="000000"/>
          <w:sz w:val="28"/>
          <w:szCs w:val="28"/>
          <w14:ligatures w14:val="none"/>
        </w:rPr>
        <w:footnoteReference w:id="34"/>
      </w:r>
      <w:r>
        <w:rPr>
          <w:color w:val="000000"/>
          <w:sz w:val="28"/>
          <w:szCs w:val="28"/>
          <w14:ligatures w14:val="none"/>
        </w:rPr>
        <w:t>............................</w:t>
      </w:r>
    </w:p>
    <w:p w14:paraId="10532093" w14:textId="77777777" w:rsidR="00087F95" w:rsidRDefault="006F3EFE" w:rsidP="0083554D">
      <w:pPr>
        <w:shd w:val="clear" w:color="auto" w:fill="FFFFFF"/>
        <w:spacing w:before="120"/>
        <w:ind w:firstLine="567"/>
        <w:jc w:val="both"/>
        <w:rPr>
          <w:color w:val="000000"/>
          <w:sz w:val="28"/>
          <w:szCs w:val="28"/>
          <w14:ligatures w14:val="none"/>
        </w:rPr>
      </w:pPr>
      <w:proofErr w:type="spellStart"/>
      <w:r>
        <w:rPr>
          <w:b/>
          <w:bCs/>
          <w:color w:val="000000"/>
          <w:sz w:val="28"/>
          <w:szCs w:val="28"/>
          <w14:ligatures w14:val="none"/>
        </w:rPr>
        <w:t>Điều</w:t>
      </w:r>
      <w:proofErr w:type="spellEnd"/>
      <w:r>
        <w:rPr>
          <w:b/>
          <w:bCs/>
          <w:color w:val="000000"/>
          <w:sz w:val="28"/>
          <w:szCs w:val="28"/>
          <w14:ligatures w14:val="none"/>
        </w:rPr>
        <w:t xml:space="preserve"> 2. Quyền </w:t>
      </w:r>
      <w:proofErr w:type="spellStart"/>
      <w:r>
        <w:rPr>
          <w:b/>
          <w:bCs/>
          <w:color w:val="000000"/>
          <w:sz w:val="28"/>
          <w:szCs w:val="28"/>
          <w14:ligatures w14:val="none"/>
        </w:rPr>
        <w:t>và</w:t>
      </w:r>
      <w:proofErr w:type="spellEnd"/>
      <w:r>
        <w:rPr>
          <w:b/>
          <w:bCs/>
          <w:color w:val="000000"/>
          <w:sz w:val="28"/>
          <w:szCs w:val="28"/>
          <w14:ligatures w14:val="none"/>
        </w:rPr>
        <w:t xml:space="preserve"> </w:t>
      </w:r>
      <w:proofErr w:type="spellStart"/>
      <w:r>
        <w:rPr>
          <w:b/>
          <w:bCs/>
          <w:color w:val="000000"/>
          <w:sz w:val="28"/>
          <w:szCs w:val="28"/>
          <w14:ligatures w14:val="none"/>
        </w:rPr>
        <w:t>nghĩa</w:t>
      </w:r>
      <w:proofErr w:type="spellEnd"/>
      <w:r>
        <w:rPr>
          <w:b/>
          <w:bCs/>
          <w:color w:val="000000"/>
          <w:sz w:val="28"/>
          <w:szCs w:val="28"/>
          <w14:ligatures w14:val="none"/>
        </w:rPr>
        <w:t xml:space="preserve"> </w:t>
      </w:r>
      <w:proofErr w:type="spellStart"/>
      <w:r>
        <w:rPr>
          <w:b/>
          <w:bCs/>
          <w:color w:val="000000"/>
          <w:sz w:val="28"/>
          <w:szCs w:val="28"/>
          <w14:ligatures w14:val="none"/>
        </w:rPr>
        <w:t>vụ</w:t>
      </w:r>
      <w:proofErr w:type="spellEnd"/>
      <w:r>
        <w:rPr>
          <w:b/>
          <w:bCs/>
          <w:color w:val="000000"/>
          <w:sz w:val="28"/>
          <w:szCs w:val="28"/>
          <w14:ligatures w14:val="none"/>
        </w:rPr>
        <w:t xml:space="preserve"> </w:t>
      </w:r>
      <w:proofErr w:type="spellStart"/>
      <w:r>
        <w:rPr>
          <w:b/>
          <w:bCs/>
          <w:color w:val="000000"/>
          <w:sz w:val="28"/>
          <w:szCs w:val="28"/>
          <w14:ligatures w14:val="none"/>
        </w:rPr>
        <w:t>của</w:t>
      </w:r>
      <w:proofErr w:type="spellEnd"/>
      <w:r>
        <w:rPr>
          <w:b/>
          <w:bCs/>
          <w:color w:val="000000"/>
          <w:sz w:val="28"/>
          <w:szCs w:val="28"/>
          <w14:ligatures w14:val="none"/>
        </w:rPr>
        <w:t xml:space="preserve"> </w:t>
      </w:r>
      <w:proofErr w:type="spellStart"/>
      <w:r>
        <w:rPr>
          <w:b/>
          <w:bCs/>
          <w:color w:val="000000"/>
          <w:sz w:val="28"/>
          <w:szCs w:val="28"/>
          <w14:ligatures w14:val="none"/>
        </w:rPr>
        <w:t>Bên</w:t>
      </w:r>
      <w:proofErr w:type="spellEnd"/>
      <w:r>
        <w:rPr>
          <w:b/>
          <w:bCs/>
          <w:color w:val="000000"/>
          <w:sz w:val="28"/>
          <w:szCs w:val="28"/>
          <w14:ligatures w14:val="none"/>
        </w:rPr>
        <w:t xml:space="preserve"> A</w:t>
      </w:r>
    </w:p>
    <w:p w14:paraId="6015716E" w14:textId="77777777" w:rsidR="00087F95" w:rsidRDefault="006F3EFE" w:rsidP="0083554D">
      <w:pPr>
        <w:shd w:val="clear" w:color="auto" w:fill="FFFFFF"/>
        <w:spacing w:before="120"/>
        <w:ind w:firstLine="567"/>
        <w:jc w:val="both"/>
        <w:rPr>
          <w:color w:val="000000"/>
          <w:sz w:val="28"/>
          <w:szCs w:val="28"/>
          <w14:ligatures w14:val="none"/>
        </w:rPr>
      </w:pPr>
      <w:r>
        <w:rPr>
          <w:color w:val="000000"/>
          <w:sz w:val="28"/>
          <w:szCs w:val="28"/>
          <w14:ligatures w14:val="none"/>
        </w:rPr>
        <w:t xml:space="preserve">1. </w:t>
      </w:r>
      <w:proofErr w:type="spellStart"/>
      <w:r>
        <w:rPr>
          <w:color w:val="000000"/>
          <w:sz w:val="28"/>
          <w:szCs w:val="28"/>
          <w14:ligatures w14:val="none"/>
        </w:rPr>
        <w:t>Bên</w:t>
      </w:r>
      <w:proofErr w:type="spellEnd"/>
      <w:r>
        <w:rPr>
          <w:color w:val="000000"/>
          <w:sz w:val="28"/>
          <w:szCs w:val="28"/>
          <w14:ligatures w14:val="none"/>
        </w:rPr>
        <w:t xml:space="preserve"> A </w:t>
      </w:r>
      <w:proofErr w:type="spellStart"/>
      <w:r>
        <w:rPr>
          <w:color w:val="000000"/>
          <w:sz w:val="28"/>
          <w:szCs w:val="28"/>
          <w14:ligatures w14:val="none"/>
        </w:rPr>
        <w:t>có</w:t>
      </w:r>
      <w:proofErr w:type="spellEnd"/>
      <w:r>
        <w:rPr>
          <w:color w:val="000000"/>
          <w:sz w:val="28"/>
          <w:szCs w:val="28"/>
          <w14:ligatures w14:val="none"/>
        </w:rPr>
        <w:t xml:space="preserve"> </w:t>
      </w:r>
      <w:proofErr w:type="spellStart"/>
      <w:r>
        <w:rPr>
          <w:color w:val="000000"/>
          <w:sz w:val="28"/>
          <w:szCs w:val="28"/>
          <w14:ligatures w14:val="none"/>
        </w:rPr>
        <w:t>quyền</w:t>
      </w:r>
      <w:proofErr w:type="spellEnd"/>
      <w:r>
        <w:rPr>
          <w:color w:val="000000"/>
          <w:sz w:val="28"/>
          <w:szCs w:val="28"/>
          <w14:ligatures w14:val="none"/>
        </w:rPr>
        <w:t>:</w:t>
      </w:r>
    </w:p>
    <w:p w14:paraId="31AD747C" w14:textId="77777777" w:rsidR="00087F95" w:rsidRDefault="006F3EFE" w:rsidP="0083554D">
      <w:pPr>
        <w:shd w:val="clear" w:color="auto" w:fill="FFFFFF"/>
        <w:spacing w:before="120"/>
        <w:ind w:firstLine="567"/>
        <w:jc w:val="both"/>
        <w:rPr>
          <w:color w:val="000000"/>
          <w:sz w:val="28"/>
          <w:szCs w:val="28"/>
          <w14:ligatures w14:val="none"/>
        </w:rPr>
      </w:pPr>
      <w:r>
        <w:rPr>
          <w:color w:val="000000"/>
          <w:sz w:val="28"/>
          <w:szCs w:val="28"/>
          <w14:ligatures w14:val="none"/>
        </w:rPr>
        <w:t xml:space="preserve">a) </w:t>
      </w:r>
      <w:proofErr w:type="spellStart"/>
      <w:r>
        <w:rPr>
          <w:color w:val="000000"/>
          <w:sz w:val="28"/>
          <w:szCs w:val="28"/>
          <w14:ligatures w14:val="none"/>
        </w:rPr>
        <w:t>Bố</w:t>
      </w:r>
      <w:proofErr w:type="spellEnd"/>
      <w:r>
        <w:rPr>
          <w:color w:val="000000"/>
          <w:sz w:val="28"/>
          <w:szCs w:val="28"/>
          <w14:ligatures w14:val="none"/>
        </w:rPr>
        <w:t xml:space="preserve"> </w:t>
      </w:r>
      <w:proofErr w:type="spellStart"/>
      <w:r>
        <w:rPr>
          <w:color w:val="000000"/>
          <w:sz w:val="28"/>
          <w:szCs w:val="28"/>
          <w14:ligatures w14:val="none"/>
        </w:rPr>
        <w:t>trí</w:t>
      </w:r>
      <w:proofErr w:type="spellEnd"/>
      <w:r>
        <w:rPr>
          <w:color w:val="000000"/>
          <w:sz w:val="28"/>
          <w:szCs w:val="28"/>
          <w14:ligatures w14:val="none"/>
        </w:rPr>
        <w:t xml:space="preserve"> </w:t>
      </w:r>
      <w:proofErr w:type="spellStart"/>
      <w:r>
        <w:rPr>
          <w:color w:val="000000"/>
          <w:sz w:val="28"/>
          <w:szCs w:val="28"/>
          <w14:ligatures w14:val="none"/>
        </w:rPr>
        <w:t>người</w:t>
      </w:r>
      <w:proofErr w:type="spellEnd"/>
      <w:r>
        <w:rPr>
          <w:color w:val="000000"/>
          <w:sz w:val="28"/>
          <w:szCs w:val="28"/>
          <w14:ligatures w14:val="none"/>
        </w:rPr>
        <w:t xml:space="preserve"> </w:t>
      </w:r>
      <w:proofErr w:type="spellStart"/>
      <w:r>
        <w:rPr>
          <w:color w:val="000000"/>
          <w:sz w:val="28"/>
          <w:szCs w:val="28"/>
          <w14:ligatures w14:val="none"/>
        </w:rPr>
        <w:t>hướng</w:t>
      </w:r>
      <w:proofErr w:type="spellEnd"/>
      <w:r>
        <w:rPr>
          <w:color w:val="000000"/>
          <w:sz w:val="28"/>
          <w:szCs w:val="28"/>
          <w14:ligatures w14:val="none"/>
        </w:rPr>
        <w:t xml:space="preserve"> </w:t>
      </w:r>
      <w:proofErr w:type="spellStart"/>
      <w:r>
        <w:rPr>
          <w:color w:val="000000"/>
          <w:sz w:val="28"/>
          <w:szCs w:val="28"/>
          <w14:ligatures w14:val="none"/>
        </w:rPr>
        <w:t>dẫn</w:t>
      </w:r>
      <w:proofErr w:type="spellEnd"/>
      <w:r>
        <w:rPr>
          <w:color w:val="000000"/>
          <w:sz w:val="28"/>
          <w:szCs w:val="28"/>
          <w14:ligatures w14:val="none"/>
        </w:rPr>
        <w:t xml:space="preserve"> </w:t>
      </w:r>
      <w:proofErr w:type="spellStart"/>
      <w:r>
        <w:rPr>
          <w:color w:val="000000"/>
          <w:sz w:val="28"/>
          <w:szCs w:val="28"/>
          <w14:ligatures w14:val="none"/>
        </w:rPr>
        <w:t>thực</w:t>
      </w:r>
      <w:proofErr w:type="spellEnd"/>
      <w:r>
        <w:rPr>
          <w:color w:val="000000"/>
          <w:sz w:val="28"/>
          <w:szCs w:val="28"/>
          <w14:ligatures w14:val="none"/>
        </w:rPr>
        <w:t xml:space="preserve"> </w:t>
      </w:r>
      <w:proofErr w:type="spellStart"/>
      <w:r>
        <w:rPr>
          <w:color w:val="000000"/>
          <w:sz w:val="28"/>
          <w:szCs w:val="28"/>
          <w14:ligatures w14:val="none"/>
        </w:rPr>
        <w:t>hành</w:t>
      </w:r>
      <w:proofErr w:type="spellEnd"/>
      <w:r>
        <w:rPr>
          <w:color w:val="000000"/>
          <w:sz w:val="28"/>
          <w:szCs w:val="28"/>
          <w14:ligatures w14:val="none"/>
        </w:rPr>
        <w:t xml:space="preserve"> </w:t>
      </w:r>
      <w:proofErr w:type="spellStart"/>
      <w:r>
        <w:rPr>
          <w:color w:val="000000"/>
          <w:sz w:val="28"/>
          <w:szCs w:val="28"/>
          <w14:ligatures w14:val="none"/>
        </w:rPr>
        <w:t>để</w:t>
      </w:r>
      <w:proofErr w:type="spellEnd"/>
      <w:r>
        <w:rPr>
          <w:color w:val="000000"/>
          <w:sz w:val="28"/>
          <w:szCs w:val="28"/>
          <w14:ligatures w14:val="none"/>
        </w:rPr>
        <w:t xml:space="preserve"> </w:t>
      </w:r>
      <w:proofErr w:type="spellStart"/>
      <w:r>
        <w:rPr>
          <w:color w:val="000000"/>
          <w:sz w:val="28"/>
          <w:szCs w:val="28"/>
          <w14:ligatures w14:val="none"/>
        </w:rPr>
        <w:t>hướng</w:t>
      </w:r>
      <w:proofErr w:type="spellEnd"/>
      <w:r>
        <w:rPr>
          <w:color w:val="000000"/>
          <w:sz w:val="28"/>
          <w:szCs w:val="28"/>
          <w14:ligatures w14:val="none"/>
        </w:rPr>
        <w:t xml:space="preserve"> </w:t>
      </w:r>
      <w:proofErr w:type="spellStart"/>
      <w:r>
        <w:rPr>
          <w:color w:val="000000"/>
          <w:sz w:val="28"/>
          <w:szCs w:val="28"/>
          <w14:ligatures w14:val="none"/>
        </w:rPr>
        <w:t>dẫn</w:t>
      </w:r>
      <w:proofErr w:type="spellEnd"/>
      <w:r>
        <w:rPr>
          <w:color w:val="000000"/>
          <w:sz w:val="28"/>
          <w:szCs w:val="28"/>
          <w14:ligatures w14:val="none"/>
        </w:rPr>
        <w:t xml:space="preserve"> </w:t>
      </w:r>
      <w:proofErr w:type="spellStart"/>
      <w:r>
        <w:rPr>
          <w:color w:val="000000"/>
          <w:sz w:val="28"/>
          <w:szCs w:val="28"/>
          <w14:ligatures w14:val="none"/>
        </w:rPr>
        <w:t>người</w:t>
      </w:r>
      <w:proofErr w:type="spellEnd"/>
      <w:r>
        <w:rPr>
          <w:color w:val="000000"/>
          <w:sz w:val="28"/>
          <w:szCs w:val="28"/>
          <w14:ligatures w14:val="none"/>
        </w:rPr>
        <w:t xml:space="preserve"> </w:t>
      </w:r>
      <w:proofErr w:type="spellStart"/>
      <w:r>
        <w:rPr>
          <w:color w:val="000000"/>
          <w:sz w:val="28"/>
          <w:szCs w:val="28"/>
          <w14:ligatures w14:val="none"/>
        </w:rPr>
        <w:t>thực</w:t>
      </w:r>
      <w:proofErr w:type="spellEnd"/>
      <w:r>
        <w:rPr>
          <w:color w:val="000000"/>
          <w:sz w:val="28"/>
          <w:szCs w:val="28"/>
          <w14:ligatures w14:val="none"/>
        </w:rPr>
        <w:t xml:space="preserve"> </w:t>
      </w:r>
      <w:proofErr w:type="spellStart"/>
      <w:r>
        <w:rPr>
          <w:color w:val="000000"/>
          <w:sz w:val="28"/>
          <w:szCs w:val="28"/>
          <w14:ligatures w14:val="none"/>
        </w:rPr>
        <w:t>hành</w:t>
      </w:r>
      <w:proofErr w:type="spellEnd"/>
      <w:r>
        <w:rPr>
          <w:color w:val="000000"/>
          <w:sz w:val="28"/>
          <w:szCs w:val="28"/>
          <w14:ligatures w14:val="none"/>
        </w:rPr>
        <w:t xml:space="preserve"> </w:t>
      </w:r>
      <w:proofErr w:type="spellStart"/>
      <w:r>
        <w:rPr>
          <w:color w:val="000000"/>
          <w:sz w:val="28"/>
          <w:szCs w:val="28"/>
          <w14:ligatures w14:val="none"/>
        </w:rPr>
        <w:t>thực</w:t>
      </w:r>
      <w:proofErr w:type="spellEnd"/>
      <w:r>
        <w:rPr>
          <w:color w:val="000000"/>
          <w:sz w:val="28"/>
          <w:szCs w:val="28"/>
          <w14:ligatures w14:val="none"/>
        </w:rPr>
        <w:t xml:space="preserve"> </w:t>
      </w:r>
      <w:proofErr w:type="spellStart"/>
      <w:r>
        <w:rPr>
          <w:color w:val="000000"/>
          <w:sz w:val="28"/>
          <w:szCs w:val="28"/>
          <w14:ligatures w14:val="none"/>
        </w:rPr>
        <w:t>hành</w:t>
      </w:r>
      <w:proofErr w:type="spellEnd"/>
      <w:r>
        <w:rPr>
          <w:color w:val="000000"/>
          <w:sz w:val="28"/>
          <w:szCs w:val="28"/>
          <w14:ligatures w14:val="none"/>
        </w:rPr>
        <w:t xml:space="preserve"> </w:t>
      </w:r>
      <w:proofErr w:type="spellStart"/>
      <w:r>
        <w:rPr>
          <w:color w:val="000000"/>
          <w:sz w:val="28"/>
          <w:szCs w:val="28"/>
          <w14:ligatures w14:val="none"/>
        </w:rPr>
        <w:t>theo</w:t>
      </w:r>
      <w:proofErr w:type="spellEnd"/>
      <w:r>
        <w:rPr>
          <w:color w:val="000000"/>
          <w:sz w:val="28"/>
          <w:szCs w:val="28"/>
          <w14:ligatures w14:val="none"/>
        </w:rPr>
        <w:t xml:space="preserve"> </w:t>
      </w:r>
      <w:proofErr w:type="spellStart"/>
      <w:r>
        <w:rPr>
          <w:color w:val="000000"/>
          <w:sz w:val="28"/>
          <w:szCs w:val="28"/>
          <w14:ligatures w14:val="none"/>
        </w:rPr>
        <w:t>đúng</w:t>
      </w:r>
      <w:proofErr w:type="spellEnd"/>
      <w:r>
        <w:rPr>
          <w:color w:val="000000"/>
          <w:sz w:val="28"/>
          <w:szCs w:val="28"/>
          <w14:ligatures w14:val="none"/>
        </w:rPr>
        <w:t xml:space="preserve"> </w:t>
      </w:r>
      <w:proofErr w:type="spellStart"/>
      <w:r>
        <w:rPr>
          <w:color w:val="000000"/>
          <w:sz w:val="28"/>
          <w:szCs w:val="28"/>
          <w14:ligatures w14:val="none"/>
        </w:rPr>
        <w:t>các</w:t>
      </w:r>
      <w:proofErr w:type="spellEnd"/>
      <w:r>
        <w:rPr>
          <w:color w:val="000000"/>
          <w:sz w:val="28"/>
          <w:szCs w:val="28"/>
          <w14:ligatures w14:val="none"/>
        </w:rPr>
        <w:t xml:space="preserve"> </w:t>
      </w:r>
      <w:proofErr w:type="spellStart"/>
      <w:r>
        <w:rPr>
          <w:color w:val="000000"/>
          <w:sz w:val="28"/>
          <w:szCs w:val="28"/>
          <w14:ligatures w14:val="none"/>
        </w:rPr>
        <w:t>điều</w:t>
      </w:r>
      <w:proofErr w:type="spellEnd"/>
      <w:r>
        <w:rPr>
          <w:color w:val="000000"/>
          <w:sz w:val="28"/>
          <w:szCs w:val="28"/>
          <w14:ligatures w14:val="none"/>
        </w:rPr>
        <w:t xml:space="preserve"> </w:t>
      </w:r>
      <w:proofErr w:type="spellStart"/>
      <w:r>
        <w:rPr>
          <w:color w:val="000000"/>
          <w:sz w:val="28"/>
          <w:szCs w:val="28"/>
          <w14:ligatures w14:val="none"/>
        </w:rPr>
        <w:t>khoản</w:t>
      </w:r>
      <w:proofErr w:type="spellEnd"/>
      <w:r>
        <w:rPr>
          <w:color w:val="000000"/>
          <w:sz w:val="28"/>
          <w:szCs w:val="28"/>
          <w14:ligatures w14:val="none"/>
        </w:rPr>
        <w:t xml:space="preserve"> </w:t>
      </w:r>
      <w:proofErr w:type="spellStart"/>
      <w:r>
        <w:rPr>
          <w:color w:val="000000"/>
          <w:sz w:val="28"/>
          <w:szCs w:val="28"/>
          <w14:ligatures w14:val="none"/>
        </w:rPr>
        <w:t>ghi</w:t>
      </w:r>
      <w:proofErr w:type="spellEnd"/>
      <w:r>
        <w:rPr>
          <w:color w:val="000000"/>
          <w:sz w:val="28"/>
          <w:szCs w:val="28"/>
          <w14:ligatures w14:val="none"/>
        </w:rPr>
        <w:t xml:space="preserve"> </w:t>
      </w:r>
      <w:proofErr w:type="spellStart"/>
      <w:r>
        <w:rPr>
          <w:color w:val="000000"/>
          <w:sz w:val="28"/>
          <w:szCs w:val="28"/>
          <w14:ligatures w14:val="none"/>
        </w:rPr>
        <w:t>trong</w:t>
      </w:r>
      <w:proofErr w:type="spellEnd"/>
      <w:r>
        <w:rPr>
          <w:color w:val="000000"/>
          <w:sz w:val="28"/>
          <w:szCs w:val="28"/>
          <w14:ligatures w14:val="none"/>
        </w:rPr>
        <w:t xml:space="preserve"> </w:t>
      </w:r>
      <w:proofErr w:type="spellStart"/>
      <w:r>
        <w:rPr>
          <w:color w:val="000000"/>
          <w:sz w:val="28"/>
          <w:szCs w:val="28"/>
          <w14:ligatures w14:val="none"/>
        </w:rPr>
        <w:t>Hợp</w:t>
      </w:r>
      <w:proofErr w:type="spellEnd"/>
      <w:r>
        <w:rPr>
          <w:color w:val="000000"/>
          <w:sz w:val="28"/>
          <w:szCs w:val="28"/>
          <w14:ligatures w14:val="none"/>
        </w:rPr>
        <w:t xml:space="preserve"> </w:t>
      </w:r>
      <w:proofErr w:type="spellStart"/>
      <w:r>
        <w:rPr>
          <w:color w:val="000000"/>
          <w:sz w:val="28"/>
          <w:szCs w:val="28"/>
          <w14:ligatures w14:val="none"/>
        </w:rPr>
        <w:t>đồng</w:t>
      </w:r>
      <w:proofErr w:type="spellEnd"/>
      <w:r>
        <w:rPr>
          <w:color w:val="000000"/>
          <w:sz w:val="28"/>
          <w:szCs w:val="28"/>
          <w14:ligatures w14:val="none"/>
        </w:rPr>
        <w:t>.</w:t>
      </w:r>
    </w:p>
    <w:p w14:paraId="665A859F" w14:textId="77777777" w:rsidR="00087F95" w:rsidRDefault="006F3EFE" w:rsidP="0083554D">
      <w:pPr>
        <w:shd w:val="clear" w:color="auto" w:fill="FFFFFF"/>
        <w:spacing w:before="120"/>
        <w:ind w:firstLine="567"/>
        <w:jc w:val="both"/>
        <w:rPr>
          <w:color w:val="000000"/>
          <w:sz w:val="28"/>
          <w:szCs w:val="28"/>
          <w14:ligatures w14:val="none"/>
        </w:rPr>
      </w:pPr>
      <w:r>
        <w:rPr>
          <w:color w:val="000000"/>
          <w:sz w:val="28"/>
          <w:szCs w:val="28"/>
          <w14:ligatures w14:val="none"/>
        </w:rPr>
        <w:t xml:space="preserve">b) </w:t>
      </w:r>
      <w:proofErr w:type="spellStart"/>
      <w:r>
        <w:rPr>
          <w:color w:val="000000"/>
          <w:sz w:val="28"/>
          <w:szCs w:val="28"/>
          <w14:ligatures w14:val="none"/>
        </w:rPr>
        <w:t>Chấm</w:t>
      </w:r>
      <w:proofErr w:type="spellEnd"/>
      <w:r>
        <w:rPr>
          <w:color w:val="000000"/>
          <w:sz w:val="28"/>
          <w:szCs w:val="28"/>
          <w14:ligatures w14:val="none"/>
        </w:rPr>
        <w:t xml:space="preserve"> </w:t>
      </w:r>
      <w:proofErr w:type="spellStart"/>
      <w:r>
        <w:rPr>
          <w:color w:val="000000"/>
          <w:sz w:val="28"/>
          <w:szCs w:val="28"/>
          <w14:ligatures w14:val="none"/>
        </w:rPr>
        <w:t>dứt</w:t>
      </w:r>
      <w:proofErr w:type="spellEnd"/>
      <w:r>
        <w:rPr>
          <w:color w:val="000000"/>
          <w:sz w:val="28"/>
          <w:szCs w:val="28"/>
          <w14:ligatures w14:val="none"/>
        </w:rPr>
        <w:t xml:space="preserve"> </w:t>
      </w:r>
      <w:proofErr w:type="spellStart"/>
      <w:r>
        <w:rPr>
          <w:color w:val="000000"/>
          <w:sz w:val="28"/>
          <w:szCs w:val="28"/>
          <w14:ligatures w14:val="none"/>
        </w:rPr>
        <w:t>Hợp</w:t>
      </w:r>
      <w:proofErr w:type="spellEnd"/>
      <w:r>
        <w:rPr>
          <w:color w:val="000000"/>
          <w:sz w:val="28"/>
          <w:szCs w:val="28"/>
          <w14:ligatures w14:val="none"/>
        </w:rPr>
        <w:t xml:space="preserve"> </w:t>
      </w:r>
      <w:proofErr w:type="spellStart"/>
      <w:r>
        <w:rPr>
          <w:color w:val="000000"/>
          <w:sz w:val="28"/>
          <w:szCs w:val="28"/>
          <w14:ligatures w14:val="none"/>
        </w:rPr>
        <w:t>đồng</w:t>
      </w:r>
      <w:proofErr w:type="spellEnd"/>
      <w:r>
        <w:rPr>
          <w:color w:val="000000"/>
          <w:sz w:val="28"/>
          <w:szCs w:val="28"/>
          <w14:ligatures w14:val="none"/>
        </w:rPr>
        <w:t xml:space="preserve"> </w:t>
      </w:r>
      <w:proofErr w:type="spellStart"/>
      <w:r>
        <w:rPr>
          <w:color w:val="000000"/>
          <w:sz w:val="28"/>
          <w:szCs w:val="28"/>
          <w14:ligatures w14:val="none"/>
        </w:rPr>
        <w:t>thực</w:t>
      </w:r>
      <w:proofErr w:type="spellEnd"/>
      <w:r>
        <w:rPr>
          <w:color w:val="000000"/>
          <w:sz w:val="28"/>
          <w:szCs w:val="28"/>
          <w14:ligatures w14:val="none"/>
        </w:rPr>
        <w:t xml:space="preserve"> </w:t>
      </w:r>
      <w:proofErr w:type="spellStart"/>
      <w:r>
        <w:rPr>
          <w:color w:val="000000"/>
          <w:sz w:val="28"/>
          <w:szCs w:val="28"/>
          <w14:ligatures w14:val="none"/>
        </w:rPr>
        <w:t>hành</w:t>
      </w:r>
      <w:proofErr w:type="spellEnd"/>
      <w:r>
        <w:rPr>
          <w:color w:val="000000"/>
          <w:sz w:val="28"/>
          <w:szCs w:val="28"/>
          <w14:ligatures w14:val="none"/>
        </w:rPr>
        <w:t xml:space="preserve"> </w:t>
      </w:r>
      <w:proofErr w:type="spellStart"/>
      <w:r>
        <w:rPr>
          <w:color w:val="000000"/>
          <w:sz w:val="28"/>
          <w:szCs w:val="28"/>
          <w14:ligatures w14:val="none"/>
        </w:rPr>
        <w:t>hoặc</w:t>
      </w:r>
      <w:proofErr w:type="spellEnd"/>
      <w:r>
        <w:rPr>
          <w:color w:val="000000"/>
          <w:sz w:val="28"/>
          <w:szCs w:val="28"/>
          <w14:ligatures w14:val="none"/>
        </w:rPr>
        <w:t xml:space="preserve"> </w:t>
      </w:r>
      <w:proofErr w:type="spellStart"/>
      <w:r>
        <w:rPr>
          <w:color w:val="000000"/>
          <w:sz w:val="28"/>
          <w:szCs w:val="28"/>
          <w14:ligatures w14:val="none"/>
        </w:rPr>
        <w:t>các</w:t>
      </w:r>
      <w:proofErr w:type="spellEnd"/>
      <w:r>
        <w:rPr>
          <w:color w:val="000000"/>
          <w:sz w:val="28"/>
          <w:szCs w:val="28"/>
          <w14:ligatures w14:val="none"/>
        </w:rPr>
        <w:t xml:space="preserve"> </w:t>
      </w:r>
      <w:proofErr w:type="spellStart"/>
      <w:r>
        <w:rPr>
          <w:color w:val="000000"/>
          <w:sz w:val="28"/>
          <w:szCs w:val="28"/>
          <w14:ligatures w14:val="none"/>
        </w:rPr>
        <w:t>biện</w:t>
      </w:r>
      <w:proofErr w:type="spellEnd"/>
      <w:r>
        <w:rPr>
          <w:color w:val="000000"/>
          <w:sz w:val="28"/>
          <w:szCs w:val="28"/>
          <w14:ligatures w14:val="none"/>
        </w:rPr>
        <w:t xml:space="preserve"> </w:t>
      </w:r>
      <w:proofErr w:type="spellStart"/>
      <w:r>
        <w:rPr>
          <w:color w:val="000000"/>
          <w:sz w:val="28"/>
          <w:szCs w:val="28"/>
          <w14:ligatures w14:val="none"/>
        </w:rPr>
        <w:t>pháp</w:t>
      </w:r>
      <w:proofErr w:type="spellEnd"/>
      <w:r>
        <w:rPr>
          <w:color w:val="000000"/>
          <w:sz w:val="28"/>
          <w:szCs w:val="28"/>
          <w14:ligatures w14:val="none"/>
        </w:rPr>
        <w:t xml:space="preserve"> </w:t>
      </w:r>
      <w:proofErr w:type="spellStart"/>
      <w:r>
        <w:rPr>
          <w:color w:val="000000"/>
          <w:sz w:val="28"/>
          <w:szCs w:val="28"/>
          <w14:ligatures w14:val="none"/>
        </w:rPr>
        <w:t>xử</w:t>
      </w:r>
      <w:proofErr w:type="spellEnd"/>
      <w:r>
        <w:rPr>
          <w:color w:val="000000"/>
          <w:sz w:val="28"/>
          <w:szCs w:val="28"/>
          <w14:ligatures w14:val="none"/>
        </w:rPr>
        <w:t xml:space="preserve"> </w:t>
      </w:r>
      <w:proofErr w:type="spellStart"/>
      <w:r>
        <w:rPr>
          <w:color w:val="000000"/>
          <w:sz w:val="28"/>
          <w:szCs w:val="28"/>
          <w14:ligatures w14:val="none"/>
        </w:rPr>
        <w:t>lý</w:t>
      </w:r>
      <w:proofErr w:type="spellEnd"/>
      <w:r>
        <w:rPr>
          <w:color w:val="000000"/>
          <w:sz w:val="28"/>
          <w:szCs w:val="28"/>
          <w14:ligatures w14:val="none"/>
        </w:rPr>
        <w:t xml:space="preserve"> </w:t>
      </w:r>
      <w:proofErr w:type="spellStart"/>
      <w:r>
        <w:rPr>
          <w:color w:val="000000"/>
          <w:sz w:val="28"/>
          <w:szCs w:val="28"/>
          <w14:ligatures w14:val="none"/>
        </w:rPr>
        <w:t>khác</w:t>
      </w:r>
      <w:proofErr w:type="spellEnd"/>
      <w:r>
        <w:rPr>
          <w:color w:val="000000"/>
          <w:sz w:val="28"/>
          <w:szCs w:val="28"/>
          <w14:ligatures w14:val="none"/>
        </w:rPr>
        <w:t xml:space="preserve"> </w:t>
      </w:r>
      <w:proofErr w:type="spellStart"/>
      <w:r>
        <w:rPr>
          <w:color w:val="000000"/>
          <w:sz w:val="28"/>
          <w:szCs w:val="28"/>
          <w14:ligatures w14:val="none"/>
        </w:rPr>
        <w:t>nếu</w:t>
      </w:r>
      <w:proofErr w:type="spellEnd"/>
      <w:r>
        <w:rPr>
          <w:color w:val="000000"/>
          <w:sz w:val="28"/>
          <w:szCs w:val="28"/>
          <w14:ligatures w14:val="none"/>
        </w:rPr>
        <w:t xml:space="preserve"> </w:t>
      </w:r>
      <w:proofErr w:type="spellStart"/>
      <w:r>
        <w:rPr>
          <w:color w:val="000000"/>
          <w:sz w:val="28"/>
          <w:szCs w:val="28"/>
          <w14:ligatures w14:val="none"/>
        </w:rPr>
        <w:t>người</w:t>
      </w:r>
      <w:proofErr w:type="spellEnd"/>
      <w:r>
        <w:rPr>
          <w:color w:val="000000"/>
          <w:sz w:val="28"/>
          <w:szCs w:val="28"/>
          <w14:ligatures w14:val="none"/>
        </w:rPr>
        <w:t xml:space="preserve"> </w:t>
      </w:r>
      <w:proofErr w:type="spellStart"/>
      <w:r>
        <w:rPr>
          <w:color w:val="000000"/>
          <w:sz w:val="28"/>
          <w:szCs w:val="28"/>
          <w14:ligatures w14:val="none"/>
        </w:rPr>
        <w:t>thực</w:t>
      </w:r>
      <w:proofErr w:type="spellEnd"/>
      <w:r>
        <w:rPr>
          <w:color w:val="000000"/>
          <w:sz w:val="28"/>
          <w:szCs w:val="28"/>
          <w14:ligatures w14:val="none"/>
        </w:rPr>
        <w:t xml:space="preserve"> </w:t>
      </w:r>
      <w:proofErr w:type="spellStart"/>
      <w:r>
        <w:rPr>
          <w:color w:val="000000"/>
          <w:sz w:val="28"/>
          <w:szCs w:val="28"/>
          <w14:ligatures w14:val="none"/>
        </w:rPr>
        <w:t>hành</w:t>
      </w:r>
      <w:proofErr w:type="spellEnd"/>
      <w:r>
        <w:rPr>
          <w:color w:val="000000"/>
          <w:sz w:val="28"/>
          <w:szCs w:val="28"/>
          <w14:ligatures w14:val="none"/>
        </w:rPr>
        <w:t xml:space="preserve"> vi </w:t>
      </w:r>
      <w:proofErr w:type="spellStart"/>
      <w:r>
        <w:rPr>
          <w:color w:val="000000"/>
          <w:sz w:val="28"/>
          <w:szCs w:val="28"/>
          <w14:ligatures w14:val="none"/>
        </w:rPr>
        <w:t>phạm</w:t>
      </w:r>
      <w:proofErr w:type="spellEnd"/>
      <w:r>
        <w:rPr>
          <w:color w:val="000000"/>
          <w:sz w:val="28"/>
          <w:szCs w:val="28"/>
          <w14:ligatures w14:val="none"/>
        </w:rPr>
        <w:t xml:space="preserve"> </w:t>
      </w:r>
      <w:proofErr w:type="spellStart"/>
      <w:r>
        <w:rPr>
          <w:color w:val="000000"/>
          <w:sz w:val="28"/>
          <w:szCs w:val="28"/>
          <w14:ligatures w14:val="none"/>
        </w:rPr>
        <w:t>các</w:t>
      </w:r>
      <w:proofErr w:type="spellEnd"/>
      <w:r>
        <w:rPr>
          <w:color w:val="000000"/>
          <w:sz w:val="28"/>
          <w:szCs w:val="28"/>
          <w14:ligatures w14:val="none"/>
        </w:rPr>
        <w:t xml:space="preserve"> </w:t>
      </w:r>
      <w:proofErr w:type="spellStart"/>
      <w:r>
        <w:rPr>
          <w:color w:val="000000"/>
          <w:sz w:val="28"/>
          <w:szCs w:val="28"/>
          <w14:ligatures w14:val="none"/>
        </w:rPr>
        <w:t>thỏa</w:t>
      </w:r>
      <w:proofErr w:type="spellEnd"/>
      <w:r>
        <w:rPr>
          <w:color w:val="000000"/>
          <w:sz w:val="28"/>
          <w:szCs w:val="28"/>
          <w14:ligatures w14:val="none"/>
        </w:rPr>
        <w:t xml:space="preserve"> </w:t>
      </w:r>
      <w:proofErr w:type="spellStart"/>
      <w:r>
        <w:rPr>
          <w:color w:val="000000"/>
          <w:sz w:val="28"/>
          <w:szCs w:val="28"/>
          <w14:ligatures w14:val="none"/>
        </w:rPr>
        <w:t>thuận</w:t>
      </w:r>
      <w:proofErr w:type="spellEnd"/>
      <w:r>
        <w:rPr>
          <w:color w:val="000000"/>
          <w:sz w:val="28"/>
          <w:szCs w:val="28"/>
          <w14:ligatures w14:val="none"/>
        </w:rPr>
        <w:t xml:space="preserve"> </w:t>
      </w:r>
      <w:proofErr w:type="spellStart"/>
      <w:r>
        <w:rPr>
          <w:color w:val="000000"/>
          <w:sz w:val="28"/>
          <w:szCs w:val="28"/>
          <w14:ligatures w14:val="none"/>
        </w:rPr>
        <w:t>ghi</w:t>
      </w:r>
      <w:proofErr w:type="spellEnd"/>
      <w:r>
        <w:rPr>
          <w:color w:val="000000"/>
          <w:sz w:val="28"/>
          <w:szCs w:val="28"/>
          <w14:ligatures w14:val="none"/>
        </w:rPr>
        <w:t xml:space="preserve"> </w:t>
      </w:r>
      <w:proofErr w:type="spellStart"/>
      <w:r>
        <w:rPr>
          <w:color w:val="000000"/>
          <w:sz w:val="28"/>
          <w:szCs w:val="28"/>
          <w14:ligatures w14:val="none"/>
        </w:rPr>
        <w:t>trong</w:t>
      </w:r>
      <w:proofErr w:type="spellEnd"/>
      <w:r>
        <w:rPr>
          <w:color w:val="000000"/>
          <w:sz w:val="28"/>
          <w:szCs w:val="28"/>
          <w14:ligatures w14:val="none"/>
        </w:rPr>
        <w:t xml:space="preserve"> </w:t>
      </w:r>
      <w:proofErr w:type="spellStart"/>
      <w:r>
        <w:rPr>
          <w:color w:val="000000"/>
          <w:sz w:val="28"/>
          <w:szCs w:val="28"/>
          <w14:ligatures w14:val="none"/>
        </w:rPr>
        <w:t>Hợp</w:t>
      </w:r>
      <w:proofErr w:type="spellEnd"/>
      <w:r>
        <w:rPr>
          <w:color w:val="000000"/>
          <w:sz w:val="28"/>
          <w:szCs w:val="28"/>
          <w14:ligatures w14:val="none"/>
        </w:rPr>
        <w:t xml:space="preserve"> </w:t>
      </w:r>
      <w:proofErr w:type="spellStart"/>
      <w:r>
        <w:rPr>
          <w:color w:val="000000"/>
          <w:sz w:val="28"/>
          <w:szCs w:val="28"/>
          <w14:ligatures w14:val="none"/>
        </w:rPr>
        <w:t>đồng</w:t>
      </w:r>
      <w:proofErr w:type="spellEnd"/>
      <w:r>
        <w:rPr>
          <w:color w:val="000000"/>
          <w:sz w:val="28"/>
          <w:szCs w:val="28"/>
          <w14:ligatures w14:val="none"/>
        </w:rPr>
        <w:t>.</w:t>
      </w:r>
    </w:p>
    <w:p w14:paraId="39C51707" w14:textId="77777777" w:rsidR="00087F95" w:rsidRDefault="006F3EFE" w:rsidP="0083554D">
      <w:pPr>
        <w:shd w:val="clear" w:color="auto" w:fill="FFFFFF"/>
        <w:spacing w:before="120"/>
        <w:ind w:firstLine="567"/>
        <w:jc w:val="both"/>
        <w:rPr>
          <w:color w:val="000000"/>
          <w:sz w:val="28"/>
          <w:szCs w:val="28"/>
          <w14:ligatures w14:val="none"/>
        </w:rPr>
      </w:pPr>
      <w:r>
        <w:rPr>
          <w:color w:val="000000"/>
          <w:sz w:val="28"/>
          <w:szCs w:val="28"/>
          <w14:ligatures w14:val="none"/>
        </w:rPr>
        <w:t xml:space="preserve">c) Thu </w:t>
      </w:r>
      <w:proofErr w:type="spellStart"/>
      <w:r>
        <w:rPr>
          <w:color w:val="000000"/>
          <w:sz w:val="28"/>
          <w:szCs w:val="28"/>
          <w14:ligatures w14:val="none"/>
        </w:rPr>
        <w:t>phí</w:t>
      </w:r>
      <w:proofErr w:type="spellEnd"/>
      <w:r>
        <w:rPr>
          <w:color w:val="000000"/>
          <w:sz w:val="28"/>
          <w:szCs w:val="28"/>
          <w14:ligatures w14:val="none"/>
        </w:rPr>
        <w:t xml:space="preserve"> </w:t>
      </w:r>
      <w:proofErr w:type="spellStart"/>
      <w:r>
        <w:rPr>
          <w:color w:val="000000"/>
          <w:sz w:val="28"/>
          <w:szCs w:val="28"/>
          <w14:ligatures w14:val="none"/>
        </w:rPr>
        <w:t>thực</w:t>
      </w:r>
      <w:proofErr w:type="spellEnd"/>
      <w:r>
        <w:rPr>
          <w:color w:val="000000"/>
          <w:sz w:val="28"/>
          <w:szCs w:val="28"/>
          <w14:ligatures w14:val="none"/>
        </w:rPr>
        <w:t xml:space="preserve"> </w:t>
      </w:r>
      <w:proofErr w:type="spellStart"/>
      <w:r>
        <w:rPr>
          <w:color w:val="000000"/>
          <w:sz w:val="28"/>
          <w:szCs w:val="28"/>
          <w14:ligatures w14:val="none"/>
        </w:rPr>
        <w:t>hành</w:t>
      </w:r>
      <w:proofErr w:type="spellEnd"/>
      <w:r>
        <w:rPr>
          <w:color w:val="000000"/>
          <w:sz w:val="28"/>
          <w:szCs w:val="28"/>
          <w14:ligatures w14:val="none"/>
        </w:rPr>
        <w:t xml:space="preserve"> </w:t>
      </w:r>
      <w:proofErr w:type="spellStart"/>
      <w:r>
        <w:rPr>
          <w:color w:val="000000"/>
          <w:sz w:val="28"/>
          <w:szCs w:val="28"/>
          <w14:ligatures w14:val="none"/>
        </w:rPr>
        <w:t>theo</w:t>
      </w:r>
      <w:proofErr w:type="spellEnd"/>
      <w:r>
        <w:rPr>
          <w:color w:val="000000"/>
          <w:sz w:val="28"/>
          <w:szCs w:val="28"/>
          <w14:ligatures w14:val="none"/>
        </w:rPr>
        <w:t xml:space="preserve"> </w:t>
      </w:r>
      <w:proofErr w:type="spellStart"/>
      <w:r>
        <w:rPr>
          <w:color w:val="000000"/>
          <w:sz w:val="28"/>
          <w:szCs w:val="28"/>
          <w14:ligatures w14:val="none"/>
        </w:rPr>
        <w:t>thỏa</w:t>
      </w:r>
      <w:proofErr w:type="spellEnd"/>
      <w:r>
        <w:rPr>
          <w:color w:val="000000"/>
          <w:sz w:val="28"/>
          <w:szCs w:val="28"/>
          <w14:ligatures w14:val="none"/>
        </w:rPr>
        <w:t xml:space="preserve"> </w:t>
      </w:r>
      <w:proofErr w:type="spellStart"/>
      <w:r>
        <w:rPr>
          <w:color w:val="000000"/>
          <w:sz w:val="28"/>
          <w:szCs w:val="28"/>
          <w14:ligatures w14:val="none"/>
        </w:rPr>
        <w:t>thuận</w:t>
      </w:r>
      <w:proofErr w:type="spellEnd"/>
      <w:r>
        <w:rPr>
          <w:color w:val="000000"/>
          <w:sz w:val="28"/>
          <w:szCs w:val="28"/>
          <w14:ligatures w14:val="none"/>
        </w:rPr>
        <w:t xml:space="preserve"> </w:t>
      </w:r>
      <w:proofErr w:type="spellStart"/>
      <w:r>
        <w:rPr>
          <w:color w:val="000000"/>
          <w:sz w:val="28"/>
          <w:szCs w:val="28"/>
          <w14:ligatures w14:val="none"/>
        </w:rPr>
        <w:t>với</w:t>
      </w:r>
      <w:proofErr w:type="spellEnd"/>
      <w:r>
        <w:rPr>
          <w:color w:val="000000"/>
          <w:sz w:val="28"/>
          <w:szCs w:val="28"/>
          <w14:ligatures w14:val="none"/>
        </w:rPr>
        <w:t xml:space="preserve"> </w:t>
      </w:r>
      <w:proofErr w:type="spellStart"/>
      <w:r>
        <w:rPr>
          <w:color w:val="000000"/>
          <w:sz w:val="28"/>
          <w:szCs w:val="28"/>
          <w14:ligatures w14:val="none"/>
        </w:rPr>
        <w:t>Bên</w:t>
      </w:r>
      <w:proofErr w:type="spellEnd"/>
      <w:r>
        <w:rPr>
          <w:color w:val="000000"/>
          <w:sz w:val="28"/>
          <w:szCs w:val="28"/>
          <w14:ligatures w14:val="none"/>
        </w:rPr>
        <w:t xml:space="preserve"> B.</w:t>
      </w:r>
    </w:p>
    <w:p w14:paraId="59114175" w14:textId="77777777" w:rsidR="00087F95" w:rsidRDefault="006F3EFE" w:rsidP="0083554D">
      <w:pPr>
        <w:shd w:val="clear" w:color="auto" w:fill="FFFFFF"/>
        <w:spacing w:before="120"/>
        <w:ind w:firstLine="567"/>
        <w:jc w:val="both"/>
        <w:rPr>
          <w:color w:val="000000"/>
          <w:sz w:val="28"/>
          <w:szCs w:val="28"/>
          <w14:ligatures w14:val="none"/>
        </w:rPr>
      </w:pPr>
      <w:r>
        <w:rPr>
          <w:color w:val="000000"/>
          <w:sz w:val="28"/>
          <w:szCs w:val="28"/>
          <w14:ligatures w14:val="none"/>
        </w:rPr>
        <w:t xml:space="preserve">d) Các </w:t>
      </w:r>
      <w:proofErr w:type="spellStart"/>
      <w:r>
        <w:rPr>
          <w:color w:val="000000"/>
          <w:sz w:val="28"/>
          <w:szCs w:val="28"/>
          <w14:ligatures w14:val="none"/>
        </w:rPr>
        <w:t>quyền</w:t>
      </w:r>
      <w:proofErr w:type="spellEnd"/>
      <w:r>
        <w:rPr>
          <w:color w:val="000000"/>
          <w:sz w:val="28"/>
          <w:szCs w:val="28"/>
          <w14:ligatures w14:val="none"/>
        </w:rPr>
        <w:t xml:space="preserve"> </w:t>
      </w:r>
      <w:proofErr w:type="spellStart"/>
      <w:r>
        <w:rPr>
          <w:color w:val="000000"/>
          <w:sz w:val="28"/>
          <w:szCs w:val="28"/>
          <w14:ligatures w14:val="none"/>
        </w:rPr>
        <w:t>khác</w:t>
      </w:r>
      <w:proofErr w:type="spellEnd"/>
      <w:r>
        <w:rPr>
          <w:color w:val="000000"/>
          <w:sz w:val="28"/>
          <w:szCs w:val="28"/>
          <w14:ligatures w14:val="none"/>
        </w:rPr>
        <w:t xml:space="preserve"> (</w:t>
      </w:r>
      <w:proofErr w:type="spellStart"/>
      <w:r>
        <w:rPr>
          <w:color w:val="000000"/>
          <w:sz w:val="28"/>
          <w:szCs w:val="28"/>
          <w14:ligatures w14:val="none"/>
        </w:rPr>
        <w:t>nếu</w:t>
      </w:r>
      <w:proofErr w:type="spellEnd"/>
      <w:r>
        <w:rPr>
          <w:color w:val="000000"/>
          <w:sz w:val="28"/>
          <w:szCs w:val="28"/>
          <w14:ligatures w14:val="none"/>
        </w:rPr>
        <w:t xml:space="preserve"> </w:t>
      </w:r>
      <w:proofErr w:type="spellStart"/>
      <w:r>
        <w:rPr>
          <w:color w:val="000000"/>
          <w:sz w:val="28"/>
          <w:szCs w:val="28"/>
          <w14:ligatures w14:val="none"/>
        </w:rPr>
        <w:t>có</w:t>
      </w:r>
      <w:proofErr w:type="spellEnd"/>
      <w:r>
        <w:rPr>
          <w:color w:val="000000"/>
          <w:sz w:val="28"/>
          <w:szCs w:val="28"/>
          <w14:ligatures w14:val="none"/>
        </w:rPr>
        <w:t>)</w:t>
      </w:r>
    </w:p>
    <w:p w14:paraId="0608FE26" w14:textId="77777777" w:rsidR="00087F95" w:rsidRDefault="006F3EFE" w:rsidP="0083554D">
      <w:pPr>
        <w:shd w:val="clear" w:color="auto" w:fill="FFFFFF"/>
        <w:spacing w:before="120"/>
        <w:ind w:firstLine="567"/>
        <w:jc w:val="both"/>
        <w:rPr>
          <w:color w:val="000000"/>
          <w:sz w:val="28"/>
          <w:szCs w:val="28"/>
          <w:lang w:val="es-ES"/>
          <w14:ligatures w14:val="none"/>
        </w:rPr>
      </w:pPr>
      <w:r>
        <w:rPr>
          <w:color w:val="000000"/>
          <w:sz w:val="28"/>
          <w:szCs w:val="28"/>
          <w:lang w:val="es-ES"/>
          <w14:ligatures w14:val="none"/>
        </w:rPr>
        <w:t xml:space="preserve">2. </w:t>
      </w:r>
      <w:proofErr w:type="spellStart"/>
      <w:r>
        <w:rPr>
          <w:color w:val="000000"/>
          <w:sz w:val="28"/>
          <w:szCs w:val="28"/>
          <w:lang w:val="es-ES"/>
          <w14:ligatures w14:val="none"/>
        </w:rPr>
        <w:t>Bên</w:t>
      </w:r>
      <w:proofErr w:type="spellEnd"/>
      <w:r>
        <w:rPr>
          <w:color w:val="000000"/>
          <w:sz w:val="28"/>
          <w:szCs w:val="28"/>
          <w:lang w:val="es-ES"/>
          <w14:ligatures w14:val="none"/>
        </w:rPr>
        <w:t xml:space="preserve"> A </w:t>
      </w:r>
      <w:proofErr w:type="spellStart"/>
      <w:r>
        <w:rPr>
          <w:color w:val="000000"/>
          <w:sz w:val="28"/>
          <w:szCs w:val="28"/>
          <w:lang w:val="es-ES"/>
          <w14:ligatures w14:val="none"/>
        </w:rPr>
        <w:t>có</w:t>
      </w:r>
      <w:proofErr w:type="spellEnd"/>
      <w:r>
        <w:rPr>
          <w:color w:val="000000"/>
          <w:sz w:val="28"/>
          <w:szCs w:val="28"/>
          <w:lang w:val="es-ES"/>
          <w14:ligatures w14:val="none"/>
        </w:rPr>
        <w:t xml:space="preserve"> </w:t>
      </w:r>
      <w:proofErr w:type="spellStart"/>
      <w:r>
        <w:rPr>
          <w:color w:val="000000"/>
          <w:sz w:val="28"/>
          <w:szCs w:val="28"/>
          <w:lang w:val="es-ES"/>
          <w14:ligatures w14:val="none"/>
        </w:rPr>
        <w:t>nghĩa</w:t>
      </w:r>
      <w:proofErr w:type="spellEnd"/>
      <w:r>
        <w:rPr>
          <w:color w:val="000000"/>
          <w:sz w:val="28"/>
          <w:szCs w:val="28"/>
          <w:lang w:val="es-ES"/>
          <w14:ligatures w14:val="none"/>
        </w:rPr>
        <w:t xml:space="preserve"> </w:t>
      </w:r>
      <w:proofErr w:type="spellStart"/>
      <w:r>
        <w:rPr>
          <w:color w:val="000000"/>
          <w:sz w:val="28"/>
          <w:szCs w:val="28"/>
          <w:lang w:val="es-ES"/>
          <w14:ligatures w14:val="none"/>
        </w:rPr>
        <w:t>vụ</w:t>
      </w:r>
      <w:proofErr w:type="spellEnd"/>
      <w:r>
        <w:rPr>
          <w:color w:val="000000"/>
          <w:sz w:val="28"/>
          <w:szCs w:val="28"/>
          <w:lang w:val="es-ES"/>
          <w14:ligatures w14:val="none"/>
        </w:rPr>
        <w:t>:</w:t>
      </w:r>
    </w:p>
    <w:p w14:paraId="220AA6B6" w14:textId="77777777" w:rsidR="00087F95" w:rsidRDefault="006F3EFE" w:rsidP="0083554D">
      <w:pPr>
        <w:shd w:val="clear" w:color="auto" w:fill="FFFFFF"/>
        <w:spacing w:before="120"/>
        <w:ind w:firstLine="567"/>
        <w:jc w:val="both"/>
        <w:rPr>
          <w:color w:val="000000"/>
          <w:sz w:val="28"/>
          <w:szCs w:val="28"/>
          <w:lang w:val="es-ES"/>
          <w14:ligatures w14:val="none"/>
        </w:rPr>
      </w:pPr>
      <w:r>
        <w:rPr>
          <w:color w:val="000000"/>
          <w:sz w:val="28"/>
          <w:szCs w:val="28"/>
          <w:lang w:val="es-ES"/>
          <w14:ligatures w14:val="none"/>
        </w:rPr>
        <w:t xml:space="preserve">a) </w:t>
      </w:r>
      <w:proofErr w:type="spellStart"/>
      <w:r>
        <w:rPr>
          <w:color w:val="000000"/>
          <w:sz w:val="28"/>
          <w:szCs w:val="28"/>
          <w:lang w:val="es-ES"/>
          <w14:ligatures w14:val="none"/>
        </w:rPr>
        <w:t>Bảo</w:t>
      </w:r>
      <w:proofErr w:type="spellEnd"/>
      <w:r>
        <w:rPr>
          <w:color w:val="000000"/>
          <w:sz w:val="28"/>
          <w:szCs w:val="28"/>
          <w:lang w:val="es-ES"/>
          <w14:ligatures w14:val="none"/>
        </w:rPr>
        <w:t xml:space="preserve"> </w:t>
      </w:r>
      <w:proofErr w:type="spellStart"/>
      <w:r>
        <w:rPr>
          <w:color w:val="000000"/>
          <w:sz w:val="28"/>
          <w:szCs w:val="28"/>
          <w:lang w:val="es-ES"/>
          <w14:ligatures w14:val="none"/>
        </w:rPr>
        <w:t>đảm</w:t>
      </w:r>
      <w:proofErr w:type="spellEnd"/>
      <w:r>
        <w:rPr>
          <w:color w:val="000000"/>
          <w:sz w:val="28"/>
          <w:szCs w:val="28"/>
          <w:lang w:val="es-ES"/>
          <w14:ligatures w14:val="none"/>
        </w:rPr>
        <w:t xml:space="preserve"> </w:t>
      </w:r>
      <w:proofErr w:type="spellStart"/>
      <w:r>
        <w:rPr>
          <w:color w:val="000000"/>
          <w:sz w:val="28"/>
          <w:szCs w:val="28"/>
          <w:lang w:val="es-ES"/>
          <w14:ligatures w14:val="none"/>
        </w:rPr>
        <w:t>các</w:t>
      </w:r>
      <w:proofErr w:type="spellEnd"/>
      <w:r>
        <w:rPr>
          <w:color w:val="000000"/>
          <w:sz w:val="28"/>
          <w:szCs w:val="28"/>
          <w:lang w:val="es-ES"/>
          <w14:ligatures w14:val="none"/>
        </w:rPr>
        <w:t xml:space="preserve"> </w:t>
      </w:r>
      <w:proofErr w:type="spellStart"/>
      <w:r>
        <w:rPr>
          <w:color w:val="000000"/>
          <w:sz w:val="28"/>
          <w:szCs w:val="28"/>
          <w:lang w:val="es-ES"/>
          <w14:ligatures w14:val="none"/>
        </w:rPr>
        <w:t>điều</w:t>
      </w:r>
      <w:proofErr w:type="spellEnd"/>
      <w:r>
        <w:rPr>
          <w:color w:val="000000"/>
          <w:sz w:val="28"/>
          <w:szCs w:val="28"/>
          <w:lang w:val="es-ES"/>
          <w14:ligatures w14:val="none"/>
        </w:rPr>
        <w:t xml:space="preserve"> </w:t>
      </w:r>
      <w:proofErr w:type="spellStart"/>
      <w:r>
        <w:rPr>
          <w:color w:val="000000"/>
          <w:sz w:val="28"/>
          <w:szCs w:val="28"/>
          <w:lang w:val="es-ES"/>
          <w14:ligatures w14:val="none"/>
        </w:rPr>
        <w:t>kiện</w:t>
      </w:r>
      <w:proofErr w:type="spellEnd"/>
      <w:r>
        <w:rPr>
          <w:color w:val="000000"/>
          <w:sz w:val="28"/>
          <w:szCs w:val="28"/>
          <w:lang w:val="es-ES"/>
          <w14:ligatures w14:val="none"/>
        </w:rPr>
        <w:t xml:space="preserve"> </w:t>
      </w:r>
      <w:proofErr w:type="spellStart"/>
      <w:r>
        <w:rPr>
          <w:color w:val="000000"/>
          <w:sz w:val="28"/>
          <w:szCs w:val="28"/>
          <w:lang w:val="es-ES"/>
          <w14:ligatures w14:val="none"/>
        </w:rPr>
        <w:t>thuận</w:t>
      </w:r>
      <w:proofErr w:type="spellEnd"/>
      <w:r>
        <w:rPr>
          <w:color w:val="000000"/>
          <w:sz w:val="28"/>
          <w:szCs w:val="28"/>
          <w:lang w:val="es-ES"/>
          <w14:ligatures w14:val="none"/>
        </w:rPr>
        <w:t xml:space="preserve"> </w:t>
      </w:r>
      <w:proofErr w:type="spellStart"/>
      <w:r>
        <w:rPr>
          <w:color w:val="000000"/>
          <w:sz w:val="28"/>
          <w:szCs w:val="28"/>
          <w:lang w:val="es-ES"/>
          <w14:ligatures w14:val="none"/>
        </w:rPr>
        <w:t>lợi</w:t>
      </w:r>
      <w:proofErr w:type="spellEnd"/>
      <w:r>
        <w:rPr>
          <w:color w:val="000000"/>
          <w:sz w:val="28"/>
          <w:szCs w:val="28"/>
          <w:lang w:val="es-ES"/>
          <w14:ligatures w14:val="none"/>
        </w:rPr>
        <w:t xml:space="preserve"> </w:t>
      </w:r>
      <w:proofErr w:type="spellStart"/>
      <w:r>
        <w:rPr>
          <w:color w:val="000000"/>
          <w:sz w:val="28"/>
          <w:szCs w:val="28"/>
          <w:lang w:val="es-ES"/>
          <w14:ligatures w14:val="none"/>
        </w:rPr>
        <w:t>để</w:t>
      </w:r>
      <w:proofErr w:type="spellEnd"/>
      <w:r>
        <w:rPr>
          <w:color w:val="000000"/>
          <w:sz w:val="28"/>
          <w:szCs w:val="28"/>
          <w:lang w:val="es-ES"/>
          <w14:ligatures w14:val="none"/>
        </w:rPr>
        <w:t xml:space="preserve"> </w:t>
      </w:r>
      <w:proofErr w:type="spellStart"/>
      <w:r>
        <w:rPr>
          <w:color w:val="000000"/>
          <w:sz w:val="28"/>
          <w:szCs w:val="28"/>
          <w:lang w:val="es-ES"/>
          <w14:ligatures w14:val="none"/>
        </w:rPr>
        <w:t>người</w:t>
      </w:r>
      <w:proofErr w:type="spellEnd"/>
      <w:r>
        <w:rPr>
          <w:color w:val="000000"/>
          <w:sz w:val="28"/>
          <w:szCs w:val="28"/>
          <w:lang w:val="es-ES"/>
          <w14:ligatures w14:val="none"/>
        </w:rPr>
        <w:t xml:space="preserve"> </w:t>
      </w:r>
      <w:proofErr w:type="spellStart"/>
      <w:r>
        <w:rPr>
          <w:color w:val="000000"/>
          <w:sz w:val="28"/>
          <w:szCs w:val="28"/>
          <w:lang w:val="es-ES"/>
          <w14:ligatures w14:val="none"/>
        </w:rPr>
        <w:t>thực</w:t>
      </w:r>
      <w:proofErr w:type="spellEnd"/>
      <w:r>
        <w:rPr>
          <w:color w:val="000000"/>
          <w:sz w:val="28"/>
          <w:szCs w:val="28"/>
          <w:lang w:val="es-ES"/>
          <w14:ligatures w14:val="none"/>
        </w:rPr>
        <w:t xml:space="preserve"> </w:t>
      </w:r>
      <w:proofErr w:type="spellStart"/>
      <w:r>
        <w:rPr>
          <w:color w:val="000000"/>
          <w:sz w:val="28"/>
          <w:szCs w:val="28"/>
          <w:lang w:val="es-ES"/>
          <w14:ligatures w14:val="none"/>
        </w:rPr>
        <w:t>hành</w:t>
      </w:r>
      <w:proofErr w:type="spellEnd"/>
      <w:r>
        <w:rPr>
          <w:color w:val="000000"/>
          <w:sz w:val="28"/>
          <w:szCs w:val="28"/>
          <w:lang w:val="es-ES"/>
          <w14:ligatures w14:val="none"/>
        </w:rPr>
        <w:t xml:space="preserve"> </w:t>
      </w:r>
      <w:proofErr w:type="spellStart"/>
      <w:r>
        <w:rPr>
          <w:color w:val="000000"/>
          <w:sz w:val="28"/>
          <w:szCs w:val="28"/>
          <w:lang w:val="es-ES"/>
          <w14:ligatures w14:val="none"/>
        </w:rPr>
        <w:t>được</w:t>
      </w:r>
      <w:proofErr w:type="spellEnd"/>
      <w:r>
        <w:rPr>
          <w:color w:val="000000"/>
          <w:sz w:val="28"/>
          <w:szCs w:val="28"/>
          <w:lang w:val="es-ES"/>
          <w14:ligatures w14:val="none"/>
        </w:rPr>
        <w:t xml:space="preserve"> </w:t>
      </w:r>
      <w:proofErr w:type="spellStart"/>
      <w:r>
        <w:rPr>
          <w:color w:val="000000"/>
          <w:sz w:val="28"/>
          <w:szCs w:val="28"/>
          <w:lang w:val="es-ES"/>
          <w14:ligatures w14:val="none"/>
        </w:rPr>
        <w:t>thực</w:t>
      </w:r>
      <w:proofErr w:type="spellEnd"/>
      <w:r>
        <w:rPr>
          <w:color w:val="000000"/>
          <w:sz w:val="28"/>
          <w:szCs w:val="28"/>
          <w:lang w:val="es-ES"/>
          <w14:ligatures w14:val="none"/>
        </w:rPr>
        <w:t xml:space="preserve"> </w:t>
      </w:r>
      <w:proofErr w:type="spellStart"/>
      <w:r>
        <w:rPr>
          <w:color w:val="000000"/>
          <w:sz w:val="28"/>
          <w:szCs w:val="28"/>
          <w:lang w:val="es-ES"/>
          <w14:ligatures w14:val="none"/>
        </w:rPr>
        <w:t>hành</w:t>
      </w:r>
      <w:proofErr w:type="spellEnd"/>
      <w:r>
        <w:rPr>
          <w:color w:val="000000"/>
          <w:sz w:val="28"/>
          <w:szCs w:val="28"/>
          <w:lang w:val="es-ES"/>
          <w14:ligatures w14:val="none"/>
        </w:rPr>
        <w:t xml:space="preserve"> </w:t>
      </w:r>
      <w:proofErr w:type="spellStart"/>
      <w:r>
        <w:rPr>
          <w:color w:val="000000"/>
          <w:sz w:val="28"/>
          <w:szCs w:val="28"/>
          <w:lang w:val="es-ES"/>
          <w14:ligatures w14:val="none"/>
        </w:rPr>
        <w:t>theo</w:t>
      </w:r>
      <w:proofErr w:type="spellEnd"/>
      <w:r>
        <w:rPr>
          <w:color w:val="000000"/>
          <w:sz w:val="28"/>
          <w:szCs w:val="28"/>
          <w:lang w:val="es-ES"/>
          <w14:ligatures w14:val="none"/>
        </w:rPr>
        <w:t xml:space="preserve"> </w:t>
      </w:r>
      <w:proofErr w:type="spellStart"/>
      <w:r>
        <w:rPr>
          <w:color w:val="000000"/>
          <w:sz w:val="28"/>
          <w:szCs w:val="28"/>
          <w:lang w:val="es-ES"/>
          <w14:ligatures w14:val="none"/>
        </w:rPr>
        <w:t>đúng</w:t>
      </w:r>
      <w:proofErr w:type="spellEnd"/>
      <w:r>
        <w:rPr>
          <w:color w:val="000000"/>
          <w:sz w:val="28"/>
          <w:szCs w:val="28"/>
          <w:lang w:val="es-ES"/>
          <w14:ligatures w14:val="none"/>
        </w:rPr>
        <w:t xml:space="preserve"> </w:t>
      </w:r>
      <w:proofErr w:type="spellStart"/>
      <w:r>
        <w:rPr>
          <w:color w:val="000000"/>
          <w:sz w:val="28"/>
          <w:szCs w:val="28"/>
          <w:lang w:val="es-ES"/>
          <w14:ligatures w14:val="none"/>
        </w:rPr>
        <w:t>các</w:t>
      </w:r>
      <w:proofErr w:type="spellEnd"/>
      <w:r>
        <w:rPr>
          <w:color w:val="000000"/>
          <w:sz w:val="28"/>
          <w:szCs w:val="28"/>
          <w:lang w:val="es-ES"/>
          <w14:ligatures w14:val="none"/>
        </w:rPr>
        <w:t xml:space="preserve"> </w:t>
      </w:r>
      <w:proofErr w:type="spellStart"/>
      <w:r>
        <w:rPr>
          <w:color w:val="000000"/>
          <w:sz w:val="28"/>
          <w:szCs w:val="28"/>
          <w:lang w:val="es-ES"/>
          <w14:ligatures w14:val="none"/>
        </w:rPr>
        <w:t>thỏa</w:t>
      </w:r>
      <w:proofErr w:type="spellEnd"/>
      <w:r>
        <w:rPr>
          <w:color w:val="000000"/>
          <w:sz w:val="28"/>
          <w:szCs w:val="28"/>
          <w:lang w:val="es-ES"/>
          <w14:ligatures w14:val="none"/>
        </w:rPr>
        <w:t xml:space="preserve"> </w:t>
      </w:r>
      <w:proofErr w:type="spellStart"/>
      <w:r>
        <w:rPr>
          <w:color w:val="000000"/>
          <w:sz w:val="28"/>
          <w:szCs w:val="28"/>
          <w:lang w:val="es-ES"/>
          <w14:ligatures w14:val="none"/>
        </w:rPr>
        <w:t>thuận</w:t>
      </w:r>
      <w:proofErr w:type="spellEnd"/>
      <w:r>
        <w:rPr>
          <w:color w:val="000000"/>
          <w:sz w:val="28"/>
          <w:szCs w:val="28"/>
          <w:lang w:val="es-ES"/>
          <w14:ligatures w14:val="none"/>
        </w:rPr>
        <w:t xml:space="preserve"> </w:t>
      </w:r>
      <w:proofErr w:type="spellStart"/>
      <w:r>
        <w:rPr>
          <w:color w:val="000000"/>
          <w:sz w:val="28"/>
          <w:szCs w:val="28"/>
          <w:lang w:val="es-ES"/>
          <w14:ligatures w14:val="none"/>
        </w:rPr>
        <w:t>ghi</w:t>
      </w:r>
      <w:proofErr w:type="spellEnd"/>
      <w:r>
        <w:rPr>
          <w:color w:val="000000"/>
          <w:sz w:val="28"/>
          <w:szCs w:val="28"/>
          <w:lang w:val="es-ES"/>
          <w14:ligatures w14:val="none"/>
        </w:rPr>
        <w:t xml:space="preserve"> </w:t>
      </w:r>
      <w:proofErr w:type="spellStart"/>
      <w:r>
        <w:rPr>
          <w:color w:val="000000"/>
          <w:sz w:val="28"/>
          <w:szCs w:val="28"/>
          <w:lang w:val="es-ES"/>
          <w14:ligatures w14:val="none"/>
        </w:rPr>
        <w:t>trong</w:t>
      </w:r>
      <w:proofErr w:type="spellEnd"/>
      <w:r>
        <w:rPr>
          <w:color w:val="000000"/>
          <w:sz w:val="28"/>
          <w:szCs w:val="28"/>
          <w:lang w:val="es-ES"/>
          <w14:ligatures w14:val="none"/>
        </w:rPr>
        <w:t xml:space="preserve"> </w:t>
      </w:r>
      <w:proofErr w:type="spellStart"/>
      <w:r>
        <w:rPr>
          <w:color w:val="000000"/>
          <w:sz w:val="28"/>
          <w:szCs w:val="28"/>
          <w:lang w:val="es-ES"/>
          <w14:ligatures w14:val="none"/>
        </w:rPr>
        <w:t>Hợp</w:t>
      </w:r>
      <w:proofErr w:type="spellEnd"/>
      <w:r>
        <w:rPr>
          <w:color w:val="000000"/>
          <w:sz w:val="28"/>
          <w:szCs w:val="28"/>
          <w:lang w:val="es-ES"/>
          <w14:ligatures w14:val="none"/>
        </w:rPr>
        <w:t xml:space="preserve"> </w:t>
      </w:r>
      <w:proofErr w:type="spellStart"/>
      <w:r>
        <w:rPr>
          <w:color w:val="000000"/>
          <w:sz w:val="28"/>
          <w:szCs w:val="28"/>
          <w:lang w:val="es-ES"/>
          <w14:ligatures w14:val="none"/>
        </w:rPr>
        <w:t>đồng</w:t>
      </w:r>
      <w:proofErr w:type="spellEnd"/>
      <w:r>
        <w:rPr>
          <w:color w:val="000000"/>
          <w:sz w:val="28"/>
          <w:szCs w:val="28"/>
          <w:lang w:val="es-ES"/>
          <w14:ligatures w14:val="none"/>
        </w:rPr>
        <w:t>.</w:t>
      </w:r>
    </w:p>
    <w:p w14:paraId="0DAA62B8" w14:textId="77777777" w:rsidR="00087F95" w:rsidRPr="0083554D" w:rsidRDefault="006F3EFE" w:rsidP="0083554D">
      <w:pPr>
        <w:shd w:val="clear" w:color="auto" w:fill="FFFFFF"/>
        <w:spacing w:before="120"/>
        <w:ind w:firstLine="567"/>
        <w:jc w:val="both"/>
        <w:rPr>
          <w:color w:val="000000"/>
          <w:sz w:val="28"/>
          <w:szCs w:val="28"/>
          <w:lang w:val="es-ES"/>
          <w14:ligatures w14:val="none"/>
        </w:rPr>
      </w:pPr>
      <w:r w:rsidRPr="0083554D">
        <w:rPr>
          <w:color w:val="000000"/>
          <w:sz w:val="28"/>
          <w:szCs w:val="28"/>
          <w:lang w:val="es-ES"/>
          <w14:ligatures w14:val="none"/>
        </w:rPr>
        <w:t xml:space="preserve">b) </w:t>
      </w:r>
      <w:proofErr w:type="spellStart"/>
      <w:r w:rsidRPr="0083554D">
        <w:rPr>
          <w:color w:val="000000"/>
          <w:sz w:val="28"/>
          <w:szCs w:val="28"/>
          <w:lang w:val="es-ES"/>
          <w14:ligatures w14:val="none"/>
        </w:rPr>
        <w:t>Bảo</w:t>
      </w:r>
      <w:proofErr w:type="spellEnd"/>
      <w:r w:rsidRPr="0083554D">
        <w:rPr>
          <w:color w:val="000000"/>
          <w:sz w:val="28"/>
          <w:szCs w:val="28"/>
          <w:lang w:val="es-ES"/>
          <w14:ligatures w14:val="none"/>
        </w:rPr>
        <w:t xml:space="preserve"> </w:t>
      </w:r>
      <w:proofErr w:type="spellStart"/>
      <w:r w:rsidRPr="0083554D">
        <w:rPr>
          <w:color w:val="000000"/>
          <w:sz w:val="28"/>
          <w:szCs w:val="28"/>
          <w:lang w:val="es-ES"/>
          <w14:ligatures w14:val="none"/>
        </w:rPr>
        <w:t>đảm</w:t>
      </w:r>
      <w:proofErr w:type="spellEnd"/>
      <w:r w:rsidRPr="0083554D">
        <w:rPr>
          <w:color w:val="000000"/>
          <w:sz w:val="28"/>
          <w:szCs w:val="28"/>
          <w:lang w:val="es-ES"/>
          <w14:ligatures w14:val="none"/>
        </w:rPr>
        <w:t xml:space="preserve"> </w:t>
      </w:r>
      <w:proofErr w:type="spellStart"/>
      <w:r w:rsidRPr="0083554D">
        <w:rPr>
          <w:color w:val="000000"/>
          <w:sz w:val="28"/>
          <w:szCs w:val="28"/>
          <w:lang w:val="es-ES"/>
          <w14:ligatures w14:val="none"/>
        </w:rPr>
        <w:t>quyền</w:t>
      </w:r>
      <w:proofErr w:type="spellEnd"/>
      <w:r w:rsidRPr="0083554D">
        <w:rPr>
          <w:color w:val="000000"/>
          <w:sz w:val="28"/>
          <w:szCs w:val="28"/>
          <w:lang w:val="es-ES"/>
          <w14:ligatures w14:val="none"/>
        </w:rPr>
        <w:t xml:space="preserve"> </w:t>
      </w:r>
      <w:proofErr w:type="spellStart"/>
      <w:r w:rsidRPr="0083554D">
        <w:rPr>
          <w:color w:val="000000"/>
          <w:sz w:val="28"/>
          <w:szCs w:val="28"/>
          <w:lang w:val="es-ES"/>
          <w14:ligatures w14:val="none"/>
        </w:rPr>
        <w:t>lợi</w:t>
      </w:r>
      <w:proofErr w:type="spellEnd"/>
      <w:r w:rsidRPr="0083554D">
        <w:rPr>
          <w:color w:val="000000"/>
          <w:sz w:val="28"/>
          <w:szCs w:val="28"/>
          <w:lang w:val="es-ES"/>
          <w14:ligatures w14:val="none"/>
        </w:rPr>
        <w:t xml:space="preserve"> </w:t>
      </w:r>
      <w:proofErr w:type="spellStart"/>
      <w:r w:rsidRPr="0083554D">
        <w:rPr>
          <w:color w:val="000000"/>
          <w:sz w:val="28"/>
          <w:szCs w:val="28"/>
          <w:lang w:val="es-ES"/>
          <w14:ligatures w14:val="none"/>
        </w:rPr>
        <w:t>của</w:t>
      </w:r>
      <w:proofErr w:type="spellEnd"/>
      <w:r w:rsidRPr="0083554D">
        <w:rPr>
          <w:color w:val="000000"/>
          <w:sz w:val="28"/>
          <w:szCs w:val="28"/>
          <w:lang w:val="es-ES"/>
          <w14:ligatures w14:val="none"/>
        </w:rPr>
        <w:t xml:space="preserve"> </w:t>
      </w:r>
      <w:proofErr w:type="spellStart"/>
      <w:r w:rsidRPr="0083554D">
        <w:rPr>
          <w:color w:val="000000"/>
          <w:sz w:val="28"/>
          <w:szCs w:val="28"/>
          <w:lang w:val="es-ES"/>
          <w14:ligatures w14:val="none"/>
        </w:rPr>
        <w:t>người</w:t>
      </w:r>
      <w:proofErr w:type="spellEnd"/>
      <w:r w:rsidRPr="0083554D">
        <w:rPr>
          <w:color w:val="000000"/>
          <w:sz w:val="28"/>
          <w:szCs w:val="28"/>
          <w:lang w:val="es-ES"/>
          <w14:ligatures w14:val="none"/>
        </w:rPr>
        <w:t xml:space="preserve"> </w:t>
      </w:r>
      <w:proofErr w:type="spellStart"/>
      <w:r w:rsidRPr="0083554D">
        <w:rPr>
          <w:color w:val="000000"/>
          <w:sz w:val="28"/>
          <w:szCs w:val="28"/>
          <w:lang w:val="es-ES"/>
          <w14:ligatures w14:val="none"/>
        </w:rPr>
        <w:t>thực</w:t>
      </w:r>
      <w:proofErr w:type="spellEnd"/>
      <w:r w:rsidRPr="0083554D">
        <w:rPr>
          <w:color w:val="000000"/>
          <w:sz w:val="28"/>
          <w:szCs w:val="28"/>
          <w:lang w:val="es-ES"/>
          <w14:ligatures w14:val="none"/>
        </w:rPr>
        <w:t xml:space="preserve"> </w:t>
      </w:r>
      <w:proofErr w:type="spellStart"/>
      <w:r w:rsidRPr="0083554D">
        <w:rPr>
          <w:color w:val="000000"/>
          <w:sz w:val="28"/>
          <w:szCs w:val="28"/>
          <w:lang w:val="es-ES"/>
          <w14:ligatures w14:val="none"/>
        </w:rPr>
        <w:t>hành</w:t>
      </w:r>
      <w:proofErr w:type="spellEnd"/>
      <w:r w:rsidRPr="0083554D">
        <w:rPr>
          <w:color w:val="000000"/>
          <w:sz w:val="28"/>
          <w:szCs w:val="28"/>
          <w:lang w:val="es-ES"/>
          <w14:ligatures w14:val="none"/>
        </w:rPr>
        <w:t xml:space="preserve"> </w:t>
      </w:r>
      <w:proofErr w:type="spellStart"/>
      <w:r w:rsidRPr="0083554D">
        <w:rPr>
          <w:color w:val="000000"/>
          <w:sz w:val="28"/>
          <w:szCs w:val="28"/>
          <w:lang w:val="es-ES"/>
          <w14:ligatures w14:val="none"/>
        </w:rPr>
        <w:t>theo</w:t>
      </w:r>
      <w:proofErr w:type="spellEnd"/>
      <w:r w:rsidRPr="0083554D">
        <w:rPr>
          <w:color w:val="000000"/>
          <w:sz w:val="28"/>
          <w:szCs w:val="28"/>
          <w:lang w:val="es-ES"/>
          <w14:ligatures w14:val="none"/>
        </w:rPr>
        <w:t xml:space="preserve"> </w:t>
      </w:r>
      <w:proofErr w:type="spellStart"/>
      <w:r w:rsidRPr="0083554D">
        <w:rPr>
          <w:color w:val="000000"/>
          <w:sz w:val="28"/>
          <w:szCs w:val="28"/>
          <w:lang w:val="es-ES"/>
          <w14:ligatures w14:val="none"/>
        </w:rPr>
        <w:t>quy</w:t>
      </w:r>
      <w:proofErr w:type="spellEnd"/>
      <w:r w:rsidRPr="0083554D">
        <w:rPr>
          <w:color w:val="000000"/>
          <w:sz w:val="28"/>
          <w:szCs w:val="28"/>
          <w:lang w:val="es-ES"/>
          <w14:ligatures w14:val="none"/>
        </w:rPr>
        <w:t xml:space="preserve"> </w:t>
      </w:r>
      <w:proofErr w:type="spellStart"/>
      <w:r w:rsidRPr="0083554D">
        <w:rPr>
          <w:color w:val="000000"/>
          <w:sz w:val="28"/>
          <w:szCs w:val="28"/>
          <w:lang w:val="es-ES"/>
          <w14:ligatures w14:val="none"/>
        </w:rPr>
        <w:t>định</w:t>
      </w:r>
      <w:proofErr w:type="spellEnd"/>
      <w:r w:rsidRPr="0083554D">
        <w:rPr>
          <w:color w:val="000000"/>
          <w:sz w:val="28"/>
          <w:szCs w:val="28"/>
          <w:lang w:val="es-ES"/>
          <w14:ligatures w14:val="none"/>
        </w:rPr>
        <w:t xml:space="preserve"> </w:t>
      </w:r>
      <w:proofErr w:type="spellStart"/>
      <w:r w:rsidRPr="0083554D">
        <w:rPr>
          <w:color w:val="000000"/>
          <w:sz w:val="28"/>
          <w:szCs w:val="28"/>
          <w:lang w:val="es-ES"/>
          <w14:ligatures w14:val="none"/>
        </w:rPr>
        <w:t>của</w:t>
      </w:r>
      <w:proofErr w:type="spellEnd"/>
      <w:r w:rsidRPr="0083554D">
        <w:rPr>
          <w:color w:val="000000"/>
          <w:sz w:val="28"/>
          <w:szCs w:val="28"/>
          <w:lang w:val="es-ES"/>
          <w14:ligatures w14:val="none"/>
        </w:rPr>
        <w:t xml:space="preserve"> </w:t>
      </w:r>
      <w:proofErr w:type="spellStart"/>
      <w:r w:rsidRPr="0083554D">
        <w:rPr>
          <w:color w:val="000000"/>
          <w:sz w:val="28"/>
          <w:szCs w:val="28"/>
          <w:lang w:val="es-ES"/>
          <w14:ligatures w14:val="none"/>
        </w:rPr>
        <w:t>pháp</w:t>
      </w:r>
      <w:proofErr w:type="spellEnd"/>
      <w:r w:rsidRPr="0083554D">
        <w:rPr>
          <w:color w:val="000000"/>
          <w:sz w:val="28"/>
          <w:szCs w:val="28"/>
          <w:lang w:val="es-ES"/>
          <w14:ligatures w14:val="none"/>
        </w:rPr>
        <w:t xml:space="preserve"> </w:t>
      </w:r>
      <w:proofErr w:type="spellStart"/>
      <w:r w:rsidRPr="0083554D">
        <w:rPr>
          <w:color w:val="000000"/>
          <w:sz w:val="28"/>
          <w:szCs w:val="28"/>
          <w:lang w:val="es-ES"/>
          <w14:ligatures w14:val="none"/>
        </w:rPr>
        <w:t>luật</w:t>
      </w:r>
      <w:proofErr w:type="spellEnd"/>
      <w:r w:rsidRPr="0083554D">
        <w:rPr>
          <w:color w:val="000000"/>
          <w:sz w:val="28"/>
          <w:szCs w:val="28"/>
          <w:lang w:val="es-ES"/>
          <w14:ligatures w14:val="none"/>
        </w:rPr>
        <w:t xml:space="preserve"> (</w:t>
      </w:r>
      <w:proofErr w:type="spellStart"/>
      <w:r w:rsidRPr="0083554D">
        <w:rPr>
          <w:color w:val="000000"/>
          <w:sz w:val="28"/>
          <w:szCs w:val="28"/>
          <w:lang w:val="es-ES"/>
          <w14:ligatures w14:val="none"/>
        </w:rPr>
        <w:t>nếu</w:t>
      </w:r>
      <w:proofErr w:type="spellEnd"/>
      <w:r w:rsidRPr="0083554D">
        <w:rPr>
          <w:color w:val="000000"/>
          <w:sz w:val="28"/>
          <w:szCs w:val="28"/>
          <w:lang w:val="es-ES"/>
          <w14:ligatures w14:val="none"/>
        </w:rPr>
        <w:t xml:space="preserve"> </w:t>
      </w:r>
      <w:proofErr w:type="spellStart"/>
      <w:r w:rsidRPr="0083554D">
        <w:rPr>
          <w:color w:val="000000"/>
          <w:sz w:val="28"/>
          <w:szCs w:val="28"/>
          <w:lang w:val="es-ES"/>
          <w14:ligatures w14:val="none"/>
        </w:rPr>
        <w:t>có</w:t>
      </w:r>
      <w:proofErr w:type="spellEnd"/>
      <w:r w:rsidRPr="0083554D">
        <w:rPr>
          <w:color w:val="000000"/>
          <w:sz w:val="28"/>
          <w:szCs w:val="28"/>
          <w:lang w:val="es-ES"/>
          <w14:ligatures w14:val="none"/>
        </w:rPr>
        <w:t>).</w:t>
      </w:r>
    </w:p>
    <w:p w14:paraId="5C99F513" w14:textId="77777777" w:rsidR="00087F95" w:rsidRDefault="006F3EFE" w:rsidP="0083554D">
      <w:pPr>
        <w:shd w:val="clear" w:color="auto" w:fill="FFFFFF"/>
        <w:spacing w:before="120"/>
        <w:ind w:firstLine="567"/>
        <w:jc w:val="both"/>
        <w:rPr>
          <w:color w:val="000000"/>
          <w:sz w:val="28"/>
          <w:szCs w:val="28"/>
          <w:lang w:val="es-ES"/>
          <w14:ligatures w14:val="none"/>
        </w:rPr>
      </w:pPr>
      <w:r>
        <w:rPr>
          <w:color w:val="000000"/>
          <w:sz w:val="28"/>
          <w:szCs w:val="28"/>
          <w:lang w:val="es-ES"/>
          <w14:ligatures w14:val="none"/>
        </w:rPr>
        <w:t xml:space="preserve">c) </w:t>
      </w:r>
      <w:proofErr w:type="spellStart"/>
      <w:r>
        <w:rPr>
          <w:color w:val="000000"/>
          <w:sz w:val="28"/>
          <w:szCs w:val="28"/>
          <w:lang w:val="es-ES"/>
          <w14:ligatures w14:val="none"/>
        </w:rPr>
        <w:t>Xác</w:t>
      </w:r>
      <w:proofErr w:type="spellEnd"/>
      <w:r>
        <w:rPr>
          <w:color w:val="000000"/>
          <w:sz w:val="28"/>
          <w:szCs w:val="28"/>
          <w:lang w:val="es-ES"/>
          <w14:ligatures w14:val="none"/>
        </w:rPr>
        <w:t xml:space="preserve"> </w:t>
      </w:r>
      <w:proofErr w:type="spellStart"/>
      <w:r>
        <w:rPr>
          <w:color w:val="000000"/>
          <w:sz w:val="28"/>
          <w:szCs w:val="28"/>
          <w:lang w:val="es-ES"/>
          <w14:ligatures w14:val="none"/>
        </w:rPr>
        <w:t>nhận</w:t>
      </w:r>
      <w:proofErr w:type="spellEnd"/>
      <w:r>
        <w:rPr>
          <w:color w:val="000000"/>
          <w:sz w:val="28"/>
          <w:szCs w:val="28"/>
          <w:lang w:val="es-ES"/>
          <w14:ligatures w14:val="none"/>
        </w:rPr>
        <w:t xml:space="preserve"> </w:t>
      </w:r>
      <w:proofErr w:type="spellStart"/>
      <w:r>
        <w:rPr>
          <w:color w:val="000000"/>
          <w:sz w:val="28"/>
          <w:szCs w:val="28"/>
          <w:lang w:val="es-ES"/>
          <w14:ligatures w14:val="none"/>
        </w:rPr>
        <w:t>quá</w:t>
      </w:r>
      <w:proofErr w:type="spellEnd"/>
      <w:r>
        <w:rPr>
          <w:color w:val="000000"/>
          <w:sz w:val="28"/>
          <w:szCs w:val="28"/>
          <w:lang w:val="es-ES"/>
          <w14:ligatures w14:val="none"/>
        </w:rPr>
        <w:t xml:space="preserve"> </w:t>
      </w:r>
      <w:proofErr w:type="spellStart"/>
      <w:r>
        <w:rPr>
          <w:color w:val="000000"/>
          <w:sz w:val="28"/>
          <w:szCs w:val="28"/>
          <w:lang w:val="es-ES"/>
          <w14:ligatures w14:val="none"/>
        </w:rPr>
        <w:t>trình</w:t>
      </w:r>
      <w:proofErr w:type="spellEnd"/>
      <w:r>
        <w:rPr>
          <w:color w:val="000000"/>
          <w:sz w:val="28"/>
          <w:szCs w:val="28"/>
          <w:lang w:val="es-ES"/>
          <w14:ligatures w14:val="none"/>
        </w:rPr>
        <w:t xml:space="preserve"> </w:t>
      </w:r>
      <w:proofErr w:type="spellStart"/>
      <w:r>
        <w:rPr>
          <w:color w:val="000000"/>
          <w:sz w:val="28"/>
          <w:szCs w:val="28"/>
          <w:lang w:val="es-ES"/>
          <w14:ligatures w14:val="none"/>
        </w:rPr>
        <w:t>thực</w:t>
      </w:r>
      <w:proofErr w:type="spellEnd"/>
      <w:r>
        <w:rPr>
          <w:color w:val="000000"/>
          <w:sz w:val="28"/>
          <w:szCs w:val="28"/>
          <w:lang w:val="es-ES"/>
          <w14:ligatures w14:val="none"/>
        </w:rPr>
        <w:t xml:space="preserve"> </w:t>
      </w:r>
      <w:proofErr w:type="spellStart"/>
      <w:r>
        <w:rPr>
          <w:color w:val="000000"/>
          <w:sz w:val="28"/>
          <w:szCs w:val="28"/>
          <w:lang w:val="es-ES"/>
          <w14:ligatures w14:val="none"/>
        </w:rPr>
        <w:t>hành</w:t>
      </w:r>
      <w:proofErr w:type="spellEnd"/>
      <w:r>
        <w:rPr>
          <w:color w:val="000000"/>
          <w:sz w:val="28"/>
          <w:szCs w:val="28"/>
          <w:lang w:val="es-ES"/>
          <w14:ligatures w14:val="none"/>
        </w:rPr>
        <w:t xml:space="preserve"> </w:t>
      </w:r>
      <w:proofErr w:type="spellStart"/>
      <w:r>
        <w:rPr>
          <w:color w:val="000000"/>
          <w:sz w:val="28"/>
          <w:szCs w:val="28"/>
          <w:lang w:val="es-ES"/>
          <w14:ligatures w14:val="none"/>
        </w:rPr>
        <w:t>theo</w:t>
      </w:r>
      <w:proofErr w:type="spellEnd"/>
      <w:r>
        <w:rPr>
          <w:color w:val="000000"/>
          <w:sz w:val="28"/>
          <w:szCs w:val="28"/>
          <w:lang w:val="es-ES"/>
          <w14:ligatures w14:val="none"/>
        </w:rPr>
        <w:t xml:space="preserve"> </w:t>
      </w:r>
      <w:proofErr w:type="spellStart"/>
      <w:r>
        <w:rPr>
          <w:color w:val="000000"/>
          <w:sz w:val="28"/>
          <w:szCs w:val="28"/>
          <w:lang w:val="es-ES"/>
          <w14:ligatures w14:val="none"/>
        </w:rPr>
        <w:t>đúng</w:t>
      </w:r>
      <w:proofErr w:type="spellEnd"/>
      <w:r>
        <w:rPr>
          <w:color w:val="000000"/>
          <w:sz w:val="28"/>
          <w:szCs w:val="28"/>
          <w:lang w:val="es-ES"/>
          <w14:ligatures w14:val="none"/>
        </w:rPr>
        <w:t xml:space="preserve"> </w:t>
      </w:r>
      <w:proofErr w:type="spellStart"/>
      <w:r>
        <w:rPr>
          <w:color w:val="000000"/>
          <w:sz w:val="28"/>
          <w:szCs w:val="28"/>
          <w:lang w:val="es-ES"/>
          <w14:ligatures w14:val="none"/>
        </w:rPr>
        <w:t>mẫu</w:t>
      </w:r>
      <w:proofErr w:type="spellEnd"/>
      <w:r>
        <w:rPr>
          <w:color w:val="000000"/>
          <w:sz w:val="28"/>
          <w:szCs w:val="28"/>
          <w:lang w:val="es-ES"/>
          <w14:ligatures w14:val="none"/>
        </w:rPr>
        <w:t xml:space="preserve"> </w:t>
      </w:r>
      <w:proofErr w:type="spellStart"/>
      <w:r>
        <w:rPr>
          <w:color w:val="000000"/>
          <w:sz w:val="28"/>
          <w:szCs w:val="28"/>
          <w:lang w:val="es-ES"/>
          <w14:ligatures w14:val="none"/>
        </w:rPr>
        <w:t>quy</w:t>
      </w:r>
      <w:proofErr w:type="spellEnd"/>
      <w:r>
        <w:rPr>
          <w:color w:val="000000"/>
          <w:sz w:val="28"/>
          <w:szCs w:val="28"/>
          <w:lang w:val="es-ES"/>
          <w14:ligatures w14:val="none"/>
        </w:rPr>
        <w:t xml:space="preserve"> </w:t>
      </w:r>
      <w:proofErr w:type="spellStart"/>
      <w:r>
        <w:rPr>
          <w:color w:val="000000"/>
          <w:sz w:val="28"/>
          <w:szCs w:val="28"/>
          <w:lang w:val="es-ES"/>
          <w14:ligatures w14:val="none"/>
        </w:rPr>
        <w:t>định</w:t>
      </w:r>
      <w:proofErr w:type="spellEnd"/>
      <w:r>
        <w:rPr>
          <w:color w:val="000000"/>
          <w:sz w:val="28"/>
          <w:szCs w:val="28"/>
          <w:lang w:val="es-ES"/>
          <w14:ligatures w14:val="none"/>
        </w:rPr>
        <w:t xml:space="preserve"> </w:t>
      </w:r>
      <w:proofErr w:type="spellStart"/>
      <w:r>
        <w:rPr>
          <w:color w:val="000000"/>
          <w:sz w:val="28"/>
          <w:szCs w:val="28"/>
          <w:lang w:val="es-ES"/>
          <w14:ligatures w14:val="none"/>
        </w:rPr>
        <w:t>tại</w:t>
      </w:r>
      <w:proofErr w:type="spellEnd"/>
      <w:r>
        <w:rPr>
          <w:color w:val="000000"/>
          <w:sz w:val="28"/>
          <w:szCs w:val="28"/>
          <w:lang w:val="es-ES"/>
          <w14:ligatures w14:val="none"/>
        </w:rPr>
        <w:t xml:space="preserve"> </w:t>
      </w:r>
      <w:proofErr w:type="spellStart"/>
      <w:r>
        <w:rPr>
          <w:color w:val="000000"/>
          <w:sz w:val="28"/>
          <w:szCs w:val="28"/>
          <w:lang w:val="es-ES"/>
          <w14:ligatures w14:val="none"/>
        </w:rPr>
        <w:t>Mẫu</w:t>
      </w:r>
      <w:proofErr w:type="spellEnd"/>
      <w:r>
        <w:rPr>
          <w:color w:val="000000"/>
          <w:sz w:val="28"/>
          <w:szCs w:val="28"/>
          <w:lang w:val="es-ES"/>
          <w14:ligatures w14:val="none"/>
        </w:rPr>
        <w:t xml:space="preserve"> 07 </w:t>
      </w:r>
      <w:proofErr w:type="spellStart"/>
      <w:r>
        <w:rPr>
          <w:color w:val="000000"/>
          <w:sz w:val="28"/>
          <w:szCs w:val="28"/>
          <w:lang w:val="es-ES"/>
          <w14:ligatures w14:val="none"/>
        </w:rPr>
        <w:t>Phụ</w:t>
      </w:r>
      <w:proofErr w:type="spellEnd"/>
      <w:r>
        <w:rPr>
          <w:color w:val="000000"/>
          <w:sz w:val="28"/>
          <w:szCs w:val="28"/>
          <w:lang w:val="es-ES"/>
          <w14:ligatures w14:val="none"/>
        </w:rPr>
        <w:t xml:space="preserve"> </w:t>
      </w:r>
      <w:proofErr w:type="spellStart"/>
      <w:r>
        <w:rPr>
          <w:color w:val="000000"/>
          <w:sz w:val="28"/>
          <w:szCs w:val="28"/>
          <w:lang w:val="es-ES"/>
          <w14:ligatures w14:val="none"/>
        </w:rPr>
        <w:t>lục</w:t>
      </w:r>
      <w:proofErr w:type="spellEnd"/>
      <w:r>
        <w:rPr>
          <w:color w:val="000000"/>
          <w:sz w:val="28"/>
          <w:szCs w:val="28"/>
          <w:lang w:val="es-ES"/>
          <w14:ligatures w14:val="none"/>
        </w:rPr>
        <w:t xml:space="preserve"> I ban </w:t>
      </w:r>
      <w:proofErr w:type="spellStart"/>
      <w:r>
        <w:rPr>
          <w:color w:val="000000"/>
          <w:sz w:val="28"/>
          <w:szCs w:val="28"/>
          <w:lang w:val="es-ES"/>
          <w14:ligatures w14:val="none"/>
        </w:rPr>
        <w:t>hành</w:t>
      </w:r>
      <w:proofErr w:type="spellEnd"/>
      <w:r>
        <w:rPr>
          <w:color w:val="000000"/>
          <w:sz w:val="28"/>
          <w:szCs w:val="28"/>
          <w:lang w:val="es-ES"/>
          <w14:ligatures w14:val="none"/>
        </w:rPr>
        <w:t xml:space="preserve"> </w:t>
      </w:r>
      <w:proofErr w:type="spellStart"/>
      <w:r>
        <w:rPr>
          <w:color w:val="000000"/>
          <w:sz w:val="28"/>
          <w:szCs w:val="28"/>
          <w:lang w:val="es-ES"/>
          <w14:ligatures w14:val="none"/>
        </w:rPr>
        <w:t>kèm</w:t>
      </w:r>
      <w:proofErr w:type="spellEnd"/>
      <w:r>
        <w:rPr>
          <w:color w:val="000000"/>
          <w:sz w:val="28"/>
          <w:szCs w:val="28"/>
          <w:lang w:val="es-ES"/>
          <w14:ligatures w14:val="none"/>
        </w:rPr>
        <w:t xml:space="preserve"> </w:t>
      </w:r>
      <w:proofErr w:type="spellStart"/>
      <w:r>
        <w:rPr>
          <w:color w:val="000000"/>
          <w:sz w:val="28"/>
          <w:szCs w:val="28"/>
          <w:lang w:val="es-ES"/>
          <w14:ligatures w14:val="none"/>
        </w:rPr>
        <w:t>theo</w:t>
      </w:r>
      <w:proofErr w:type="spellEnd"/>
      <w:r>
        <w:rPr>
          <w:color w:val="000000"/>
          <w:sz w:val="28"/>
          <w:szCs w:val="28"/>
          <w:lang w:val="es-ES"/>
          <w14:ligatures w14:val="none"/>
        </w:rPr>
        <w:t xml:space="preserve"> </w:t>
      </w:r>
      <w:proofErr w:type="spellStart"/>
      <w:r>
        <w:rPr>
          <w:color w:val="000000"/>
          <w:sz w:val="28"/>
          <w:szCs w:val="28"/>
          <w:lang w:val="es-ES"/>
          <w14:ligatures w14:val="none"/>
        </w:rPr>
        <w:t>Nghị</w:t>
      </w:r>
      <w:proofErr w:type="spellEnd"/>
      <w:r>
        <w:rPr>
          <w:color w:val="000000"/>
          <w:sz w:val="28"/>
          <w:szCs w:val="28"/>
          <w:lang w:val="es-ES"/>
          <w14:ligatures w14:val="none"/>
        </w:rPr>
        <w:t xml:space="preserve"> </w:t>
      </w:r>
      <w:proofErr w:type="spellStart"/>
      <w:r>
        <w:rPr>
          <w:color w:val="000000"/>
          <w:sz w:val="28"/>
          <w:szCs w:val="28"/>
          <w:lang w:val="es-ES"/>
          <w14:ligatures w14:val="none"/>
        </w:rPr>
        <w:t>định</w:t>
      </w:r>
      <w:proofErr w:type="spellEnd"/>
      <w:r>
        <w:rPr>
          <w:color w:val="000000"/>
          <w:sz w:val="28"/>
          <w:szCs w:val="28"/>
          <w:lang w:val="es-ES"/>
          <w14:ligatures w14:val="none"/>
        </w:rPr>
        <w:t xml:space="preserve"> </w:t>
      </w:r>
      <w:proofErr w:type="spellStart"/>
      <w:r>
        <w:rPr>
          <w:color w:val="000000"/>
          <w:sz w:val="28"/>
          <w:szCs w:val="28"/>
          <w:lang w:val="es-ES"/>
          <w14:ligatures w14:val="none"/>
        </w:rPr>
        <w:t>số</w:t>
      </w:r>
      <w:proofErr w:type="spellEnd"/>
      <w:r>
        <w:rPr>
          <w:color w:val="000000"/>
          <w:sz w:val="28"/>
          <w:szCs w:val="28"/>
          <w:lang w:val="es-ES"/>
          <w14:ligatures w14:val="none"/>
        </w:rPr>
        <w:t xml:space="preserve"> </w:t>
      </w:r>
      <w:proofErr w:type="gramStart"/>
      <w:r>
        <w:rPr>
          <w:color w:val="000000"/>
          <w:sz w:val="28"/>
          <w:szCs w:val="28"/>
          <w:lang w:val="es-ES"/>
          <w14:ligatures w14:val="none"/>
        </w:rPr>
        <w:t>…….</w:t>
      </w:r>
      <w:proofErr w:type="gramEnd"/>
      <w:r>
        <w:rPr>
          <w:color w:val="000000"/>
          <w:sz w:val="28"/>
          <w:szCs w:val="28"/>
          <w:lang w:val="es-ES"/>
          <w14:ligatures w14:val="none"/>
        </w:rPr>
        <w:t xml:space="preserve">/2023/NĐ-CP </w:t>
      </w:r>
      <w:proofErr w:type="spellStart"/>
      <w:r>
        <w:rPr>
          <w:color w:val="000000"/>
          <w:sz w:val="28"/>
          <w:szCs w:val="28"/>
          <w:lang w:val="es-ES"/>
          <w14:ligatures w14:val="none"/>
        </w:rPr>
        <w:t>ngày</w:t>
      </w:r>
      <w:proofErr w:type="spellEnd"/>
      <w:r>
        <w:rPr>
          <w:color w:val="000000"/>
          <w:sz w:val="28"/>
          <w:szCs w:val="28"/>
          <w:lang w:val="es-ES"/>
          <w14:ligatures w14:val="none"/>
        </w:rPr>
        <w:t xml:space="preserve"> … </w:t>
      </w:r>
      <w:proofErr w:type="spellStart"/>
      <w:r>
        <w:rPr>
          <w:color w:val="000000"/>
          <w:sz w:val="28"/>
          <w:szCs w:val="28"/>
          <w:lang w:val="es-ES"/>
          <w14:ligatures w14:val="none"/>
        </w:rPr>
        <w:t>tháng</w:t>
      </w:r>
      <w:proofErr w:type="spellEnd"/>
      <w:r>
        <w:rPr>
          <w:color w:val="000000"/>
          <w:sz w:val="28"/>
          <w:szCs w:val="28"/>
          <w:lang w:val="es-ES"/>
          <w14:ligatures w14:val="none"/>
        </w:rPr>
        <w:t xml:space="preserve"> … </w:t>
      </w:r>
      <w:proofErr w:type="spellStart"/>
      <w:r>
        <w:rPr>
          <w:color w:val="000000"/>
          <w:sz w:val="28"/>
          <w:szCs w:val="28"/>
          <w:lang w:val="es-ES"/>
          <w14:ligatures w14:val="none"/>
        </w:rPr>
        <w:t>năm</w:t>
      </w:r>
      <w:proofErr w:type="spellEnd"/>
      <w:r>
        <w:rPr>
          <w:color w:val="000000"/>
          <w:sz w:val="28"/>
          <w:szCs w:val="28"/>
          <w:lang w:val="es-ES"/>
          <w14:ligatures w14:val="none"/>
        </w:rPr>
        <w:t xml:space="preserve"> 2023 </w:t>
      </w:r>
      <w:proofErr w:type="spellStart"/>
      <w:r>
        <w:rPr>
          <w:color w:val="000000"/>
          <w:sz w:val="28"/>
          <w:szCs w:val="28"/>
          <w:lang w:val="es-ES"/>
          <w14:ligatures w14:val="none"/>
        </w:rPr>
        <w:t>của</w:t>
      </w:r>
      <w:proofErr w:type="spellEnd"/>
      <w:r>
        <w:rPr>
          <w:color w:val="000000"/>
          <w:sz w:val="28"/>
          <w:szCs w:val="28"/>
          <w:lang w:val="es-ES"/>
          <w14:ligatures w14:val="none"/>
        </w:rPr>
        <w:t xml:space="preserve"> </w:t>
      </w:r>
      <w:proofErr w:type="spellStart"/>
      <w:r>
        <w:rPr>
          <w:color w:val="000000"/>
          <w:sz w:val="28"/>
          <w:szCs w:val="28"/>
          <w:lang w:val="es-ES"/>
          <w14:ligatures w14:val="none"/>
        </w:rPr>
        <w:t>Chính</w:t>
      </w:r>
      <w:proofErr w:type="spellEnd"/>
      <w:r>
        <w:rPr>
          <w:color w:val="000000"/>
          <w:sz w:val="28"/>
          <w:szCs w:val="28"/>
          <w:lang w:val="es-ES"/>
          <w14:ligatures w14:val="none"/>
        </w:rPr>
        <w:t xml:space="preserve"> </w:t>
      </w:r>
      <w:proofErr w:type="spellStart"/>
      <w:r>
        <w:rPr>
          <w:color w:val="000000"/>
          <w:sz w:val="28"/>
          <w:szCs w:val="28"/>
          <w:lang w:val="es-ES"/>
          <w14:ligatures w14:val="none"/>
        </w:rPr>
        <w:t>phủ</w:t>
      </w:r>
      <w:proofErr w:type="spellEnd"/>
      <w:r>
        <w:rPr>
          <w:color w:val="000000"/>
          <w:sz w:val="28"/>
          <w:szCs w:val="28"/>
          <w:lang w:val="es-ES"/>
          <w14:ligatures w14:val="none"/>
        </w:rPr>
        <w:t>.</w:t>
      </w:r>
    </w:p>
    <w:p w14:paraId="195BB7A4" w14:textId="77777777" w:rsidR="00087F95" w:rsidRDefault="006F3EFE" w:rsidP="0083554D">
      <w:pPr>
        <w:shd w:val="clear" w:color="auto" w:fill="FFFFFF"/>
        <w:spacing w:before="120"/>
        <w:ind w:firstLine="567"/>
        <w:jc w:val="both"/>
        <w:rPr>
          <w:color w:val="000000"/>
          <w:sz w:val="28"/>
          <w:szCs w:val="28"/>
          <w:lang w:val="es-ES"/>
          <w14:ligatures w14:val="none"/>
        </w:rPr>
      </w:pPr>
      <w:r>
        <w:rPr>
          <w:color w:val="000000"/>
          <w:sz w:val="28"/>
          <w:szCs w:val="28"/>
          <w:lang w:val="es-ES"/>
          <w14:ligatures w14:val="none"/>
        </w:rPr>
        <w:t xml:space="preserve">d) </w:t>
      </w:r>
      <w:proofErr w:type="spellStart"/>
      <w:r>
        <w:rPr>
          <w:color w:val="000000"/>
          <w:sz w:val="28"/>
          <w:szCs w:val="28"/>
          <w:lang w:val="es-ES"/>
          <w14:ligatures w14:val="none"/>
        </w:rPr>
        <w:t>Các</w:t>
      </w:r>
      <w:proofErr w:type="spellEnd"/>
      <w:r>
        <w:rPr>
          <w:color w:val="000000"/>
          <w:sz w:val="28"/>
          <w:szCs w:val="28"/>
          <w:lang w:val="es-ES"/>
          <w14:ligatures w14:val="none"/>
        </w:rPr>
        <w:t xml:space="preserve"> </w:t>
      </w:r>
      <w:proofErr w:type="spellStart"/>
      <w:r>
        <w:rPr>
          <w:color w:val="000000"/>
          <w:sz w:val="28"/>
          <w:szCs w:val="28"/>
          <w:lang w:val="es-ES"/>
          <w14:ligatures w14:val="none"/>
        </w:rPr>
        <w:t>nghĩa</w:t>
      </w:r>
      <w:proofErr w:type="spellEnd"/>
      <w:r>
        <w:rPr>
          <w:color w:val="000000"/>
          <w:sz w:val="28"/>
          <w:szCs w:val="28"/>
          <w:lang w:val="es-ES"/>
          <w14:ligatures w14:val="none"/>
        </w:rPr>
        <w:t xml:space="preserve"> </w:t>
      </w:r>
      <w:proofErr w:type="spellStart"/>
      <w:r>
        <w:rPr>
          <w:color w:val="000000"/>
          <w:sz w:val="28"/>
          <w:szCs w:val="28"/>
          <w:lang w:val="es-ES"/>
          <w14:ligatures w14:val="none"/>
        </w:rPr>
        <w:t>vụ</w:t>
      </w:r>
      <w:proofErr w:type="spellEnd"/>
      <w:r>
        <w:rPr>
          <w:color w:val="000000"/>
          <w:sz w:val="28"/>
          <w:szCs w:val="28"/>
          <w:lang w:val="es-ES"/>
          <w14:ligatures w14:val="none"/>
        </w:rPr>
        <w:t xml:space="preserve"> </w:t>
      </w:r>
      <w:proofErr w:type="spellStart"/>
      <w:r>
        <w:rPr>
          <w:color w:val="000000"/>
          <w:sz w:val="28"/>
          <w:szCs w:val="28"/>
          <w:lang w:val="es-ES"/>
          <w14:ligatures w14:val="none"/>
        </w:rPr>
        <w:t>khác</w:t>
      </w:r>
      <w:proofErr w:type="spellEnd"/>
      <w:r>
        <w:rPr>
          <w:color w:val="000000"/>
          <w:sz w:val="28"/>
          <w:szCs w:val="28"/>
          <w:lang w:val="es-ES"/>
          <w14:ligatures w14:val="none"/>
        </w:rPr>
        <w:t xml:space="preserve"> (</w:t>
      </w:r>
      <w:proofErr w:type="spellStart"/>
      <w:r>
        <w:rPr>
          <w:color w:val="000000"/>
          <w:sz w:val="28"/>
          <w:szCs w:val="28"/>
          <w:lang w:val="es-ES"/>
          <w14:ligatures w14:val="none"/>
        </w:rPr>
        <w:t>nếu</w:t>
      </w:r>
      <w:proofErr w:type="spellEnd"/>
      <w:r>
        <w:rPr>
          <w:color w:val="000000"/>
          <w:sz w:val="28"/>
          <w:szCs w:val="28"/>
          <w:lang w:val="es-ES"/>
          <w14:ligatures w14:val="none"/>
        </w:rPr>
        <w:t xml:space="preserve"> </w:t>
      </w:r>
      <w:proofErr w:type="spellStart"/>
      <w:r>
        <w:rPr>
          <w:color w:val="000000"/>
          <w:sz w:val="28"/>
          <w:szCs w:val="28"/>
          <w:lang w:val="es-ES"/>
          <w14:ligatures w14:val="none"/>
        </w:rPr>
        <w:t>có</w:t>
      </w:r>
      <w:proofErr w:type="spellEnd"/>
      <w:r>
        <w:rPr>
          <w:color w:val="000000"/>
          <w:sz w:val="28"/>
          <w:szCs w:val="28"/>
          <w:lang w:val="es-ES"/>
          <w14:ligatures w14:val="none"/>
        </w:rPr>
        <w:t>).</w:t>
      </w:r>
    </w:p>
    <w:p w14:paraId="6EA0CAF8" w14:textId="77777777" w:rsidR="00087F95" w:rsidRDefault="006F3EFE" w:rsidP="0083554D">
      <w:pPr>
        <w:shd w:val="clear" w:color="auto" w:fill="FFFFFF"/>
        <w:spacing w:before="120"/>
        <w:ind w:firstLine="567"/>
        <w:jc w:val="both"/>
        <w:rPr>
          <w:color w:val="000000"/>
          <w:sz w:val="28"/>
          <w:szCs w:val="28"/>
          <w:lang w:val="es-ES"/>
          <w14:ligatures w14:val="none"/>
        </w:rPr>
      </w:pPr>
      <w:proofErr w:type="spellStart"/>
      <w:r>
        <w:rPr>
          <w:b/>
          <w:bCs/>
          <w:color w:val="000000"/>
          <w:sz w:val="28"/>
          <w:szCs w:val="28"/>
          <w:lang w:val="es-ES"/>
          <w14:ligatures w14:val="none"/>
        </w:rPr>
        <w:t>Điều</w:t>
      </w:r>
      <w:proofErr w:type="spellEnd"/>
      <w:r>
        <w:rPr>
          <w:b/>
          <w:bCs/>
          <w:color w:val="000000"/>
          <w:sz w:val="28"/>
          <w:szCs w:val="28"/>
          <w:lang w:val="es-ES"/>
          <w14:ligatures w14:val="none"/>
        </w:rPr>
        <w:t xml:space="preserve"> 3. </w:t>
      </w:r>
      <w:proofErr w:type="spellStart"/>
      <w:r>
        <w:rPr>
          <w:b/>
          <w:bCs/>
          <w:color w:val="000000"/>
          <w:sz w:val="28"/>
          <w:szCs w:val="28"/>
          <w:lang w:val="es-ES"/>
          <w14:ligatures w14:val="none"/>
        </w:rPr>
        <w:t>Quyền</w:t>
      </w:r>
      <w:proofErr w:type="spellEnd"/>
      <w:r>
        <w:rPr>
          <w:b/>
          <w:bCs/>
          <w:color w:val="000000"/>
          <w:sz w:val="28"/>
          <w:szCs w:val="28"/>
          <w:lang w:val="es-ES"/>
          <w14:ligatures w14:val="none"/>
        </w:rPr>
        <w:t xml:space="preserve"> </w:t>
      </w:r>
      <w:proofErr w:type="spellStart"/>
      <w:r>
        <w:rPr>
          <w:b/>
          <w:bCs/>
          <w:color w:val="000000"/>
          <w:sz w:val="28"/>
          <w:szCs w:val="28"/>
          <w:lang w:val="es-ES"/>
          <w14:ligatures w14:val="none"/>
        </w:rPr>
        <w:t>và</w:t>
      </w:r>
      <w:proofErr w:type="spellEnd"/>
      <w:r>
        <w:rPr>
          <w:b/>
          <w:bCs/>
          <w:color w:val="000000"/>
          <w:sz w:val="28"/>
          <w:szCs w:val="28"/>
          <w:lang w:val="es-ES"/>
          <w14:ligatures w14:val="none"/>
        </w:rPr>
        <w:t xml:space="preserve"> </w:t>
      </w:r>
      <w:proofErr w:type="spellStart"/>
      <w:r>
        <w:rPr>
          <w:b/>
          <w:bCs/>
          <w:color w:val="000000"/>
          <w:sz w:val="28"/>
          <w:szCs w:val="28"/>
          <w:lang w:val="es-ES"/>
          <w14:ligatures w14:val="none"/>
        </w:rPr>
        <w:t>nghĩa</w:t>
      </w:r>
      <w:proofErr w:type="spellEnd"/>
      <w:r>
        <w:rPr>
          <w:b/>
          <w:bCs/>
          <w:color w:val="000000"/>
          <w:sz w:val="28"/>
          <w:szCs w:val="28"/>
          <w:lang w:val="es-ES"/>
          <w14:ligatures w14:val="none"/>
        </w:rPr>
        <w:t xml:space="preserve"> </w:t>
      </w:r>
      <w:proofErr w:type="spellStart"/>
      <w:r>
        <w:rPr>
          <w:b/>
          <w:bCs/>
          <w:color w:val="000000"/>
          <w:sz w:val="28"/>
          <w:szCs w:val="28"/>
          <w:lang w:val="es-ES"/>
          <w14:ligatures w14:val="none"/>
        </w:rPr>
        <w:t>vụ</w:t>
      </w:r>
      <w:proofErr w:type="spellEnd"/>
      <w:r>
        <w:rPr>
          <w:b/>
          <w:bCs/>
          <w:color w:val="000000"/>
          <w:sz w:val="28"/>
          <w:szCs w:val="28"/>
          <w:lang w:val="es-ES"/>
          <w14:ligatures w14:val="none"/>
        </w:rPr>
        <w:t xml:space="preserve"> </w:t>
      </w:r>
      <w:proofErr w:type="spellStart"/>
      <w:r>
        <w:rPr>
          <w:b/>
          <w:bCs/>
          <w:color w:val="000000"/>
          <w:sz w:val="28"/>
          <w:szCs w:val="28"/>
          <w:lang w:val="es-ES"/>
          <w14:ligatures w14:val="none"/>
        </w:rPr>
        <w:t>của</w:t>
      </w:r>
      <w:proofErr w:type="spellEnd"/>
      <w:r>
        <w:rPr>
          <w:b/>
          <w:bCs/>
          <w:color w:val="000000"/>
          <w:sz w:val="28"/>
          <w:szCs w:val="28"/>
          <w:lang w:val="es-ES"/>
          <w14:ligatures w14:val="none"/>
        </w:rPr>
        <w:t xml:space="preserve"> </w:t>
      </w:r>
      <w:proofErr w:type="spellStart"/>
      <w:r>
        <w:rPr>
          <w:b/>
          <w:bCs/>
          <w:color w:val="000000"/>
          <w:sz w:val="28"/>
          <w:szCs w:val="28"/>
          <w:lang w:val="es-ES"/>
          <w14:ligatures w14:val="none"/>
        </w:rPr>
        <w:t>Bên</w:t>
      </w:r>
      <w:proofErr w:type="spellEnd"/>
      <w:r>
        <w:rPr>
          <w:b/>
          <w:bCs/>
          <w:color w:val="000000"/>
          <w:sz w:val="28"/>
          <w:szCs w:val="28"/>
          <w:lang w:val="es-ES"/>
          <w14:ligatures w14:val="none"/>
        </w:rPr>
        <w:t xml:space="preserve"> B</w:t>
      </w:r>
    </w:p>
    <w:p w14:paraId="2997755F" w14:textId="77777777" w:rsidR="00087F95" w:rsidRDefault="006F3EFE" w:rsidP="0083554D">
      <w:pPr>
        <w:shd w:val="clear" w:color="auto" w:fill="FFFFFF"/>
        <w:spacing w:before="120"/>
        <w:ind w:firstLine="567"/>
        <w:jc w:val="both"/>
        <w:rPr>
          <w:color w:val="000000"/>
          <w:sz w:val="28"/>
          <w:szCs w:val="28"/>
          <w:lang w:val="es-ES"/>
          <w14:ligatures w14:val="none"/>
        </w:rPr>
      </w:pPr>
      <w:r>
        <w:rPr>
          <w:color w:val="000000"/>
          <w:sz w:val="28"/>
          <w:szCs w:val="28"/>
          <w:lang w:val="es-ES"/>
          <w14:ligatures w14:val="none"/>
        </w:rPr>
        <w:t xml:space="preserve">1. </w:t>
      </w:r>
      <w:proofErr w:type="spellStart"/>
      <w:r>
        <w:rPr>
          <w:color w:val="000000"/>
          <w:sz w:val="28"/>
          <w:szCs w:val="28"/>
          <w:lang w:val="es-ES"/>
          <w14:ligatures w14:val="none"/>
        </w:rPr>
        <w:t>Bên</w:t>
      </w:r>
      <w:proofErr w:type="spellEnd"/>
      <w:r>
        <w:rPr>
          <w:color w:val="000000"/>
          <w:sz w:val="28"/>
          <w:szCs w:val="28"/>
          <w:lang w:val="es-ES"/>
          <w14:ligatures w14:val="none"/>
        </w:rPr>
        <w:t xml:space="preserve"> B </w:t>
      </w:r>
      <w:proofErr w:type="spellStart"/>
      <w:r>
        <w:rPr>
          <w:color w:val="000000"/>
          <w:sz w:val="28"/>
          <w:szCs w:val="28"/>
          <w:lang w:val="es-ES"/>
          <w14:ligatures w14:val="none"/>
        </w:rPr>
        <w:t>có</w:t>
      </w:r>
      <w:proofErr w:type="spellEnd"/>
      <w:r>
        <w:rPr>
          <w:color w:val="000000"/>
          <w:sz w:val="28"/>
          <w:szCs w:val="28"/>
          <w:lang w:val="es-ES"/>
          <w14:ligatures w14:val="none"/>
        </w:rPr>
        <w:t xml:space="preserve"> </w:t>
      </w:r>
      <w:proofErr w:type="spellStart"/>
      <w:r>
        <w:rPr>
          <w:color w:val="000000"/>
          <w:sz w:val="28"/>
          <w:szCs w:val="28"/>
          <w:lang w:val="es-ES"/>
          <w14:ligatures w14:val="none"/>
        </w:rPr>
        <w:t>quyền</w:t>
      </w:r>
      <w:proofErr w:type="spellEnd"/>
      <w:r>
        <w:rPr>
          <w:color w:val="000000"/>
          <w:sz w:val="28"/>
          <w:szCs w:val="28"/>
          <w:lang w:val="es-ES"/>
          <w14:ligatures w14:val="none"/>
        </w:rPr>
        <w:t>:</w:t>
      </w:r>
    </w:p>
    <w:p w14:paraId="327E78EE" w14:textId="2FAE48CD" w:rsidR="00087F95" w:rsidRDefault="006F3EFE" w:rsidP="0083554D">
      <w:pPr>
        <w:shd w:val="clear" w:color="auto" w:fill="FFFFFF"/>
        <w:spacing w:before="120"/>
        <w:ind w:firstLine="567"/>
        <w:jc w:val="both"/>
        <w:rPr>
          <w:color w:val="000000"/>
          <w:sz w:val="28"/>
          <w:szCs w:val="28"/>
          <w:lang w:val="es-ES"/>
          <w14:ligatures w14:val="none"/>
        </w:rPr>
      </w:pPr>
      <w:r>
        <w:rPr>
          <w:color w:val="000000"/>
          <w:sz w:val="28"/>
          <w:szCs w:val="28"/>
          <w:lang w:val="es-ES"/>
          <w14:ligatures w14:val="none"/>
        </w:rPr>
        <w:t xml:space="preserve">a) </w:t>
      </w:r>
      <w:proofErr w:type="spellStart"/>
      <w:r>
        <w:rPr>
          <w:color w:val="000000"/>
          <w:sz w:val="28"/>
          <w:szCs w:val="28"/>
          <w:lang w:val="es-ES"/>
          <w14:ligatures w14:val="none"/>
        </w:rPr>
        <w:t>Được</w:t>
      </w:r>
      <w:proofErr w:type="spellEnd"/>
      <w:r>
        <w:rPr>
          <w:color w:val="000000"/>
          <w:sz w:val="28"/>
          <w:szCs w:val="28"/>
          <w:lang w:val="es-ES"/>
          <w14:ligatures w14:val="none"/>
        </w:rPr>
        <w:t xml:space="preserve"> </w:t>
      </w:r>
      <w:proofErr w:type="spellStart"/>
      <w:r>
        <w:rPr>
          <w:color w:val="000000"/>
          <w:sz w:val="28"/>
          <w:szCs w:val="28"/>
          <w:lang w:val="es-ES"/>
          <w14:ligatures w14:val="none"/>
        </w:rPr>
        <w:t>thực</w:t>
      </w:r>
      <w:proofErr w:type="spellEnd"/>
      <w:r>
        <w:rPr>
          <w:color w:val="000000"/>
          <w:sz w:val="28"/>
          <w:szCs w:val="28"/>
          <w:lang w:val="es-ES"/>
          <w14:ligatures w14:val="none"/>
        </w:rPr>
        <w:t xml:space="preserve"> </w:t>
      </w:r>
      <w:proofErr w:type="spellStart"/>
      <w:r>
        <w:rPr>
          <w:color w:val="000000"/>
          <w:sz w:val="28"/>
          <w:szCs w:val="28"/>
          <w:lang w:val="es-ES"/>
          <w14:ligatures w14:val="none"/>
        </w:rPr>
        <w:t>hành</w:t>
      </w:r>
      <w:proofErr w:type="spellEnd"/>
      <w:r>
        <w:rPr>
          <w:color w:val="000000"/>
          <w:sz w:val="28"/>
          <w:szCs w:val="28"/>
          <w:lang w:val="es-ES"/>
          <w14:ligatures w14:val="none"/>
        </w:rPr>
        <w:t xml:space="preserve"> </w:t>
      </w:r>
      <w:proofErr w:type="spellStart"/>
      <w:r>
        <w:rPr>
          <w:color w:val="000000"/>
          <w:sz w:val="28"/>
          <w:szCs w:val="28"/>
          <w:lang w:val="es-ES"/>
          <w14:ligatures w14:val="none"/>
        </w:rPr>
        <w:t>khám</w:t>
      </w:r>
      <w:proofErr w:type="spellEnd"/>
      <w:r>
        <w:rPr>
          <w:color w:val="000000"/>
          <w:sz w:val="28"/>
          <w:szCs w:val="28"/>
          <w:lang w:val="es-ES"/>
          <w14:ligatures w14:val="none"/>
        </w:rPr>
        <w:t xml:space="preserve"> </w:t>
      </w:r>
      <w:proofErr w:type="spellStart"/>
      <w:r>
        <w:rPr>
          <w:color w:val="000000"/>
          <w:sz w:val="28"/>
          <w:szCs w:val="28"/>
          <w:lang w:val="es-ES"/>
          <w14:ligatures w14:val="none"/>
        </w:rPr>
        <w:t>bệnh</w:t>
      </w:r>
      <w:proofErr w:type="spellEnd"/>
      <w:r>
        <w:rPr>
          <w:color w:val="000000"/>
          <w:sz w:val="28"/>
          <w:szCs w:val="28"/>
          <w:lang w:val="es-ES"/>
          <w14:ligatures w14:val="none"/>
        </w:rPr>
        <w:t xml:space="preserve">, </w:t>
      </w:r>
      <w:proofErr w:type="spellStart"/>
      <w:r>
        <w:rPr>
          <w:color w:val="000000"/>
          <w:sz w:val="28"/>
          <w:szCs w:val="28"/>
          <w:lang w:val="es-ES"/>
          <w14:ligatures w14:val="none"/>
        </w:rPr>
        <w:t>chữa</w:t>
      </w:r>
      <w:proofErr w:type="spellEnd"/>
      <w:r>
        <w:rPr>
          <w:color w:val="000000"/>
          <w:sz w:val="28"/>
          <w:szCs w:val="28"/>
          <w:lang w:val="es-ES"/>
          <w14:ligatures w14:val="none"/>
        </w:rPr>
        <w:t xml:space="preserve"> </w:t>
      </w:r>
      <w:proofErr w:type="spellStart"/>
      <w:r>
        <w:rPr>
          <w:color w:val="000000"/>
          <w:sz w:val="28"/>
          <w:szCs w:val="28"/>
          <w:lang w:val="es-ES"/>
          <w14:ligatures w14:val="none"/>
        </w:rPr>
        <w:t>bệnh</w:t>
      </w:r>
      <w:proofErr w:type="spellEnd"/>
      <w:r>
        <w:rPr>
          <w:color w:val="000000"/>
          <w:sz w:val="28"/>
          <w:szCs w:val="28"/>
          <w:lang w:val="es-ES"/>
          <w14:ligatures w14:val="none"/>
        </w:rPr>
        <w:t xml:space="preserve"> </w:t>
      </w:r>
      <w:proofErr w:type="spellStart"/>
      <w:r>
        <w:rPr>
          <w:color w:val="000000"/>
          <w:sz w:val="28"/>
          <w:szCs w:val="28"/>
          <w:lang w:val="es-ES"/>
          <w14:ligatures w14:val="none"/>
        </w:rPr>
        <w:t>dưới</w:t>
      </w:r>
      <w:proofErr w:type="spellEnd"/>
      <w:r>
        <w:rPr>
          <w:color w:val="000000"/>
          <w:sz w:val="28"/>
          <w:szCs w:val="28"/>
          <w:lang w:val="es-ES"/>
          <w14:ligatures w14:val="none"/>
        </w:rPr>
        <w:t xml:space="preserve"> </w:t>
      </w:r>
      <w:proofErr w:type="spellStart"/>
      <w:r>
        <w:rPr>
          <w:color w:val="000000"/>
          <w:sz w:val="28"/>
          <w:szCs w:val="28"/>
          <w:lang w:val="es-ES"/>
          <w14:ligatures w14:val="none"/>
        </w:rPr>
        <w:t>sự</w:t>
      </w:r>
      <w:proofErr w:type="spellEnd"/>
      <w:r>
        <w:rPr>
          <w:color w:val="000000"/>
          <w:sz w:val="28"/>
          <w:szCs w:val="28"/>
          <w:lang w:val="es-ES"/>
          <w14:ligatures w14:val="none"/>
        </w:rPr>
        <w:t xml:space="preserve"> </w:t>
      </w:r>
      <w:proofErr w:type="spellStart"/>
      <w:r>
        <w:rPr>
          <w:color w:val="000000"/>
          <w:sz w:val="28"/>
          <w:szCs w:val="28"/>
          <w:lang w:val="es-ES"/>
          <w14:ligatures w14:val="none"/>
        </w:rPr>
        <w:t>giám</w:t>
      </w:r>
      <w:proofErr w:type="spellEnd"/>
      <w:r>
        <w:rPr>
          <w:color w:val="000000"/>
          <w:sz w:val="28"/>
          <w:szCs w:val="28"/>
          <w:lang w:val="es-ES"/>
          <w14:ligatures w14:val="none"/>
        </w:rPr>
        <w:t xml:space="preserve"> </w:t>
      </w:r>
      <w:proofErr w:type="spellStart"/>
      <w:r>
        <w:rPr>
          <w:color w:val="000000"/>
          <w:sz w:val="28"/>
          <w:szCs w:val="28"/>
          <w:lang w:val="es-ES"/>
          <w14:ligatures w14:val="none"/>
        </w:rPr>
        <w:t>sát</w:t>
      </w:r>
      <w:proofErr w:type="spellEnd"/>
      <w:r>
        <w:rPr>
          <w:color w:val="000000"/>
          <w:sz w:val="28"/>
          <w:szCs w:val="28"/>
          <w:lang w:val="es-ES"/>
          <w14:ligatures w14:val="none"/>
        </w:rPr>
        <w:t xml:space="preserve"> </w:t>
      </w:r>
      <w:proofErr w:type="spellStart"/>
      <w:r>
        <w:rPr>
          <w:color w:val="000000"/>
          <w:sz w:val="28"/>
          <w:szCs w:val="28"/>
          <w:lang w:val="es-ES"/>
          <w14:ligatures w14:val="none"/>
        </w:rPr>
        <w:t>của</w:t>
      </w:r>
      <w:proofErr w:type="spellEnd"/>
      <w:r>
        <w:rPr>
          <w:color w:val="000000"/>
          <w:sz w:val="28"/>
          <w:szCs w:val="28"/>
          <w:lang w:val="es-ES"/>
          <w14:ligatures w14:val="none"/>
        </w:rPr>
        <w:t xml:space="preserve"> </w:t>
      </w:r>
      <w:proofErr w:type="spellStart"/>
      <w:r>
        <w:rPr>
          <w:color w:val="000000"/>
          <w:sz w:val="28"/>
          <w:szCs w:val="28"/>
          <w:lang w:val="es-ES"/>
          <w14:ligatures w14:val="none"/>
        </w:rPr>
        <w:t>người</w:t>
      </w:r>
      <w:proofErr w:type="spellEnd"/>
      <w:r>
        <w:rPr>
          <w:color w:val="000000"/>
          <w:sz w:val="28"/>
          <w:szCs w:val="28"/>
          <w:lang w:val="es-ES"/>
          <w14:ligatures w14:val="none"/>
        </w:rPr>
        <w:t xml:space="preserve"> </w:t>
      </w:r>
      <w:proofErr w:type="spellStart"/>
      <w:r>
        <w:rPr>
          <w:color w:val="000000"/>
          <w:sz w:val="28"/>
          <w:szCs w:val="28"/>
          <w:lang w:val="es-ES"/>
          <w14:ligatures w14:val="none"/>
        </w:rPr>
        <w:t>hướng</w:t>
      </w:r>
      <w:proofErr w:type="spellEnd"/>
      <w:r>
        <w:rPr>
          <w:color w:val="000000"/>
          <w:sz w:val="28"/>
          <w:szCs w:val="28"/>
          <w:lang w:val="es-ES"/>
          <w14:ligatures w14:val="none"/>
        </w:rPr>
        <w:t xml:space="preserve"> </w:t>
      </w:r>
      <w:proofErr w:type="spellStart"/>
      <w:r>
        <w:rPr>
          <w:color w:val="000000"/>
          <w:sz w:val="28"/>
          <w:szCs w:val="28"/>
          <w:lang w:val="es-ES"/>
          <w14:ligatures w14:val="none"/>
        </w:rPr>
        <w:t>dẫn</w:t>
      </w:r>
      <w:proofErr w:type="spellEnd"/>
      <w:r>
        <w:rPr>
          <w:color w:val="000000"/>
          <w:sz w:val="28"/>
          <w:szCs w:val="28"/>
          <w:lang w:val="es-ES"/>
          <w14:ligatures w14:val="none"/>
        </w:rPr>
        <w:t xml:space="preserve"> </w:t>
      </w:r>
      <w:proofErr w:type="spellStart"/>
      <w:r>
        <w:rPr>
          <w:color w:val="000000"/>
          <w:sz w:val="28"/>
          <w:szCs w:val="28"/>
          <w:lang w:val="es-ES"/>
          <w14:ligatures w14:val="none"/>
        </w:rPr>
        <w:t>thực</w:t>
      </w:r>
      <w:proofErr w:type="spellEnd"/>
      <w:r>
        <w:rPr>
          <w:color w:val="000000"/>
          <w:sz w:val="28"/>
          <w:szCs w:val="28"/>
          <w:lang w:val="es-ES"/>
          <w14:ligatures w14:val="none"/>
        </w:rPr>
        <w:t xml:space="preserve"> </w:t>
      </w:r>
      <w:proofErr w:type="spellStart"/>
      <w:r>
        <w:rPr>
          <w:color w:val="000000"/>
          <w:sz w:val="28"/>
          <w:szCs w:val="28"/>
          <w:lang w:val="es-ES"/>
          <w14:ligatures w14:val="none"/>
        </w:rPr>
        <w:t>hành</w:t>
      </w:r>
      <w:proofErr w:type="spellEnd"/>
      <w:r>
        <w:rPr>
          <w:color w:val="000000"/>
          <w:sz w:val="28"/>
          <w:szCs w:val="28"/>
          <w:lang w:val="es-ES"/>
          <w14:ligatures w14:val="none"/>
        </w:rPr>
        <w:t>.</w:t>
      </w:r>
    </w:p>
    <w:p w14:paraId="38F21DE0" w14:textId="4A4893B8" w:rsidR="00087F95" w:rsidRDefault="006F3EFE" w:rsidP="0083554D">
      <w:pPr>
        <w:shd w:val="clear" w:color="auto" w:fill="FFFFFF"/>
        <w:spacing w:before="120"/>
        <w:ind w:firstLine="567"/>
        <w:jc w:val="both"/>
        <w:rPr>
          <w:color w:val="000000"/>
          <w:sz w:val="28"/>
          <w:szCs w:val="28"/>
          <w:lang w:val="vi-VN"/>
          <w14:ligatures w14:val="none"/>
        </w:rPr>
      </w:pPr>
      <w:r>
        <w:rPr>
          <w:color w:val="000000"/>
          <w:sz w:val="28"/>
          <w:szCs w:val="28"/>
          <w:lang w:val="es-ES"/>
          <w14:ligatures w14:val="none"/>
        </w:rPr>
        <w:t xml:space="preserve">b) </w:t>
      </w:r>
      <w:proofErr w:type="spellStart"/>
      <w:r>
        <w:rPr>
          <w:color w:val="000000"/>
          <w:sz w:val="28"/>
          <w:szCs w:val="28"/>
          <w:lang w:val="es-ES"/>
          <w14:ligatures w14:val="none"/>
        </w:rPr>
        <w:t>Được</w:t>
      </w:r>
      <w:proofErr w:type="spellEnd"/>
      <w:r>
        <w:rPr>
          <w:color w:val="000000"/>
          <w:sz w:val="28"/>
          <w:szCs w:val="28"/>
          <w:lang w:val="es-ES"/>
          <w14:ligatures w14:val="none"/>
        </w:rPr>
        <w:t xml:space="preserve"> </w:t>
      </w:r>
      <w:proofErr w:type="spellStart"/>
      <w:r>
        <w:rPr>
          <w:color w:val="000000"/>
          <w:sz w:val="28"/>
          <w:szCs w:val="28"/>
          <w:lang w:val="es-ES"/>
          <w14:ligatures w14:val="none"/>
        </w:rPr>
        <w:t>cung</w:t>
      </w:r>
      <w:proofErr w:type="spellEnd"/>
      <w:r>
        <w:rPr>
          <w:color w:val="000000"/>
          <w:sz w:val="28"/>
          <w:szCs w:val="28"/>
          <w:lang w:val="es-ES"/>
          <w14:ligatures w14:val="none"/>
        </w:rPr>
        <w:t xml:space="preserve"> </w:t>
      </w:r>
      <w:proofErr w:type="spellStart"/>
      <w:r>
        <w:rPr>
          <w:color w:val="000000"/>
          <w:sz w:val="28"/>
          <w:szCs w:val="28"/>
          <w:lang w:val="es-ES"/>
          <w14:ligatures w14:val="none"/>
        </w:rPr>
        <w:t>cấp</w:t>
      </w:r>
      <w:proofErr w:type="spellEnd"/>
      <w:r>
        <w:rPr>
          <w:color w:val="000000"/>
          <w:sz w:val="28"/>
          <w:szCs w:val="28"/>
          <w:lang w:val="es-ES"/>
          <w14:ligatures w14:val="none"/>
        </w:rPr>
        <w:t xml:space="preserve"> </w:t>
      </w:r>
      <w:proofErr w:type="spellStart"/>
      <w:r>
        <w:rPr>
          <w:color w:val="000000"/>
          <w:sz w:val="28"/>
          <w:szCs w:val="28"/>
          <w:lang w:val="es-ES"/>
          <w14:ligatures w14:val="none"/>
        </w:rPr>
        <w:t>các</w:t>
      </w:r>
      <w:proofErr w:type="spellEnd"/>
      <w:r>
        <w:rPr>
          <w:color w:val="000000"/>
          <w:sz w:val="28"/>
          <w:szCs w:val="28"/>
          <w:lang w:val="es-ES"/>
          <w14:ligatures w14:val="none"/>
        </w:rPr>
        <w:t xml:space="preserve"> </w:t>
      </w:r>
      <w:proofErr w:type="spellStart"/>
      <w:r>
        <w:rPr>
          <w:color w:val="000000"/>
          <w:sz w:val="28"/>
          <w:szCs w:val="28"/>
          <w:lang w:val="es-ES"/>
          <w14:ligatures w14:val="none"/>
        </w:rPr>
        <w:t>phương</w:t>
      </w:r>
      <w:proofErr w:type="spellEnd"/>
      <w:r>
        <w:rPr>
          <w:color w:val="000000"/>
          <w:sz w:val="28"/>
          <w:szCs w:val="28"/>
          <w:lang w:val="es-ES"/>
          <w14:ligatures w14:val="none"/>
        </w:rPr>
        <w:t xml:space="preserve"> </w:t>
      </w:r>
      <w:proofErr w:type="spellStart"/>
      <w:r>
        <w:rPr>
          <w:color w:val="000000"/>
          <w:sz w:val="28"/>
          <w:szCs w:val="28"/>
          <w:lang w:val="es-ES"/>
          <w14:ligatures w14:val="none"/>
        </w:rPr>
        <w:t>tiện</w:t>
      </w:r>
      <w:proofErr w:type="spellEnd"/>
      <w:r>
        <w:rPr>
          <w:color w:val="000000"/>
          <w:sz w:val="28"/>
          <w:szCs w:val="28"/>
          <w:lang w:val="es-ES"/>
          <w14:ligatures w14:val="none"/>
        </w:rPr>
        <w:t xml:space="preserve">, </w:t>
      </w:r>
      <w:proofErr w:type="spellStart"/>
      <w:r>
        <w:rPr>
          <w:color w:val="000000"/>
          <w:sz w:val="28"/>
          <w:szCs w:val="28"/>
          <w:lang w:val="es-ES"/>
          <w14:ligatures w14:val="none"/>
        </w:rPr>
        <w:t>thiết</w:t>
      </w:r>
      <w:proofErr w:type="spellEnd"/>
      <w:r>
        <w:rPr>
          <w:color w:val="000000"/>
          <w:sz w:val="28"/>
          <w:szCs w:val="28"/>
          <w:lang w:val="es-ES"/>
          <w14:ligatures w14:val="none"/>
        </w:rPr>
        <w:t xml:space="preserve"> </w:t>
      </w:r>
      <w:proofErr w:type="spellStart"/>
      <w:r>
        <w:rPr>
          <w:color w:val="000000"/>
          <w:sz w:val="28"/>
          <w:szCs w:val="28"/>
          <w:lang w:val="es-ES"/>
          <w14:ligatures w14:val="none"/>
        </w:rPr>
        <w:t>bị</w:t>
      </w:r>
      <w:proofErr w:type="spellEnd"/>
      <w:r>
        <w:rPr>
          <w:color w:val="000000"/>
          <w:sz w:val="28"/>
          <w:szCs w:val="28"/>
          <w:lang w:val="es-ES"/>
          <w14:ligatures w14:val="none"/>
        </w:rPr>
        <w:t xml:space="preserve"> </w:t>
      </w:r>
      <w:proofErr w:type="spellStart"/>
      <w:r>
        <w:rPr>
          <w:color w:val="000000"/>
          <w:sz w:val="28"/>
          <w:szCs w:val="28"/>
          <w:lang w:val="es-ES"/>
          <w14:ligatures w14:val="none"/>
        </w:rPr>
        <w:t>bảo</w:t>
      </w:r>
      <w:proofErr w:type="spellEnd"/>
      <w:r>
        <w:rPr>
          <w:color w:val="000000"/>
          <w:sz w:val="28"/>
          <w:szCs w:val="28"/>
          <w:lang w:val="es-ES"/>
          <w14:ligatures w14:val="none"/>
        </w:rPr>
        <w:t xml:space="preserve"> </w:t>
      </w:r>
      <w:proofErr w:type="spellStart"/>
      <w:r>
        <w:rPr>
          <w:color w:val="000000"/>
          <w:sz w:val="28"/>
          <w:szCs w:val="28"/>
          <w:lang w:val="es-ES"/>
          <w14:ligatures w14:val="none"/>
        </w:rPr>
        <w:t>hộ</w:t>
      </w:r>
      <w:proofErr w:type="spellEnd"/>
      <w:r>
        <w:rPr>
          <w:color w:val="000000"/>
          <w:sz w:val="28"/>
          <w:szCs w:val="28"/>
          <w:lang w:val="es-ES"/>
          <w14:ligatures w14:val="none"/>
        </w:rPr>
        <w:t xml:space="preserve"> </w:t>
      </w:r>
      <w:proofErr w:type="spellStart"/>
      <w:r>
        <w:rPr>
          <w:color w:val="000000"/>
          <w:sz w:val="28"/>
          <w:szCs w:val="28"/>
          <w:lang w:val="es-ES"/>
          <w14:ligatures w14:val="none"/>
        </w:rPr>
        <w:t>trong</w:t>
      </w:r>
      <w:proofErr w:type="spellEnd"/>
      <w:r>
        <w:rPr>
          <w:color w:val="000000"/>
          <w:sz w:val="28"/>
          <w:szCs w:val="28"/>
          <w:lang w:val="es-ES"/>
          <w14:ligatures w14:val="none"/>
        </w:rPr>
        <w:t xml:space="preserve"> </w:t>
      </w:r>
      <w:proofErr w:type="spellStart"/>
      <w:r>
        <w:rPr>
          <w:color w:val="000000"/>
          <w:sz w:val="28"/>
          <w:szCs w:val="28"/>
          <w:lang w:val="es-ES"/>
          <w14:ligatures w14:val="none"/>
        </w:rPr>
        <w:t>quá</w:t>
      </w:r>
      <w:proofErr w:type="spellEnd"/>
      <w:r>
        <w:rPr>
          <w:color w:val="000000"/>
          <w:sz w:val="28"/>
          <w:szCs w:val="28"/>
          <w:lang w:val="es-ES"/>
          <w14:ligatures w14:val="none"/>
        </w:rPr>
        <w:t xml:space="preserve"> </w:t>
      </w:r>
      <w:proofErr w:type="spellStart"/>
      <w:r>
        <w:rPr>
          <w:color w:val="000000"/>
          <w:sz w:val="28"/>
          <w:szCs w:val="28"/>
          <w:lang w:val="es-ES"/>
          <w14:ligatures w14:val="none"/>
        </w:rPr>
        <w:t>trình</w:t>
      </w:r>
      <w:proofErr w:type="spellEnd"/>
      <w:r>
        <w:rPr>
          <w:color w:val="000000"/>
          <w:sz w:val="28"/>
          <w:szCs w:val="28"/>
          <w:lang w:val="es-ES"/>
          <w14:ligatures w14:val="none"/>
        </w:rPr>
        <w:t xml:space="preserve"> </w:t>
      </w:r>
      <w:proofErr w:type="spellStart"/>
      <w:r>
        <w:rPr>
          <w:color w:val="000000"/>
          <w:sz w:val="28"/>
          <w:szCs w:val="28"/>
          <w:lang w:val="es-ES"/>
          <w14:ligatures w14:val="none"/>
        </w:rPr>
        <w:t>thực</w:t>
      </w:r>
      <w:proofErr w:type="spellEnd"/>
      <w:r>
        <w:rPr>
          <w:color w:val="000000"/>
          <w:sz w:val="28"/>
          <w:szCs w:val="28"/>
          <w:lang w:val="es-ES"/>
          <w14:ligatures w14:val="none"/>
        </w:rPr>
        <w:t xml:space="preserve"> </w:t>
      </w:r>
      <w:proofErr w:type="spellStart"/>
      <w:proofErr w:type="gramStart"/>
      <w:r>
        <w:rPr>
          <w:color w:val="000000"/>
          <w:sz w:val="28"/>
          <w:szCs w:val="28"/>
          <w:lang w:val="es-ES"/>
          <w14:ligatures w14:val="none"/>
        </w:rPr>
        <w:t>hành</w:t>
      </w:r>
      <w:proofErr w:type="spellEnd"/>
      <w:r>
        <w:rPr>
          <w:color w:val="000000"/>
          <w:sz w:val="28"/>
          <w:szCs w:val="28"/>
          <w:lang w:val="es-ES"/>
          <w14:ligatures w14:val="none"/>
        </w:rPr>
        <w:t>:…</w:t>
      </w:r>
      <w:proofErr w:type="gramEnd"/>
      <w:r>
        <w:rPr>
          <w:color w:val="000000"/>
          <w:sz w:val="28"/>
          <w:szCs w:val="28"/>
          <w:lang w:val="es-ES"/>
          <w14:ligatures w14:val="none"/>
        </w:rPr>
        <w:t>……………………………</w:t>
      </w:r>
      <w:r>
        <w:rPr>
          <w:rStyle w:val="FootnoteReference"/>
          <w:color w:val="000000"/>
          <w:sz w:val="28"/>
          <w:szCs w:val="28"/>
          <w:lang w:val="es-ES"/>
          <w14:ligatures w14:val="none"/>
        </w:rPr>
        <w:footnoteReference w:id="35"/>
      </w:r>
      <w:r>
        <w:rPr>
          <w:color w:val="000000"/>
          <w:sz w:val="28"/>
          <w:szCs w:val="28"/>
          <w:lang w:val="es-ES"/>
          <w14:ligatures w14:val="none"/>
        </w:rPr>
        <w:t>…………………………………</w:t>
      </w:r>
      <w:r>
        <w:rPr>
          <w:color w:val="000000"/>
          <w:sz w:val="28"/>
          <w:szCs w:val="28"/>
          <w:lang w:val="vi-VN"/>
          <w14:ligatures w14:val="none"/>
        </w:rPr>
        <w:t>..........</w:t>
      </w:r>
    </w:p>
    <w:p w14:paraId="750B4E08" w14:textId="77777777" w:rsidR="00087F95" w:rsidRDefault="006F3EFE" w:rsidP="0083554D">
      <w:pPr>
        <w:shd w:val="clear" w:color="auto" w:fill="FFFFFF"/>
        <w:spacing w:before="120"/>
        <w:ind w:firstLine="567"/>
        <w:jc w:val="both"/>
        <w:rPr>
          <w:color w:val="000000"/>
          <w:sz w:val="28"/>
          <w:szCs w:val="28"/>
          <w:lang w:val="vi-VN"/>
          <w14:ligatures w14:val="none"/>
        </w:rPr>
      </w:pPr>
      <w:r>
        <w:rPr>
          <w:color w:val="000000"/>
          <w:sz w:val="28"/>
          <w:szCs w:val="28"/>
          <w:lang w:val="vi-VN"/>
          <w14:ligatures w14:val="none"/>
        </w:rPr>
        <w:t>c) Được hưởng các quyền lợi theo quy định của pháp luật (nếu có).</w:t>
      </w:r>
    </w:p>
    <w:p w14:paraId="4DBD855D" w14:textId="77777777" w:rsidR="00087F95" w:rsidRDefault="006F3EFE" w:rsidP="0083554D">
      <w:pPr>
        <w:shd w:val="clear" w:color="auto" w:fill="FFFFFF"/>
        <w:spacing w:before="120"/>
        <w:ind w:firstLine="567"/>
        <w:jc w:val="both"/>
        <w:rPr>
          <w:color w:val="000000"/>
          <w:sz w:val="28"/>
          <w:szCs w:val="28"/>
          <w:lang w:val="vi-VN"/>
          <w14:ligatures w14:val="none"/>
        </w:rPr>
      </w:pPr>
      <w:r>
        <w:rPr>
          <w:color w:val="000000"/>
          <w:sz w:val="28"/>
          <w:szCs w:val="28"/>
          <w:lang w:val="vi-VN"/>
          <w14:ligatures w14:val="none"/>
        </w:rPr>
        <w:t>d) Được cấp giấy xác nhận quá trình thực hành.</w:t>
      </w:r>
    </w:p>
    <w:p w14:paraId="7AB20F62" w14:textId="77777777" w:rsidR="00087F95" w:rsidRDefault="006F3EFE" w:rsidP="0083554D">
      <w:pPr>
        <w:shd w:val="clear" w:color="auto" w:fill="FFFFFF"/>
        <w:spacing w:before="120"/>
        <w:ind w:firstLine="567"/>
        <w:jc w:val="both"/>
        <w:rPr>
          <w:color w:val="000000"/>
          <w:sz w:val="28"/>
          <w:szCs w:val="28"/>
          <w:lang w:val="vi-VN"/>
          <w14:ligatures w14:val="none"/>
        </w:rPr>
      </w:pPr>
      <w:r>
        <w:rPr>
          <w:color w:val="000000"/>
          <w:sz w:val="28"/>
          <w:szCs w:val="28"/>
          <w:lang w:val="vi-VN"/>
          <w14:ligatures w14:val="none"/>
        </w:rPr>
        <w:t>đ) Các quyền khác (nếu có).</w:t>
      </w:r>
    </w:p>
    <w:p w14:paraId="1C051133" w14:textId="77777777" w:rsidR="00087F95" w:rsidRDefault="006F3EFE" w:rsidP="0083554D">
      <w:pPr>
        <w:shd w:val="clear" w:color="auto" w:fill="FFFFFF"/>
        <w:spacing w:before="120"/>
        <w:ind w:firstLine="567"/>
        <w:jc w:val="both"/>
        <w:rPr>
          <w:color w:val="000000"/>
          <w:sz w:val="28"/>
          <w:szCs w:val="28"/>
          <w:lang w:val="vi-VN"/>
          <w14:ligatures w14:val="none"/>
        </w:rPr>
      </w:pPr>
      <w:r>
        <w:rPr>
          <w:color w:val="000000"/>
          <w:sz w:val="28"/>
          <w:szCs w:val="28"/>
          <w:lang w:val="vi-VN"/>
          <w14:ligatures w14:val="none"/>
        </w:rPr>
        <w:t>2. Bên B có nghĩa vụ:</w:t>
      </w:r>
    </w:p>
    <w:p w14:paraId="097188E7" w14:textId="77777777" w:rsidR="00087F95" w:rsidRPr="0083554D" w:rsidRDefault="006F3EFE" w:rsidP="0083554D">
      <w:pPr>
        <w:shd w:val="clear" w:color="auto" w:fill="FFFFFF"/>
        <w:spacing w:before="120"/>
        <w:ind w:firstLine="567"/>
        <w:jc w:val="both"/>
        <w:rPr>
          <w:color w:val="000000"/>
          <w:spacing w:val="6"/>
          <w:sz w:val="28"/>
          <w:szCs w:val="28"/>
          <w:lang w:val="vi-VN"/>
          <w14:ligatures w14:val="none"/>
        </w:rPr>
      </w:pPr>
      <w:r w:rsidRPr="0083554D">
        <w:rPr>
          <w:color w:val="000000"/>
          <w:spacing w:val="6"/>
          <w:sz w:val="28"/>
          <w:szCs w:val="28"/>
          <w:lang w:val="vi-VN"/>
          <w14:ligatures w14:val="none"/>
        </w:rPr>
        <w:t>a) Chấp hành nội quy, quy chế chuyên môn của cơ sở khám bệnh, chữa bệnh.</w:t>
      </w:r>
    </w:p>
    <w:p w14:paraId="639DC24F" w14:textId="77777777" w:rsidR="00087F95" w:rsidRDefault="006F3EFE" w:rsidP="0083554D">
      <w:pPr>
        <w:shd w:val="clear" w:color="auto" w:fill="FFFFFF"/>
        <w:spacing w:before="120"/>
        <w:ind w:firstLine="567"/>
        <w:jc w:val="both"/>
        <w:rPr>
          <w:color w:val="000000"/>
          <w:sz w:val="28"/>
          <w:szCs w:val="28"/>
          <w:lang w:val="vi-VN"/>
          <w14:ligatures w14:val="none"/>
        </w:rPr>
      </w:pPr>
      <w:r>
        <w:rPr>
          <w:color w:val="000000"/>
          <w:sz w:val="28"/>
          <w:szCs w:val="28"/>
          <w:lang w:val="vi-VN"/>
          <w14:ligatures w14:val="none"/>
        </w:rPr>
        <w:t>b) Hoàn thành những nhiệm vụ đã cam kết trong hợp đồng thực hành.</w:t>
      </w:r>
    </w:p>
    <w:p w14:paraId="363439F9" w14:textId="77777777" w:rsidR="00087F95" w:rsidRDefault="006F3EFE" w:rsidP="0083554D">
      <w:pPr>
        <w:shd w:val="clear" w:color="auto" w:fill="FFFFFF"/>
        <w:spacing w:before="120"/>
        <w:ind w:firstLine="567"/>
        <w:jc w:val="both"/>
        <w:rPr>
          <w:color w:val="000000"/>
          <w:sz w:val="28"/>
          <w:szCs w:val="28"/>
          <w:lang w:val="vi-VN"/>
          <w14:ligatures w14:val="none"/>
        </w:rPr>
      </w:pPr>
      <w:r>
        <w:rPr>
          <w:color w:val="000000"/>
          <w:sz w:val="28"/>
          <w:szCs w:val="28"/>
          <w:lang w:val="vi-VN"/>
          <w14:ligatures w14:val="none"/>
        </w:rPr>
        <w:t>c) Nộp kinh phí thực hành đầy đủ theo thỏa thuận với Bên A.</w:t>
      </w:r>
    </w:p>
    <w:p w14:paraId="13D10AB4" w14:textId="77777777" w:rsidR="00087F95" w:rsidRDefault="006F3EFE" w:rsidP="0083554D">
      <w:pPr>
        <w:shd w:val="clear" w:color="auto" w:fill="FFFFFF"/>
        <w:spacing w:before="120"/>
        <w:ind w:firstLine="567"/>
        <w:jc w:val="both"/>
        <w:rPr>
          <w:color w:val="000000"/>
          <w:sz w:val="28"/>
          <w:szCs w:val="28"/>
          <w:lang w:val="vi-VN"/>
          <w14:ligatures w14:val="none"/>
        </w:rPr>
      </w:pPr>
      <w:r>
        <w:rPr>
          <w:color w:val="000000"/>
          <w:sz w:val="28"/>
          <w:szCs w:val="28"/>
          <w:lang w:val="vi-VN"/>
          <w14:ligatures w14:val="none"/>
        </w:rPr>
        <w:lastRenderedPageBreak/>
        <w:t>d) Các nghĩa vụ khác (nếu có).</w:t>
      </w:r>
    </w:p>
    <w:p w14:paraId="55946A10" w14:textId="77777777" w:rsidR="00087F95" w:rsidRDefault="006F3EFE" w:rsidP="0083554D">
      <w:pPr>
        <w:shd w:val="clear" w:color="auto" w:fill="FFFFFF"/>
        <w:spacing w:before="120"/>
        <w:ind w:firstLine="567"/>
        <w:jc w:val="both"/>
        <w:rPr>
          <w:color w:val="000000"/>
          <w:sz w:val="28"/>
          <w:szCs w:val="28"/>
          <w:lang w:val="vi-VN"/>
          <w14:ligatures w14:val="none"/>
        </w:rPr>
      </w:pPr>
      <w:r>
        <w:rPr>
          <w:b/>
          <w:bCs/>
          <w:color w:val="000000"/>
          <w:sz w:val="28"/>
          <w:szCs w:val="28"/>
          <w:lang w:val="vi-VN"/>
          <w14:ligatures w14:val="none"/>
        </w:rPr>
        <w:t>Điều 4. Điều khoản thi hành</w:t>
      </w:r>
    </w:p>
    <w:p w14:paraId="39B5DD60" w14:textId="77777777" w:rsidR="00087F95" w:rsidRDefault="006F3EFE" w:rsidP="0083554D">
      <w:pPr>
        <w:shd w:val="clear" w:color="auto" w:fill="FFFFFF"/>
        <w:spacing w:before="120"/>
        <w:ind w:firstLine="567"/>
        <w:jc w:val="both"/>
        <w:rPr>
          <w:color w:val="000000"/>
          <w:sz w:val="28"/>
          <w:szCs w:val="28"/>
          <w:lang w:val="vi-VN"/>
          <w14:ligatures w14:val="none"/>
        </w:rPr>
      </w:pPr>
      <w:r>
        <w:rPr>
          <w:color w:val="000000"/>
          <w:sz w:val="28"/>
          <w:szCs w:val="28"/>
          <w:lang w:val="vi-VN"/>
          <w14:ligatures w14:val="none"/>
        </w:rPr>
        <w:t>1. Hợp đồng này có hiệu lực kể từ ngày ký và sẽ hết hiệu lực khi kết thúc thời gian thực hành và các bên đã hoàn thành các nghĩa vụ của Hợp đồng.</w:t>
      </w:r>
    </w:p>
    <w:p w14:paraId="10FA857E" w14:textId="77777777" w:rsidR="00087F95" w:rsidRDefault="006F3EFE" w:rsidP="0083554D">
      <w:pPr>
        <w:shd w:val="clear" w:color="auto" w:fill="FFFFFF"/>
        <w:spacing w:before="120"/>
        <w:ind w:firstLine="567"/>
        <w:jc w:val="both"/>
        <w:rPr>
          <w:color w:val="000000"/>
          <w:sz w:val="28"/>
          <w:szCs w:val="28"/>
          <w:lang w:val="vi-VN"/>
          <w14:ligatures w14:val="none"/>
        </w:rPr>
      </w:pPr>
      <w:r>
        <w:rPr>
          <w:color w:val="000000"/>
          <w:sz w:val="28"/>
          <w:szCs w:val="28"/>
          <w:lang w:val="vi-VN"/>
          <w14:ligatures w14:val="none"/>
        </w:rPr>
        <w:t>2. Hai bên cam kết thực hiện đúng những điều khoản nêu trên, bên nào vi phạm bên đó phải chịu trách nhiệm trước pháp luật. Trong quá trình thực hiện Hợp đồng, nếu xảy ra tranh chấp thì hai bên cùng nhau thương lượng giải quyết, nếu không thống nhất thì đưa ra Tòa án để giải quyết.</w:t>
      </w:r>
    </w:p>
    <w:p w14:paraId="75DFEF8A" w14:textId="3A8D1E1E" w:rsidR="00087F95" w:rsidRDefault="006F3EFE" w:rsidP="0083554D">
      <w:pPr>
        <w:shd w:val="clear" w:color="auto" w:fill="FFFFFF"/>
        <w:spacing w:before="120"/>
        <w:ind w:firstLine="567"/>
        <w:jc w:val="both"/>
        <w:rPr>
          <w:color w:val="000000"/>
          <w:sz w:val="28"/>
          <w:szCs w:val="28"/>
          <w:lang w:val="vi-VN"/>
          <w14:ligatures w14:val="none"/>
        </w:rPr>
      </w:pPr>
      <w:r>
        <w:rPr>
          <w:color w:val="000000"/>
          <w:sz w:val="28"/>
          <w:szCs w:val="28"/>
          <w:lang w:val="vi-VN"/>
          <w14:ligatures w14:val="none"/>
        </w:rPr>
        <w:t>3. Hợp đồng này làm thành hai bản có giá trị pháp lý như nhau, mỗi bên giữ một bản.</w:t>
      </w:r>
    </w:p>
    <w:p w14:paraId="52C93FC9" w14:textId="77777777" w:rsidR="0083554D" w:rsidRDefault="0083554D" w:rsidP="0083554D">
      <w:pPr>
        <w:shd w:val="clear" w:color="auto" w:fill="FFFFFF"/>
        <w:spacing w:before="120"/>
        <w:ind w:firstLine="567"/>
        <w:jc w:val="both"/>
        <w:rPr>
          <w:color w:val="000000"/>
          <w:sz w:val="28"/>
          <w:szCs w:val="28"/>
          <w:lang w:val="vi-VN"/>
          <w14:ligatures w14:val="none"/>
        </w:rPr>
      </w:pP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352"/>
        <w:gridCol w:w="4351"/>
      </w:tblGrid>
      <w:tr w:rsidR="00087F95" w:rsidRPr="00D3119A" w14:paraId="6F2B53BB" w14:textId="77777777">
        <w:trPr>
          <w:tblCellSpacing w:w="0" w:type="dxa"/>
        </w:trPr>
        <w:tc>
          <w:tcPr>
            <w:tcW w:w="4428" w:type="dxa"/>
            <w:shd w:val="clear" w:color="auto" w:fill="FFFFFF"/>
            <w:tcMar>
              <w:top w:w="0" w:type="dxa"/>
              <w:left w:w="108" w:type="dxa"/>
              <w:bottom w:w="0" w:type="dxa"/>
              <w:right w:w="108" w:type="dxa"/>
            </w:tcMar>
          </w:tcPr>
          <w:p w14:paraId="2AF566E3" w14:textId="77777777" w:rsidR="00087F95" w:rsidRDefault="006F3EFE">
            <w:pPr>
              <w:spacing w:before="120" w:line="234" w:lineRule="atLeast"/>
              <w:jc w:val="center"/>
              <w:rPr>
                <w:color w:val="000000"/>
                <w:sz w:val="28"/>
                <w:szCs w:val="28"/>
                <w:lang w:val="vi-VN"/>
                <w14:ligatures w14:val="none"/>
              </w:rPr>
            </w:pPr>
            <w:r>
              <w:rPr>
                <w:b/>
                <w:bCs/>
                <w:color w:val="000000"/>
                <w:sz w:val="28"/>
                <w:szCs w:val="28"/>
                <w:lang w:val="vi-VN"/>
                <w14:ligatures w14:val="none"/>
              </w:rPr>
              <w:t>BÊN A</w:t>
            </w:r>
            <w:r>
              <w:rPr>
                <w:b/>
                <w:bCs/>
                <w:color w:val="000000"/>
                <w:sz w:val="28"/>
                <w:szCs w:val="28"/>
                <w:lang w:val="vi-VN"/>
                <w14:ligatures w14:val="none"/>
              </w:rPr>
              <w:br/>
            </w:r>
            <w:r>
              <w:rPr>
                <w:i/>
                <w:iCs/>
                <w:color w:val="000000"/>
                <w:sz w:val="28"/>
                <w:szCs w:val="28"/>
                <w:lang w:val="vi-VN"/>
                <w14:ligatures w14:val="none"/>
              </w:rPr>
              <w:t>(Ký, ghi rõ họ tên và đóng dấu)</w:t>
            </w:r>
          </w:p>
        </w:tc>
        <w:tc>
          <w:tcPr>
            <w:tcW w:w="4428" w:type="dxa"/>
            <w:shd w:val="clear" w:color="auto" w:fill="FFFFFF"/>
            <w:tcMar>
              <w:top w:w="0" w:type="dxa"/>
              <w:left w:w="108" w:type="dxa"/>
              <w:bottom w:w="0" w:type="dxa"/>
              <w:right w:w="108" w:type="dxa"/>
            </w:tcMar>
          </w:tcPr>
          <w:p w14:paraId="2378DFB8" w14:textId="77777777" w:rsidR="00087F95" w:rsidRDefault="006F3EFE">
            <w:pPr>
              <w:spacing w:before="120" w:line="234" w:lineRule="atLeast"/>
              <w:jc w:val="center"/>
              <w:rPr>
                <w:color w:val="000000"/>
                <w:sz w:val="28"/>
                <w:szCs w:val="28"/>
                <w:lang w:val="vi-VN"/>
                <w14:ligatures w14:val="none"/>
              </w:rPr>
            </w:pPr>
            <w:r>
              <w:rPr>
                <w:b/>
                <w:bCs/>
                <w:color w:val="000000"/>
                <w:sz w:val="28"/>
                <w:szCs w:val="28"/>
                <w:lang w:val="vi-VN"/>
                <w14:ligatures w14:val="none"/>
              </w:rPr>
              <w:t>BÊN B</w:t>
            </w:r>
            <w:r>
              <w:rPr>
                <w:b/>
                <w:bCs/>
                <w:color w:val="000000"/>
                <w:sz w:val="28"/>
                <w:szCs w:val="28"/>
                <w:lang w:val="vi-VN"/>
                <w14:ligatures w14:val="none"/>
              </w:rPr>
              <w:br/>
            </w:r>
            <w:r>
              <w:rPr>
                <w:i/>
                <w:iCs/>
                <w:color w:val="000000"/>
                <w:sz w:val="28"/>
                <w:szCs w:val="28"/>
                <w:lang w:val="vi-VN"/>
                <w14:ligatures w14:val="none"/>
              </w:rPr>
              <w:t>(Ký, ghi rõ họ tên)</w:t>
            </w:r>
          </w:p>
        </w:tc>
      </w:tr>
    </w:tbl>
    <w:p w14:paraId="6C382E7B" w14:textId="77777777" w:rsidR="00087F95" w:rsidRDefault="00087F95">
      <w:pPr>
        <w:rPr>
          <w:lang w:val="vi-VN"/>
        </w:rPr>
        <w:sectPr w:rsidR="00087F95" w:rsidSect="0083554D">
          <w:footnotePr>
            <w:numRestart w:val="eachSect"/>
          </w:footnotePr>
          <w:endnotePr>
            <w:numFmt w:val="decimal"/>
            <w:numRestart w:val="eachSect"/>
          </w:endnotePr>
          <w:type w:val="continuous"/>
          <w:pgSz w:w="11907" w:h="16840"/>
          <w:pgMar w:top="1134" w:right="1276" w:bottom="1134" w:left="1928" w:header="720" w:footer="720" w:gutter="0"/>
          <w:cols w:space="720"/>
          <w:docGrid w:linePitch="381"/>
        </w:sectPr>
      </w:pPr>
    </w:p>
    <w:p w14:paraId="425C2722" w14:textId="77777777" w:rsidR="00087F95" w:rsidRDefault="00087F95">
      <w:pPr>
        <w:rPr>
          <w:lang w:val="vi-VN"/>
        </w:rPr>
      </w:pPr>
    </w:p>
    <w:p w14:paraId="64562654" w14:textId="77777777" w:rsidR="00087F95" w:rsidRDefault="00087F95">
      <w:pPr>
        <w:rPr>
          <w:lang w:val="vi-VN"/>
        </w:rPr>
      </w:pPr>
    </w:p>
    <w:p w14:paraId="580962B2" w14:textId="77777777" w:rsidR="00087F95" w:rsidRDefault="00087F95">
      <w:pPr>
        <w:rPr>
          <w:lang w:val="vi-VN"/>
        </w:rPr>
      </w:pPr>
    </w:p>
    <w:p w14:paraId="7B1C1C01" w14:textId="77777777" w:rsidR="00087F95" w:rsidRDefault="00087F95">
      <w:pPr>
        <w:rPr>
          <w:lang w:val="vi-VN"/>
        </w:rPr>
      </w:pPr>
    </w:p>
    <w:p w14:paraId="006B4E4D" w14:textId="77777777" w:rsidR="00087F95" w:rsidRDefault="00087F95">
      <w:pPr>
        <w:rPr>
          <w:lang w:val="vi-VN"/>
        </w:rPr>
      </w:pPr>
    </w:p>
    <w:p w14:paraId="2FA77DDF" w14:textId="77777777" w:rsidR="00087F95" w:rsidRDefault="00087F95">
      <w:pPr>
        <w:rPr>
          <w:lang w:val="vi-VN"/>
        </w:rPr>
      </w:pPr>
    </w:p>
    <w:p w14:paraId="479499B2" w14:textId="77777777" w:rsidR="00087F95" w:rsidRDefault="00087F95">
      <w:pPr>
        <w:rPr>
          <w:lang w:val="vi-VN"/>
        </w:rPr>
      </w:pPr>
    </w:p>
    <w:p w14:paraId="2AD92429" w14:textId="77777777" w:rsidR="00087F95" w:rsidRDefault="00087F95">
      <w:pPr>
        <w:rPr>
          <w:lang w:val="vi-VN"/>
        </w:rPr>
      </w:pPr>
    </w:p>
    <w:p w14:paraId="674CF6A2" w14:textId="77777777" w:rsidR="00087F95" w:rsidRDefault="00087F95">
      <w:pPr>
        <w:rPr>
          <w:lang w:val="vi-VN"/>
        </w:rPr>
      </w:pPr>
    </w:p>
    <w:p w14:paraId="0E9E9878" w14:textId="77777777" w:rsidR="00087F95" w:rsidRDefault="00087F95">
      <w:pPr>
        <w:rPr>
          <w:lang w:val="vi-VN"/>
        </w:rPr>
      </w:pPr>
    </w:p>
    <w:p w14:paraId="754BF17B" w14:textId="77777777" w:rsidR="00087F95" w:rsidRDefault="00087F95">
      <w:pPr>
        <w:rPr>
          <w:lang w:val="vi-VN"/>
        </w:rPr>
      </w:pPr>
    </w:p>
    <w:p w14:paraId="7D7BFD3B" w14:textId="77777777" w:rsidR="00087F95" w:rsidRDefault="00087F95">
      <w:pPr>
        <w:rPr>
          <w:lang w:val="vi-VN"/>
        </w:rPr>
      </w:pPr>
    </w:p>
    <w:p w14:paraId="18AEC2E3" w14:textId="77777777" w:rsidR="00087F95" w:rsidRDefault="00087F95">
      <w:pPr>
        <w:rPr>
          <w:lang w:val="vi-VN"/>
        </w:rPr>
      </w:pPr>
    </w:p>
    <w:p w14:paraId="03773B16" w14:textId="77777777" w:rsidR="00087F95" w:rsidRDefault="00087F95">
      <w:pPr>
        <w:rPr>
          <w:lang w:val="vi-VN"/>
        </w:rPr>
      </w:pPr>
    </w:p>
    <w:p w14:paraId="10226C73" w14:textId="77777777" w:rsidR="00087F95" w:rsidRDefault="00087F95">
      <w:pPr>
        <w:rPr>
          <w:lang w:val="vi-VN"/>
        </w:rPr>
      </w:pPr>
    </w:p>
    <w:p w14:paraId="13A726C3" w14:textId="77777777" w:rsidR="00087F95" w:rsidRDefault="00087F95">
      <w:pPr>
        <w:rPr>
          <w:lang w:val="vi-VN"/>
        </w:rPr>
      </w:pPr>
    </w:p>
    <w:p w14:paraId="0E86B60C" w14:textId="77777777" w:rsidR="00087F95" w:rsidRDefault="00087F95">
      <w:pPr>
        <w:rPr>
          <w:lang w:val="vi-VN"/>
        </w:rPr>
      </w:pPr>
    </w:p>
    <w:p w14:paraId="6102AE78" w14:textId="77777777" w:rsidR="00087F95" w:rsidRDefault="00087F95">
      <w:pPr>
        <w:rPr>
          <w:lang w:val="vi-VN"/>
        </w:rPr>
      </w:pPr>
    </w:p>
    <w:p w14:paraId="3EEC0FB4" w14:textId="77777777" w:rsidR="00087F95" w:rsidRDefault="00087F95">
      <w:pPr>
        <w:rPr>
          <w:lang w:val="vi-VN"/>
        </w:rPr>
      </w:pPr>
    </w:p>
    <w:p w14:paraId="01234BA1" w14:textId="77777777" w:rsidR="00087F95" w:rsidRDefault="00087F95">
      <w:pPr>
        <w:rPr>
          <w:lang w:val="vi-VN"/>
        </w:rPr>
      </w:pPr>
    </w:p>
    <w:p w14:paraId="42190DCB" w14:textId="7B8BD5A2" w:rsidR="0083554D" w:rsidRDefault="0083554D">
      <w:pPr>
        <w:rPr>
          <w:lang w:val="vi-VN"/>
        </w:rPr>
      </w:pPr>
      <w:r>
        <w:rPr>
          <w:lang w:val="vi-VN"/>
        </w:rPr>
        <w:br w:type="page"/>
      </w:r>
    </w:p>
    <w:p w14:paraId="778A7F2A" w14:textId="77777777" w:rsidR="00087F95" w:rsidRDefault="00087F95">
      <w:pPr>
        <w:pStyle w:val="Heading2"/>
        <w:rPr>
          <w:rFonts w:ascii="Times New Roman" w:hAnsi="Times New Roman" w:cs="Times New Roman"/>
          <w:b/>
          <w:bCs/>
          <w:color w:val="auto"/>
          <w:lang w:val="vi-VN"/>
        </w:rPr>
        <w:sectPr w:rsidR="00087F95">
          <w:headerReference w:type="default" r:id="rId10"/>
          <w:type w:val="continuous"/>
          <w:pgSz w:w="11907" w:h="16840"/>
          <w:pgMar w:top="1134" w:right="1134" w:bottom="1134" w:left="1418" w:header="720" w:footer="221" w:gutter="0"/>
          <w:cols w:space="720"/>
          <w:docGrid w:linePitch="360"/>
        </w:sectPr>
      </w:pPr>
    </w:p>
    <w:p w14:paraId="173D55A9" w14:textId="77777777" w:rsidR="00087F95" w:rsidRDefault="006F3EFE">
      <w:pPr>
        <w:pStyle w:val="Heading2"/>
        <w:rPr>
          <w:rFonts w:ascii="Times New Roman" w:hAnsi="Times New Roman" w:cs="Times New Roman"/>
          <w:lang w:val="vi-VN"/>
        </w:rPr>
      </w:pPr>
      <w:r>
        <w:rPr>
          <w:rFonts w:ascii="Times New Roman" w:hAnsi="Times New Roman" w:cs="Times New Roman"/>
          <w:b/>
          <w:bCs/>
          <w:color w:val="auto"/>
          <w:lang w:val="vi-VN"/>
        </w:rPr>
        <w:lastRenderedPageBreak/>
        <w:t xml:space="preserve">Mẫu 05 – </w:t>
      </w:r>
      <w:r>
        <w:rPr>
          <w:rFonts w:ascii="Times New Roman" w:hAnsi="Times New Roman" w:cs="Times New Roman"/>
          <w:b/>
          <w:bCs/>
          <w:iCs/>
          <w:color w:val="auto"/>
          <w:lang w:val="sv-SE"/>
        </w:rPr>
        <w:t>Danh sách người thực hành</w:t>
      </w:r>
      <w:r>
        <w:rPr>
          <w:rFonts w:ascii="Times New Roman" w:hAnsi="Times New Roman" w:cs="Times New Roman"/>
          <w:b/>
          <w:bCs/>
          <w:iCs/>
          <w:color w:val="auto"/>
          <w:lang w:val="vi-VN"/>
        </w:rPr>
        <w:t xml:space="preserve"> khám bệnh, chữa bệnh</w:t>
      </w:r>
    </w:p>
    <w:p w14:paraId="270C0159" w14:textId="77777777" w:rsidR="00087F95" w:rsidRDefault="00087F95">
      <w:pPr>
        <w:rPr>
          <w:lang w:val="vi-VN"/>
        </w:rPr>
      </w:pPr>
    </w:p>
    <w:p w14:paraId="41DFB6A4" w14:textId="77777777" w:rsidR="0083554D" w:rsidRDefault="006F3EFE" w:rsidP="0083554D">
      <w:pPr>
        <w:jc w:val="center"/>
        <w:rPr>
          <w:b/>
          <w:bCs/>
          <w:sz w:val="28"/>
          <w:szCs w:val="28"/>
          <w:lang w:val="vi-VN"/>
          <w14:ligatures w14:val="none"/>
        </w:rPr>
      </w:pPr>
      <w:r>
        <w:rPr>
          <w:b/>
          <w:bCs/>
          <w:sz w:val="28"/>
          <w:szCs w:val="28"/>
          <w:lang w:val="vi-VN"/>
          <w14:ligatures w14:val="none"/>
        </w:rPr>
        <w:t>CỘNG HÒA XÃ HỘI CHỦ NGHĨA VIỆT NAM</w:t>
      </w:r>
      <w:r>
        <w:rPr>
          <w:b/>
          <w:bCs/>
          <w:sz w:val="28"/>
          <w:szCs w:val="28"/>
          <w:lang w:val="vi-VN"/>
          <w14:ligatures w14:val="none"/>
        </w:rPr>
        <w:br/>
        <w:t>Độc lập - Tự do - Hạnh phúc</w:t>
      </w:r>
    </w:p>
    <w:p w14:paraId="129C7BB7" w14:textId="73C50079" w:rsidR="00087F95" w:rsidRDefault="0083554D" w:rsidP="0083554D">
      <w:pPr>
        <w:jc w:val="center"/>
        <w:rPr>
          <w:sz w:val="28"/>
          <w:szCs w:val="28"/>
          <w:lang w:val="vi-VN"/>
          <w14:ligatures w14:val="none"/>
        </w:rPr>
      </w:pPr>
      <w:r>
        <w:rPr>
          <w:b/>
          <w:bCs/>
          <w:sz w:val="28"/>
          <w:szCs w:val="28"/>
          <w:vertAlign w:val="superscript"/>
          <w14:ligatures w14:val="none"/>
        </w:rPr>
        <w:t>__________________________________</w:t>
      </w:r>
      <w:r w:rsidR="006F3EFE">
        <w:rPr>
          <w:b/>
          <w:bCs/>
          <w:sz w:val="28"/>
          <w:szCs w:val="28"/>
          <w:lang w:val="vi-VN"/>
          <w14:ligatures w14:val="none"/>
        </w:rPr>
        <w:br/>
      </w:r>
    </w:p>
    <w:p w14:paraId="1842E0CB" w14:textId="77777777" w:rsidR="00087F95" w:rsidRDefault="006F3EFE" w:rsidP="0083554D">
      <w:pPr>
        <w:jc w:val="center"/>
        <w:rPr>
          <w:b/>
          <w:bCs/>
          <w:sz w:val="28"/>
          <w:szCs w:val="28"/>
          <w:lang w:val="vi-VN"/>
          <w14:ligatures w14:val="none"/>
        </w:rPr>
      </w:pPr>
      <w:r>
        <w:rPr>
          <w:b/>
          <w:bCs/>
          <w:sz w:val="28"/>
          <w:szCs w:val="28"/>
          <w:lang w:val="vi-VN"/>
          <w14:ligatures w14:val="none"/>
        </w:rPr>
        <w:t xml:space="preserve">DANH SÁCH </w:t>
      </w:r>
    </w:p>
    <w:p w14:paraId="58B67FE5" w14:textId="5D55D9C6" w:rsidR="00087F95" w:rsidRDefault="006F3EFE" w:rsidP="0083554D">
      <w:pPr>
        <w:jc w:val="center"/>
        <w:rPr>
          <w:b/>
          <w:bCs/>
          <w:sz w:val="28"/>
          <w:szCs w:val="28"/>
          <w:lang w:val="vi-VN"/>
          <w14:ligatures w14:val="none"/>
        </w:rPr>
      </w:pPr>
      <w:r>
        <w:rPr>
          <w:b/>
          <w:bCs/>
          <w:sz w:val="28"/>
          <w:szCs w:val="28"/>
          <w:lang w:val="vi-VN"/>
          <w14:ligatures w14:val="none"/>
        </w:rPr>
        <w:t>Người thực hành</w:t>
      </w:r>
      <w:r>
        <w:rPr>
          <w:lang w:val="vi-VN"/>
        </w:rPr>
        <w:t xml:space="preserve"> </w:t>
      </w:r>
      <w:r>
        <w:rPr>
          <w:b/>
          <w:bCs/>
          <w:sz w:val="28"/>
          <w:szCs w:val="28"/>
          <w:lang w:val="vi-VN"/>
          <w14:ligatures w14:val="none"/>
        </w:rPr>
        <w:t>khám bệnh, chữa bệnh</w:t>
      </w:r>
    </w:p>
    <w:p w14:paraId="41907BBD" w14:textId="009A7895" w:rsidR="004139F4" w:rsidRPr="004139F4" w:rsidRDefault="004139F4" w:rsidP="0083554D">
      <w:pPr>
        <w:jc w:val="center"/>
        <w:rPr>
          <w:b/>
          <w:bCs/>
          <w:sz w:val="28"/>
          <w:szCs w:val="28"/>
          <w:vertAlign w:val="superscript"/>
          <w14:ligatures w14:val="none"/>
        </w:rPr>
      </w:pPr>
      <w:r>
        <w:rPr>
          <w:b/>
          <w:bCs/>
          <w:sz w:val="28"/>
          <w:szCs w:val="28"/>
          <w:vertAlign w:val="superscript"/>
          <w14:ligatures w14:val="none"/>
        </w:rPr>
        <w:t>____________</w:t>
      </w:r>
    </w:p>
    <w:p w14:paraId="6C555E36" w14:textId="77777777" w:rsidR="00087F95" w:rsidRDefault="00087F95">
      <w:pPr>
        <w:spacing w:before="120" w:after="120"/>
        <w:ind w:firstLine="709"/>
        <w:jc w:val="center"/>
        <w:rPr>
          <w:sz w:val="28"/>
          <w:szCs w:val="28"/>
          <w:lang w:val="vi-VN"/>
          <w14:ligatures w14:val="none"/>
        </w:rPr>
      </w:pPr>
    </w:p>
    <w:p w14:paraId="220C3EA5" w14:textId="373F2D24" w:rsidR="00087F95" w:rsidRPr="0083554D" w:rsidRDefault="0083554D" w:rsidP="0083554D">
      <w:pPr>
        <w:ind w:left="567"/>
        <w:rPr>
          <w:sz w:val="28"/>
          <w:szCs w:val="28"/>
          <w:lang w:val="vi-VN"/>
          <w14:ligatures w14:val="none"/>
        </w:rPr>
      </w:pPr>
      <w:r w:rsidRPr="0083554D">
        <w:rPr>
          <w:sz w:val="28"/>
          <w:szCs w:val="28"/>
          <w14:ligatures w14:val="none"/>
        </w:rPr>
        <w:t xml:space="preserve">1. </w:t>
      </w:r>
      <w:r w:rsidR="006F3EFE" w:rsidRPr="0083554D">
        <w:rPr>
          <w:sz w:val="28"/>
          <w:szCs w:val="28"/>
          <w:lang w:val="vi-VN"/>
          <w14:ligatures w14:val="none"/>
        </w:rPr>
        <w:t>Tên cơ sở hướng dẫn thực hành khám bệnh, chữa bệnh: .......</w:t>
      </w:r>
      <w:r>
        <w:rPr>
          <w:sz w:val="28"/>
          <w:szCs w:val="28"/>
          <w14:ligatures w14:val="none"/>
        </w:rPr>
        <w:t>......</w:t>
      </w:r>
      <w:r w:rsidR="006F3EFE" w:rsidRPr="0083554D">
        <w:rPr>
          <w:sz w:val="28"/>
          <w:szCs w:val="28"/>
          <w:lang w:val="vi-VN"/>
          <w14:ligatures w14:val="none"/>
        </w:rPr>
        <w:t>..........</w:t>
      </w:r>
    </w:p>
    <w:p w14:paraId="11CF6D4C" w14:textId="70EA96F7" w:rsidR="00087F95" w:rsidRDefault="006F3EFE" w:rsidP="0083554D">
      <w:pPr>
        <w:spacing w:before="120"/>
        <w:jc w:val="both"/>
        <w:rPr>
          <w:sz w:val="28"/>
          <w:szCs w:val="28"/>
          <w:lang w:val="vi-VN"/>
          <w14:ligatures w14:val="none"/>
        </w:rPr>
      </w:pPr>
      <w:r w:rsidRPr="0083554D">
        <w:rPr>
          <w:sz w:val="28"/>
          <w:szCs w:val="28"/>
          <w:lang w:val="vi-VN"/>
          <w14:ligatures w14:val="none"/>
        </w:rPr>
        <w:t>............................................................................................................................</w:t>
      </w:r>
    </w:p>
    <w:p w14:paraId="5DA0C6B6" w14:textId="77777777" w:rsidR="00087F95" w:rsidRDefault="006F3EFE" w:rsidP="0083554D">
      <w:pPr>
        <w:spacing w:before="120"/>
        <w:ind w:firstLine="567"/>
        <w:jc w:val="both"/>
        <w:rPr>
          <w:sz w:val="28"/>
          <w:szCs w:val="28"/>
          <w:lang w:val="vi-VN"/>
          <w14:ligatures w14:val="none"/>
        </w:rPr>
      </w:pPr>
      <w:r>
        <w:rPr>
          <w:sz w:val="28"/>
          <w:szCs w:val="28"/>
          <w:lang w:val="vi-VN"/>
          <w14:ligatures w14:val="none"/>
        </w:rPr>
        <w:t>2. Địa chỉ: ...................................................................................................</w:t>
      </w:r>
    </w:p>
    <w:p w14:paraId="7BF4269B" w14:textId="77777777" w:rsidR="00087F95" w:rsidRDefault="006F3EFE" w:rsidP="0083554D">
      <w:pPr>
        <w:spacing w:before="120"/>
        <w:ind w:firstLine="567"/>
        <w:jc w:val="both"/>
        <w:rPr>
          <w:sz w:val="28"/>
          <w:szCs w:val="28"/>
          <w:lang w:val="vi-VN"/>
          <w14:ligatures w14:val="none"/>
        </w:rPr>
      </w:pPr>
      <w:r>
        <w:rPr>
          <w:sz w:val="28"/>
          <w:szCs w:val="28"/>
          <w:lang w:val="vi-VN"/>
          <w14:ligatures w14:val="none"/>
        </w:rPr>
        <w:t>3. Danh sách người thực hành khám bệnh, chữa bệnh:</w:t>
      </w:r>
    </w:p>
    <w:p w14:paraId="420A7957" w14:textId="77777777" w:rsidR="00087F95" w:rsidRPr="00AE18F1" w:rsidRDefault="00087F95">
      <w:pPr>
        <w:spacing w:before="120" w:after="120"/>
        <w:ind w:firstLine="709"/>
        <w:rPr>
          <w:sz w:val="2"/>
          <w:szCs w:val="28"/>
          <w:lang w:val="vi-VN"/>
          <w14:ligatures w14:val="none"/>
        </w:rPr>
      </w:pPr>
    </w:p>
    <w:tbl>
      <w:tblPr>
        <w:tblW w:w="8755" w:type="dxa"/>
        <w:tblCellMar>
          <w:left w:w="0" w:type="dxa"/>
          <w:right w:w="0" w:type="dxa"/>
        </w:tblCellMar>
        <w:tblLook w:val="04A0" w:firstRow="1" w:lastRow="0" w:firstColumn="1" w:lastColumn="0" w:noHBand="0" w:noVBand="1"/>
      </w:tblPr>
      <w:tblGrid>
        <w:gridCol w:w="890"/>
        <w:gridCol w:w="1080"/>
        <w:gridCol w:w="89"/>
        <w:gridCol w:w="1711"/>
        <w:gridCol w:w="3006"/>
        <w:gridCol w:w="1979"/>
      </w:tblGrid>
      <w:tr w:rsidR="00916E90" w14:paraId="4C4F6C1C" w14:textId="4C31BB5A" w:rsidTr="00234446">
        <w:tc>
          <w:tcPr>
            <w:tcW w:w="508"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6DDDBF8" w14:textId="77777777" w:rsidR="00916E90" w:rsidRDefault="00916E90">
            <w:pPr>
              <w:jc w:val="center"/>
              <w:rPr>
                <w:sz w:val="28"/>
                <w:szCs w:val="28"/>
                <w14:ligatures w14:val="none"/>
              </w:rPr>
            </w:pPr>
            <w:r>
              <w:rPr>
                <w:b/>
                <w:bCs/>
                <w:sz w:val="28"/>
                <w:szCs w:val="28"/>
                <w:lang w:val="vi-VN"/>
                <w14:ligatures w14:val="none"/>
              </w:rPr>
              <w:t>STT</w:t>
            </w:r>
          </w:p>
        </w:tc>
        <w:tc>
          <w:tcPr>
            <w:tcW w:w="617" w:type="pct"/>
            <w:tcBorders>
              <w:top w:val="single" w:sz="8" w:space="0" w:color="auto"/>
              <w:left w:val="nil"/>
              <w:bottom w:val="single" w:sz="8" w:space="0" w:color="auto"/>
              <w:right w:val="nil"/>
              <w:tl2br w:val="nil"/>
              <w:tr2bl w:val="nil"/>
            </w:tcBorders>
          </w:tcPr>
          <w:p w14:paraId="1536F7BE" w14:textId="220258FC" w:rsidR="00916E90" w:rsidRPr="00916E90" w:rsidRDefault="00916E90" w:rsidP="00916E90">
            <w:pPr>
              <w:rPr>
                <w:b/>
                <w:bCs/>
                <w:sz w:val="28"/>
                <w:szCs w:val="28"/>
                <w14:ligatures w14:val="none"/>
              </w:rPr>
            </w:pPr>
            <w:proofErr w:type="spellStart"/>
            <w:r w:rsidRPr="00916E90">
              <w:rPr>
                <w:b/>
                <w:bCs/>
                <w:sz w:val="28"/>
                <w:szCs w:val="28"/>
                <w14:ligatures w14:val="none"/>
              </w:rPr>
              <w:t>Họ</w:t>
            </w:r>
            <w:proofErr w:type="spellEnd"/>
            <w:r w:rsidR="00234446">
              <w:rPr>
                <w:b/>
                <w:bCs/>
                <w:sz w:val="28"/>
                <w:szCs w:val="28"/>
                <w14:ligatures w14:val="none"/>
              </w:rPr>
              <w:t xml:space="preserve"> </w:t>
            </w:r>
            <w:proofErr w:type="spellStart"/>
            <w:r w:rsidRPr="00916E90">
              <w:rPr>
                <w:b/>
                <w:bCs/>
                <w:sz w:val="28"/>
                <w:szCs w:val="28"/>
                <w14:ligatures w14:val="none"/>
              </w:rPr>
              <w:t>v</w:t>
            </w:r>
            <w:r w:rsidR="00234446">
              <w:rPr>
                <w:b/>
                <w:bCs/>
                <w:sz w:val="28"/>
                <w:szCs w:val="28"/>
                <w14:ligatures w14:val="none"/>
              </w:rPr>
              <w:t>à</w:t>
            </w:r>
            <w:proofErr w:type="spellEnd"/>
            <w:r w:rsidR="00234446">
              <w:rPr>
                <w:b/>
                <w:bCs/>
                <w:sz w:val="28"/>
                <w:szCs w:val="28"/>
                <w14:ligatures w14:val="none"/>
              </w:rPr>
              <w:t xml:space="preserve"> </w:t>
            </w:r>
            <w:proofErr w:type="spellStart"/>
            <w:r w:rsidRPr="00916E90">
              <w:rPr>
                <w:b/>
                <w:bCs/>
                <w:sz w:val="28"/>
                <w:szCs w:val="28"/>
                <w14:ligatures w14:val="none"/>
              </w:rPr>
              <w:t>tên</w:t>
            </w:r>
            <w:proofErr w:type="spellEnd"/>
          </w:p>
        </w:tc>
        <w:tc>
          <w:tcPr>
            <w:tcW w:w="51"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84C7902" w14:textId="74AFBEC8" w:rsidR="00916E90" w:rsidRPr="00916E90" w:rsidRDefault="00916E90" w:rsidP="00916E90">
            <w:pPr>
              <w:rPr>
                <w:b/>
                <w:bCs/>
                <w:sz w:val="28"/>
                <w:szCs w:val="28"/>
                <w14:ligatures w14:val="none"/>
              </w:rPr>
            </w:pPr>
          </w:p>
        </w:tc>
        <w:tc>
          <w:tcPr>
            <w:tcW w:w="977"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8CB193F" w14:textId="6A0EDEC2" w:rsidR="00916E90" w:rsidRPr="00916E90" w:rsidRDefault="00916E90">
            <w:pPr>
              <w:jc w:val="center"/>
              <w:rPr>
                <w:b/>
                <w:bCs/>
                <w:sz w:val="28"/>
                <w:szCs w:val="28"/>
                <w14:ligatures w14:val="none"/>
              </w:rPr>
            </w:pPr>
            <w:proofErr w:type="spellStart"/>
            <w:r w:rsidRPr="00916E90">
              <w:rPr>
                <w:b/>
                <w:bCs/>
                <w:sz w:val="28"/>
                <w:szCs w:val="28"/>
                <w14:ligatures w14:val="none"/>
              </w:rPr>
              <w:t>Chức</w:t>
            </w:r>
            <w:proofErr w:type="spellEnd"/>
            <w:r w:rsidRPr="00916E90">
              <w:rPr>
                <w:b/>
                <w:bCs/>
                <w:sz w:val="28"/>
                <w:szCs w:val="28"/>
                <w14:ligatures w14:val="none"/>
              </w:rPr>
              <w:t xml:space="preserve"> </w:t>
            </w:r>
            <w:proofErr w:type="spellStart"/>
            <w:r w:rsidRPr="00916E90">
              <w:rPr>
                <w:b/>
                <w:bCs/>
                <w:sz w:val="28"/>
                <w:szCs w:val="28"/>
                <w14:ligatures w14:val="none"/>
              </w:rPr>
              <w:t>danh</w:t>
            </w:r>
            <w:proofErr w:type="spellEnd"/>
          </w:p>
        </w:tc>
        <w:tc>
          <w:tcPr>
            <w:tcW w:w="1717" w:type="pct"/>
            <w:tcBorders>
              <w:top w:val="single" w:sz="8" w:space="0" w:color="auto"/>
              <w:left w:val="nil"/>
              <w:bottom w:val="single" w:sz="8" w:space="0" w:color="auto"/>
              <w:right w:val="single" w:sz="8" w:space="0" w:color="auto"/>
              <w:tl2br w:val="nil"/>
              <w:tr2bl w:val="nil"/>
            </w:tcBorders>
          </w:tcPr>
          <w:p w14:paraId="6DDAB6AF" w14:textId="12835219" w:rsidR="00916E90" w:rsidRDefault="00916E90">
            <w:pPr>
              <w:jc w:val="center"/>
              <w:rPr>
                <w:sz w:val="28"/>
                <w:szCs w:val="28"/>
                <w14:ligatures w14:val="none"/>
              </w:rPr>
            </w:pPr>
            <w:proofErr w:type="spellStart"/>
            <w:r w:rsidRPr="00916E90">
              <w:rPr>
                <w:b/>
                <w:bCs/>
                <w:sz w:val="28"/>
                <w:szCs w:val="28"/>
                <w14:ligatures w14:val="none"/>
              </w:rPr>
              <w:t>Thời</w:t>
            </w:r>
            <w:proofErr w:type="spellEnd"/>
            <w:r w:rsidRPr="00916E90">
              <w:rPr>
                <w:b/>
                <w:bCs/>
                <w:sz w:val="28"/>
                <w:szCs w:val="28"/>
                <w14:ligatures w14:val="none"/>
              </w:rPr>
              <w:t xml:space="preserve"> </w:t>
            </w:r>
            <w:proofErr w:type="spellStart"/>
            <w:r w:rsidRPr="00916E90">
              <w:rPr>
                <w:b/>
                <w:bCs/>
                <w:sz w:val="28"/>
                <w:szCs w:val="28"/>
                <w14:ligatures w14:val="none"/>
              </w:rPr>
              <w:t>gian</w:t>
            </w:r>
            <w:proofErr w:type="spellEnd"/>
            <w:r w:rsidRPr="00916E90">
              <w:rPr>
                <w:b/>
                <w:bCs/>
                <w:sz w:val="28"/>
                <w:szCs w:val="28"/>
                <w14:ligatures w14:val="none"/>
              </w:rPr>
              <w:t xml:space="preserve"> </w:t>
            </w:r>
            <w:proofErr w:type="spellStart"/>
            <w:r w:rsidRPr="00916E90">
              <w:rPr>
                <w:b/>
                <w:bCs/>
                <w:sz w:val="28"/>
                <w:szCs w:val="28"/>
                <w14:ligatures w14:val="none"/>
              </w:rPr>
              <w:t>đăng</w:t>
            </w:r>
            <w:proofErr w:type="spellEnd"/>
            <w:r w:rsidRPr="00916E90">
              <w:rPr>
                <w:b/>
                <w:bCs/>
                <w:sz w:val="28"/>
                <w:szCs w:val="28"/>
                <w14:ligatures w14:val="none"/>
              </w:rPr>
              <w:t xml:space="preserve"> </w:t>
            </w:r>
            <w:proofErr w:type="spellStart"/>
            <w:r w:rsidRPr="00916E90">
              <w:rPr>
                <w:b/>
                <w:bCs/>
                <w:sz w:val="28"/>
                <w:szCs w:val="28"/>
                <w14:ligatures w14:val="none"/>
              </w:rPr>
              <w:t>ký</w:t>
            </w:r>
            <w:proofErr w:type="spellEnd"/>
            <w:r w:rsidRPr="00916E90">
              <w:rPr>
                <w:b/>
                <w:bCs/>
                <w:sz w:val="28"/>
                <w:szCs w:val="28"/>
                <w14:ligatures w14:val="none"/>
              </w:rPr>
              <w:t xml:space="preserve"> </w:t>
            </w:r>
            <w:proofErr w:type="spellStart"/>
            <w:r w:rsidRPr="00916E90">
              <w:rPr>
                <w:b/>
                <w:bCs/>
                <w:sz w:val="28"/>
                <w:szCs w:val="28"/>
                <w14:ligatures w14:val="none"/>
              </w:rPr>
              <w:t>thực</w:t>
            </w:r>
            <w:proofErr w:type="spellEnd"/>
            <w:r w:rsidRPr="00916E90">
              <w:rPr>
                <w:b/>
                <w:bCs/>
                <w:sz w:val="28"/>
                <w:szCs w:val="28"/>
                <w14:ligatures w14:val="none"/>
              </w:rPr>
              <w:t xml:space="preserve"> </w:t>
            </w:r>
            <w:proofErr w:type="spellStart"/>
            <w:r w:rsidRPr="00916E90">
              <w:rPr>
                <w:b/>
                <w:bCs/>
                <w:sz w:val="28"/>
                <w:szCs w:val="28"/>
                <w14:ligatures w14:val="none"/>
              </w:rPr>
              <w:t>hành</w:t>
            </w:r>
            <w:proofErr w:type="spellEnd"/>
            <w:r w:rsidRPr="00916E90">
              <w:rPr>
                <w:b/>
                <w:bCs/>
                <w:sz w:val="28"/>
                <w:szCs w:val="28"/>
                <w14:ligatures w14:val="none"/>
              </w:rPr>
              <w:t xml:space="preserve"> </w:t>
            </w:r>
            <w:proofErr w:type="spellStart"/>
            <w:r w:rsidRPr="00916E90">
              <w:rPr>
                <w:b/>
                <w:bCs/>
                <w:sz w:val="28"/>
                <w:szCs w:val="28"/>
                <w14:ligatures w14:val="none"/>
              </w:rPr>
              <w:t>tại</w:t>
            </w:r>
            <w:proofErr w:type="spellEnd"/>
            <w:r w:rsidRPr="00916E90">
              <w:rPr>
                <w:b/>
                <w:bCs/>
                <w:sz w:val="28"/>
                <w:szCs w:val="28"/>
                <w14:ligatures w14:val="none"/>
              </w:rPr>
              <w:t xml:space="preserve"> </w:t>
            </w:r>
            <w:proofErr w:type="spellStart"/>
            <w:r w:rsidRPr="00916E90">
              <w:rPr>
                <w:b/>
                <w:bCs/>
                <w:sz w:val="28"/>
                <w:szCs w:val="28"/>
                <w14:ligatures w14:val="none"/>
              </w:rPr>
              <w:t>cơ</w:t>
            </w:r>
            <w:proofErr w:type="spellEnd"/>
            <w:r w:rsidRPr="00916E90">
              <w:rPr>
                <w:b/>
                <w:bCs/>
                <w:sz w:val="28"/>
                <w:szCs w:val="28"/>
                <w14:ligatures w14:val="none"/>
              </w:rPr>
              <w:t xml:space="preserve"> </w:t>
            </w:r>
            <w:proofErr w:type="spellStart"/>
            <w:r w:rsidRPr="00916E90">
              <w:rPr>
                <w:b/>
                <w:bCs/>
                <w:sz w:val="28"/>
                <w:szCs w:val="28"/>
                <w14:ligatures w14:val="none"/>
              </w:rPr>
              <w:t>sở</w:t>
            </w:r>
            <w:proofErr w:type="spellEnd"/>
            <w:r w:rsidRPr="00916E90">
              <w:rPr>
                <w:b/>
                <w:bCs/>
                <w:sz w:val="28"/>
                <w:szCs w:val="28"/>
                <w14:ligatures w14:val="none"/>
              </w:rPr>
              <w:t xml:space="preserve"> </w:t>
            </w:r>
            <w:proofErr w:type="spellStart"/>
            <w:r w:rsidRPr="00916E90">
              <w:rPr>
                <w:b/>
                <w:bCs/>
                <w:sz w:val="28"/>
                <w:szCs w:val="28"/>
                <w14:ligatures w14:val="none"/>
              </w:rPr>
              <w:t>thực</w:t>
            </w:r>
            <w:proofErr w:type="spellEnd"/>
            <w:r w:rsidRPr="00916E90">
              <w:rPr>
                <w:b/>
                <w:bCs/>
                <w:sz w:val="28"/>
                <w:szCs w:val="28"/>
                <w14:ligatures w14:val="none"/>
              </w:rPr>
              <w:t xml:space="preserve"> </w:t>
            </w:r>
            <w:proofErr w:type="spellStart"/>
            <w:r w:rsidRPr="00916E90">
              <w:rPr>
                <w:b/>
                <w:bCs/>
                <w:sz w:val="28"/>
                <w:szCs w:val="28"/>
                <w14:ligatures w14:val="none"/>
              </w:rPr>
              <w:t>hành</w:t>
            </w:r>
            <w:proofErr w:type="spellEnd"/>
          </w:p>
        </w:tc>
        <w:tc>
          <w:tcPr>
            <w:tcW w:w="1130" w:type="pct"/>
            <w:tcBorders>
              <w:top w:val="single" w:sz="8" w:space="0" w:color="auto"/>
              <w:left w:val="nil"/>
              <w:bottom w:val="single" w:sz="8" w:space="0" w:color="auto"/>
              <w:right w:val="single" w:sz="8" w:space="0" w:color="auto"/>
              <w:tl2br w:val="nil"/>
              <w:tr2bl w:val="nil"/>
            </w:tcBorders>
          </w:tcPr>
          <w:p w14:paraId="2AED434A" w14:textId="46BBF7DF" w:rsidR="00916E90" w:rsidRPr="00916E90" w:rsidRDefault="00916E90">
            <w:pPr>
              <w:jc w:val="center"/>
              <w:rPr>
                <w:b/>
                <w:bCs/>
                <w:sz w:val="28"/>
                <w:szCs w:val="28"/>
                <w14:ligatures w14:val="none"/>
              </w:rPr>
            </w:pPr>
            <w:proofErr w:type="spellStart"/>
            <w:r>
              <w:rPr>
                <w:b/>
                <w:bCs/>
                <w:sz w:val="28"/>
                <w:szCs w:val="28"/>
                <w14:ligatures w14:val="none"/>
              </w:rPr>
              <w:t>Người</w:t>
            </w:r>
            <w:proofErr w:type="spellEnd"/>
            <w:r>
              <w:rPr>
                <w:b/>
                <w:bCs/>
                <w:sz w:val="28"/>
                <w:szCs w:val="28"/>
                <w14:ligatures w14:val="none"/>
              </w:rPr>
              <w:t xml:space="preserve"> </w:t>
            </w:r>
            <w:proofErr w:type="spellStart"/>
            <w:r>
              <w:rPr>
                <w:b/>
                <w:bCs/>
                <w:sz w:val="28"/>
                <w:szCs w:val="28"/>
                <w14:ligatures w14:val="none"/>
              </w:rPr>
              <w:t>hướng</w:t>
            </w:r>
            <w:proofErr w:type="spellEnd"/>
            <w:r>
              <w:rPr>
                <w:b/>
                <w:bCs/>
                <w:sz w:val="28"/>
                <w:szCs w:val="28"/>
                <w14:ligatures w14:val="none"/>
              </w:rPr>
              <w:t xml:space="preserve"> </w:t>
            </w:r>
            <w:proofErr w:type="spellStart"/>
            <w:r>
              <w:rPr>
                <w:b/>
                <w:bCs/>
                <w:sz w:val="28"/>
                <w:szCs w:val="28"/>
                <w14:ligatures w14:val="none"/>
              </w:rPr>
              <w:t>dẫn</w:t>
            </w:r>
            <w:proofErr w:type="spellEnd"/>
            <w:r>
              <w:rPr>
                <w:b/>
                <w:bCs/>
                <w:sz w:val="28"/>
                <w:szCs w:val="28"/>
                <w14:ligatures w14:val="none"/>
              </w:rPr>
              <w:t xml:space="preserve"> </w:t>
            </w:r>
            <w:proofErr w:type="spellStart"/>
            <w:r>
              <w:rPr>
                <w:b/>
                <w:bCs/>
                <w:sz w:val="28"/>
                <w:szCs w:val="28"/>
                <w14:ligatures w14:val="none"/>
              </w:rPr>
              <w:t>thực</w:t>
            </w:r>
            <w:proofErr w:type="spellEnd"/>
            <w:r>
              <w:rPr>
                <w:b/>
                <w:bCs/>
                <w:sz w:val="28"/>
                <w:szCs w:val="28"/>
                <w14:ligatures w14:val="none"/>
              </w:rPr>
              <w:t xml:space="preserve"> </w:t>
            </w:r>
            <w:proofErr w:type="spellStart"/>
            <w:r>
              <w:rPr>
                <w:b/>
                <w:bCs/>
                <w:sz w:val="28"/>
                <w:szCs w:val="28"/>
                <w14:ligatures w14:val="none"/>
              </w:rPr>
              <w:t>hành</w:t>
            </w:r>
            <w:proofErr w:type="spellEnd"/>
            <w:r w:rsidRPr="00916E90">
              <w:rPr>
                <w:b/>
                <w:bCs/>
                <w:sz w:val="28"/>
                <w:szCs w:val="28"/>
                <w14:ligatures w14:val="none"/>
              </w:rPr>
              <w:tab/>
            </w:r>
          </w:p>
        </w:tc>
      </w:tr>
      <w:tr w:rsidR="00916E90" w14:paraId="14E0449F" w14:textId="6B3B2E52" w:rsidTr="00234446">
        <w:tc>
          <w:tcPr>
            <w:tcW w:w="508"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1DF35726" w14:textId="77777777" w:rsidR="00916E90" w:rsidRDefault="00916E90">
            <w:pPr>
              <w:jc w:val="center"/>
              <w:rPr>
                <w:sz w:val="28"/>
                <w:szCs w:val="28"/>
                <w14:ligatures w14:val="none"/>
              </w:rPr>
            </w:pPr>
            <w:r>
              <w:rPr>
                <w:sz w:val="28"/>
                <w:szCs w:val="28"/>
                <w:lang w:val="vi-VN"/>
                <w14:ligatures w14:val="none"/>
              </w:rPr>
              <w:t>1</w:t>
            </w:r>
          </w:p>
        </w:tc>
        <w:tc>
          <w:tcPr>
            <w:tcW w:w="617" w:type="pct"/>
            <w:tcBorders>
              <w:top w:val="nil"/>
              <w:left w:val="nil"/>
              <w:bottom w:val="single" w:sz="8" w:space="0" w:color="auto"/>
              <w:right w:val="nil"/>
              <w:tl2br w:val="nil"/>
              <w:tr2bl w:val="nil"/>
            </w:tcBorders>
          </w:tcPr>
          <w:p w14:paraId="1E2DC7FF" w14:textId="77777777" w:rsidR="00916E90" w:rsidRDefault="00916E90">
            <w:pPr>
              <w:rPr>
                <w:sz w:val="28"/>
                <w:szCs w:val="28"/>
                <w:lang w:val="vi-VN"/>
                <w14:ligatures w14:val="none"/>
              </w:rPr>
            </w:pPr>
          </w:p>
        </w:tc>
        <w:tc>
          <w:tcPr>
            <w:tcW w:w="5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1B6312A4" w14:textId="78CAFBE0" w:rsidR="00916E90" w:rsidRDefault="00916E90">
            <w:pPr>
              <w:rPr>
                <w:sz w:val="28"/>
                <w:szCs w:val="28"/>
                <w14:ligatures w14:val="none"/>
              </w:rPr>
            </w:pPr>
            <w:r>
              <w:rPr>
                <w:sz w:val="28"/>
                <w:szCs w:val="28"/>
                <w:lang w:val="vi-VN"/>
                <w14:ligatures w14:val="none"/>
              </w:rPr>
              <w:t> </w:t>
            </w:r>
          </w:p>
        </w:tc>
        <w:tc>
          <w:tcPr>
            <w:tcW w:w="97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42CEDC25" w14:textId="77777777" w:rsidR="00916E90" w:rsidRDefault="00916E90">
            <w:pPr>
              <w:rPr>
                <w:sz w:val="28"/>
                <w:szCs w:val="28"/>
                <w14:ligatures w14:val="none"/>
              </w:rPr>
            </w:pPr>
            <w:r>
              <w:rPr>
                <w:sz w:val="28"/>
                <w:szCs w:val="28"/>
                <w:lang w:val="vi-VN"/>
                <w14:ligatures w14:val="none"/>
              </w:rPr>
              <w:t> </w:t>
            </w:r>
          </w:p>
        </w:tc>
        <w:tc>
          <w:tcPr>
            <w:tcW w:w="1717" w:type="pct"/>
            <w:tcBorders>
              <w:top w:val="nil"/>
              <w:left w:val="nil"/>
              <w:bottom w:val="single" w:sz="8" w:space="0" w:color="auto"/>
              <w:right w:val="single" w:sz="8" w:space="0" w:color="auto"/>
              <w:tl2br w:val="nil"/>
              <w:tr2bl w:val="nil"/>
            </w:tcBorders>
          </w:tcPr>
          <w:p w14:paraId="4B7EDB7E" w14:textId="77777777" w:rsidR="00916E90" w:rsidRDefault="00916E90">
            <w:pPr>
              <w:rPr>
                <w:sz w:val="28"/>
                <w:szCs w:val="28"/>
                <w:lang w:val="vi-VN"/>
                <w14:ligatures w14:val="none"/>
              </w:rPr>
            </w:pPr>
          </w:p>
        </w:tc>
        <w:tc>
          <w:tcPr>
            <w:tcW w:w="1130" w:type="pct"/>
            <w:tcBorders>
              <w:top w:val="nil"/>
              <w:left w:val="nil"/>
              <w:bottom w:val="single" w:sz="8" w:space="0" w:color="auto"/>
              <w:right w:val="single" w:sz="8" w:space="0" w:color="auto"/>
              <w:tl2br w:val="nil"/>
              <w:tr2bl w:val="nil"/>
            </w:tcBorders>
          </w:tcPr>
          <w:p w14:paraId="586CE1B8" w14:textId="77777777" w:rsidR="00916E90" w:rsidRDefault="00916E90">
            <w:pPr>
              <w:rPr>
                <w:sz w:val="28"/>
                <w:szCs w:val="28"/>
                <w:lang w:val="vi-VN"/>
                <w14:ligatures w14:val="none"/>
              </w:rPr>
            </w:pPr>
          </w:p>
        </w:tc>
      </w:tr>
      <w:tr w:rsidR="00916E90" w14:paraId="18FC751F" w14:textId="641C3944" w:rsidTr="00234446">
        <w:tc>
          <w:tcPr>
            <w:tcW w:w="508"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7AB53EAE" w14:textId="77777777" w:rsidR="00916E90" w:rsidRDefault="00916E90">
            <w:pPr>
              <w:jc w:val="center"/>
              <w:rPr>
                <w:sz w:val="28"/>
                <w:szCs w:val="28"/>
                <w14:ligatures w14:val="none"/>
              </w:rPr>
            </w:pPr>
            <w:r>
              <w:rPr>
                <w:sz w:val="28"/>
                <w:szCs w:val="28"/>
                <w:lang w:val="vi-VN"/>
                <w14:ligatures w14:val="none"/>
              </w:rPr>
              <w:t>2</w:t>
            </w:r>
          </w:p>
        </w:tc>
        <w:tc>
          <w:tcPr>
            <w:tcW w:w="617" w:type="pct"/>
            <w:tcBorders>
              <w:top w:val="nil"/>
              <w:left w:val="nil"/>
              <w:bottom w:val="single" w:sz="8" w:space="0" w:color="auto"/>
              <w:right w:val="nil"/>
              <w:tl2br w:val="nil"/>
              <w:tr2bl w:val="nil"/>
            </w:tcBorders>
          </w:tcPr>
          <w:p w14:paraId="069AB7FF" w14:textId="77777777" w:rsidR="00916E90" w:rsidRDefault="00916E90">
            <w:pPr>
              <w:rPr>
                <w:sz w:val="28"/>
                <w:szCs w:val="28"/>
                <w:lang w:val="vi-VN"/>
                <w14:ligatures w14:val="none"/>
              </w:rPr>
            </w:pPr>
          </w:p>
        </w:tc>
        <w:tc>
          <w:tcPr>
            <w:tcW w:w="5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16329EE3" w14:textId="5D5E52C8" w:rsidR="00916E90" w:rsidRDefault="00916E90">
            <w:pPr>
              <w:rPr>
                <w:sz w:val="28"/>
                <w:szCs w:val="28"/>
                <w14:ligatures w14:val="none"/>
              </w:rPr>
            </w:pPr>
            <w:r>
              <w:rPr>
                <w:sz w:val="28"/>
                <w:szCs w:val="28"/>
                <w:lang w:val="vi-VN"/>
                <w14:ligatures w14:val="none"/>
              </w:rPr>
              <w:t> </w:t>
            </w:r>
          </w:p>
        </w:tc>
        <w:tc>
          <w:tcPr>
            <w:tcW w:w="97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2F061FBD" w14:textId="77777777" w:rsidR="00916E90" w:rsidRDefault="00916E90">
            <w:pPr>
              <w:rPr>
                <w:sz w:val="28"/>
                <w:szCs w:val="28"/>
                <w14:ligatures w14:val="none"/>
              </w:rPr>
            </w:pPr>
            <w:r>
              <w:rPr>
                <w:sz w:val="28"/>
                <w:szCs w:val="28"/>
                <w:lang w:val="vi-VN"/>
                <w14:ligatures w14:val="none"/>
              </w:rPr>
              <w:t> </w:t>
            </w:r>
          </w:p>
        </w:tc>
        <w:tc>
          <w:tcPr>
            <w:tcW w:w="1717" w:type="pct"/>
            <w:tcBorders>
              <w:top w:val="nil"/>
              <w:left w:val="nil"/>
              <w:bottom w:val="single" w:sz="8" w:space="0" w:color="auto"/>
              <w:right w:val="single" w:sz="8" w:space="0" w:color="auto"/>
              <w:tl2br w:val="nil"/>
              <w:tr2bl w:val="nil"/>
            </w:tcBorders>
          </w:tcPr>
          <w:p w14:paraId="7D96C7A3" w14:textId="77777777" w:rsidR="00916E90" w:rsidRDefault="00916E90">
            <w:pPr>
              <w:rPr>
                <w:sz w:val="28"/>
                <w:szCs w:val="28"/>
                <w:lang w:val="vi-VN"/>
                <w14:ligatures w14:val="none"/>
              </w:rPr>
            </w:pPr>
          </w:p>
        </w:tc>
        <w:tc>
          <w:tcPr>
            <w:tcW w:w="1130" w:type="pct"/>
            <w:tcBorders>
              <w:top w:val="nil"/>
              <w:left w:val="nil"/>
              <w:bottom w:val="single" w:sz="8" w:space="0" w:color="auto"/>
              <w:right w:val="single" w:sz="8" w:space="0" w:color="auto"/>
              <w:tl2br w:val="nil"/>
              <w:tr2bl w:val="nil"/>
            </w:tcBorders>
          </w:tcPr>
          <w:p w14:paraId="29CDD559" w14:textId="77777777" w:rsidR="00916E90" w:rsidRDefault="00916E90">
            <w:pPr>
              <w:rPr>
                <w:sz w:val="28"/>
                <w:szCs w:val="28"/>
                <w:lang w:val="vi-VN"/>
                <w14:ligatures w14:val="none"/>
              </w:rPr>
            </w:pPr>
          </w:p>
        </w:tc>
      </w:tr>
      <w:tr w:rsidR="00916E90" w14:paraId="3866EEE0" w14:textId="587E8388" w:rsidTr="00234446">
        <w:tc>
          <w:tcPr>
            <w:tcW w:w="508"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2825E979" w14:textId="77777777" w:rsidR="00916E90" w:rsidRDefault="00916E90">
            <w:pPr>
              <w:jc w:val="center"/>
              <w:rPr>
                <w:sz w:val="28"/>
                <w:szCs w:val="28"/>
                <w14:ligatures w14:val="none"/>
              </w:rPr>
            </w:pPr>
            <w:r>
              <w:rPr>
                <w:sz w:val="28"/>
                <w:szCs w:val="28"/>
                <w14:ligatures w14:val="none"/>
              </w:rPr>
              <w:t>…</w:t>
            </w:r>
          </w:p>
        </w:tc>
        <w:tc>
          <w:tcPr>
            <w:tcW w:w="617" w:type="pct"/>
            <w:tcBorders>
              <w:top w:val="nil"/>
              <w:left w:val="nil"/>
              <w:bottom w:val="single" w:sz="8" w:space="0" w:color="auto"/>
              <w:right w:val="nil"/>
              <w:tl2br w:val="nil"/>
              <w:tr2bl w:val="nil"/>
            </w:tcBorders>
          </w:tcPr>
          <w:p w14:paraId="7F75FD75" w14:textId="77777777" w:rsidR="00916E90" w:rsidRDefault="00916E90">
            <w:pPr>
              <w:rPr>
                <w:sz w:val="28"/>
                <w:szCs w:val="28"/>
                <w:lang w:val="vi-VN"/>
                <w14:ligatures w14:val="none"/>
              </w:rPr>
            </w:pPr>
          </w:p>
        </w:tc>
        <w:tc>
          <w:tcPr>
            <w:tcW w:w="5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517A9E2C" w14:textId="78917658" w:rsidR="00916E90" w:rsidRDefault="00916E90">
            <w:pPr>
              <w:rPr>
                <w:sz w:val="28"/>
                <w:szCs w:val="28"/>
                <w14:ligatures w14:val="none"/>
              </w:rPr>
            </w:pPr>
            <w:r>
              <w:rPr>
                <w:sz w:val="28"/>
                <w:szCs w:val="28"/>
                <w:lang w:val="vi-VN"/>
                <w14:ligatures w14:val="none"/>
              </w:rPr>
              <w:t> </w:t>
            </w:r>
          </w:p>
        </w:tc>
        <w:tc>
          <w:tcPr>
            <w:tcW w:w="97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6812E84E" w14:textId="77777777" w:rsidR="00916E90" w:rsidRDefault="00916E90">
            <w:pPr>
              <w:rPr>
                <w:sz w:val="28"/>
                <w:szCs w:val="28"/>
                <w14:ligatures w14:val="none"/>
              </w:rPr>
            </w:pPr>
            <w:r>
              <w:rPr>
                <w:sz w:val="28"/>
                <w:szCs w:val="28"/>
                <w:lang w:val="vi-VN"/>
                <w14:ligatures w14:val="none"/>
              </w:rPr>
              <w:t> </w:t>
            </w:r>
          </w:p>
        </w:tc>
        <w:tc>
          <w:tcPr>
            <w:tcW w:w="1717" w:type="pct"/>
            <w:tcBorders>
              <w:top w:val="nil"/>
              <w:left w:val="nil"/>
              <w:bottom w:val="single" w:sz="8" w:space="0" w:color="auto"/>
              <w:right w:val="single" w:sz="8" w:space="0" w:color="auto"/>
              <w:tl2br w:val="nil"/>
              <w:tr2bl w:val="nil"/>
            </w:tcBorders>
          </w:tcPr>
          <w:p w14:paraId="69A40476" w14:textId="77777777" w:rsidR="00916E90" w:rsidRDefault="00916E90">
            <w:pPr>
              <w:rPr>
                <w:sz w:val="28"/>
                <w:szCs w:val="28"/>
                <w:lang w:val="vi-VN"/>
                <w14:ligatures w14:val="none"/>
              </w:rPr>
            </w:pPr>
          </w:p>
        </w:tc>
        <w:tc>
          <w:tcPr>
            <w:tcW w:w="1130" w:type="pct"/>
            <w:tcBorders>
              <w:top w:val="nil"/>
              <w:left w:val="nil"/>
              <w:bottom w:val="single" w:sz="8" w:space="0" w:color="auto"/>
              <w:right w:val="single" w:sz="8" w:space="0" w:color="auto"/>
              <w:tl2br w:val="nil"/>
              <w:tr2bl w:val="nil"/>
            </w:tcBorders>
          </w:tcPr>
          <w:p w14:paraId="0888EE32" w14:textId="77777777" w:rsidR="00916E90" w:rsidRDefault="00916E90">
            <w:pPr>
              <w:rPr>
                <w:sz w:val="28"/>
                <w:szCs w:val="28"/>
                <w:lang w:val="vi-VN"/>
                <w14:ligatures w14:val="none"/>
              </w:rPr>
            </w:pPr>
          </w:p>
        </w:tc>
      </w:tr>
    </w:tbl>
    <w:tbl>
      <w:tblPr>
        <w:tblpPr w:leftFromText="180" w:rightFromText="180" w:vertAnchor="text" w:horzAnchor="margin" w:tblpY="806"/>
        <w:tblW w:w="9072" w:type="dxa"/>
        <w:tblCellMar>
          <w:left w:w="0" w:type="dxa"/>
          <w:right w:w="0" w:type="dxa"/>
        </w:tblCellMar>
        <w:tblLook w:val="04A0" w:firstRow="1" w:lastRow="0" w:firstColumn="1" w:lastColumn="0" w:noHBand="0" w:noVBand="1"/>
      </w:tblPr>
      <w:tblGrid>
        <w:gridCol w:w="4111"/>
        <w:gridCol w:w="4961"/>
      </w:tblGrid>
      <w:tr w:rsidR="00087F95" w14:paraId="099836C4" w14:textId="77777777" w:rsidTr="00AE18F1">
        <w:tc>
          <w:tcPr>
            <w:tcW w:w="2266" w:type="pct"/>
            <w:tcBorders>
              <w:top w:val="nil"/>
              <w:left w:val="nil"/>
              <w:bottom w:val="nil"/>
              <w:right w:val="nil"/>
              <w:tl2br w:val="nil"/>
              <w:tr2bl w:val="nil"/>
            </w:tcBorders>
            <w:shd w:val="clear" w:color="auto" w:fill="auto"/>
            <w:tcMar>
              <w:top w:w="0" w:type="dxa"/>
              <w:left w:w="108" w:type="dxa"/>
              <w:bottom w:w="0" w:type="dxa"/>
              <w:right w:w="108" w:type="dxa"/>
            </w:tcMar>
          </w:tcPr>
          <w:p w14:paraId="5FE6C87C" w14:textId="77777777" w:rsidR="00087F95" w:rsidRDefault="006F3EFE" w:rsidP="00AE18F1">
            <w:pPr>
              <w:spacing w:before="120" w:after="120"/>
              <w:ind w:firstLine="709"/>
              <w:jc w:val="center"/>
              <w:rPr>
                <w:sz w:val="28"/>
                <w:szCs w:val="28"/>
                <w14:ligatures w14:val="none"/>
              </w:rPr>
            </w:pPr>
            <w:r>
              <w:rPr>
                <w:sz w:val="28"/>
                <w:szCs w:val="28"/>
                <w14:ligatures w14:val="none"/>
              </w:rPr>
              <w:t> </w:t>
            </w:r>
          </w:p>
        </w:tc>
        <w:tc>
          <w:tcPr>
            <w:tcW w:w="2734" w:type="pct"/>
            <w:tcBorders>
              <w:top w:val="nil"/>
              <w:left w:val="nil"/>
              <w:bottom w:val="nil"/>
              <w:right w:val="nil"/>
              <w:tl2br w:val="nil"/>
              <w:tr2bl w:val="nil"/>
            </w:tcBorders>
            <w:shd w:val="clear" w:color="auto" w:fill="auto"/>
            <w:tcMar>
              <w:top w:w="0" w:type="dxa"/>
              <w:left w:w="108" w:type="dxa"/>
              <w:bottom w:w="0" w:type="dxa"/>
              <w:right w:w="108" w:type="dxa"/>
            </w:tcMar>
          </w:tcPr>
          <w:p w14:paraId="33A63755" w14:textId="5B58B374" w:rsidR="00087F95" w:rsidRDefault="006F3EFE" w:rsidP="00AE18F1">
            <w:pPr>
              <w:spacing w:before="120" w:after="120"/>
              <w:ind w:firstLine="709"/>
              <w:jc w:val="center"/>
              <w:rPr>
                <w:sz w:val="28"/>
                <w:szCs w:val="28"/>
                <w14:ligatures w14:val="none"/>
              </w:rPr>
            </w:pPr>
            <w:proofErr w:type="gramStart"/>
            <w:r>
              <w:rPr>
                <w:i/>
                <w:iCs/>
                <w:sz w:val="28"/>
                <w:szCs w:val="28"/>
                <w14:ligatures w14:val="none"/>
              </w:rPr>
              <w:t>….…..</w:t>
            </w:r>
            <w:proofErr w:type="gramEnd"/>
            <w:r>
              <w:rPr>
                <w:i/>
                <w:iCs/>
                <w:sz w:val="28"/>
                <w:szCs w:val="28"/>
                <w14:ligatures w14:val="none"/>
              </w:rPr>
              <w:t xml:space="preserve">, </w:t>
            </w:r>
            <w:proofErr w:type="spellStart"/>
            <w:r>
              <w:rPr>
                <w:i/>
                <w:iCs/>
                <w:sz w:val="28"/>
                <w:szCs w:val="28"/>
                <w14:ligatures w14:val="none"/>
              </w:rPr>
              <w:t>ngày</w:t>
            </w:r>
            <w:proofErr w:type="spellEnd"/>
            <w:r>
              <w:rPr>
                <w:i/>
                <w:iCs/>
                <w:sz w:val="28"/>
                <w:szCs w:val="28"/>
                <w14:ligatures w14:val="none"/>
              </w:rPr>
              <w:t xml:space="preserve"> ….. </w:t>
            </w:r>
            <w:proofErr w:type="spellStart"/>
            <w:r>
              <w:rPr>
                <w:i/>
                <w:iCs/>
                <w:sz w:val="28"/>
                <w:szCs w:val="28"/>
                <w14:ligatures w14:val="none"/>
              </w:rPr>
              <w:t>tháng</w:t>
            </w:r>
            <w:proofErr w:type="spellEnd"/>
            <w:r>
              <w:rPr>
                <w:i/>
                <w:iCs/>
                <w:sz w:val="28"/>
                <w:szCs w:val="28"/>
                <w14:ligatures w14:val="none"/>
              </w:rPr>
              <w:t xml:space="preserve"> … </w:t>
            </w:r>
            <w:proofErr w:type="spellStart"/>
            <w:r>
              <w:rPr>
                <w:i/>
                <w:iCs/>
                <w:sz w:val="28"/>
                <w:szCs w:val="28"/>
                <w14:ligatures w14:val="none"/>
              </w:rPr>
              <w:t>năm</w:t>
            </w:r>
            <w:proofErr w:type="spellEnd"/>
            <w:r>
              <w:rPr>
                <w:i/>
                <w:iCs/>
                <w:sz w:val="28"/>
                <w:szCs w:val="28"/>
                <w14:ligatures w14:val="none"/>
              </w:rPr>
              <w:t xml:space="preserve">… </w:t>
            </w:r>
            <w:r>
              <w:rPr>
                <w:sz w:val="28"/>
                <w:szCs w:val="28"/>
                <w14:ligatures w14:val="none"/>
              </w:rPr>
              <w:br/>
            </w:r>
            <w:r w:rsidR="002A16D0">
              <w:rPr>
                <w:b/>
                <w:bCs/>
                <w:sz w:val="28"/>
                <w:szCs w:val="28"/>
                <w14:ligatures w14:val="none"/>
              </w:rPr>
              <w:t xml:space="preserve">GIÁM ĐỐC </w:t>
            </w:r>
            <w:r>
              <w:rPr>
                <w:sz w:val="28"/>
                <w:szCs w:val="28"/>
                <w14:ligatures w14:val="none"/>
              </w:rPr>
              <w:br/>
            </w:r>
            <w:r>
              <w:rPr>
                <w:i/>
                <w:iCs/>
                <w:sz w:val="28"/>
                <w:szCs w:val="28"/>
                <w14:ligatures w14:val="none"/>
              </w:rPr>
              <w:t>(</w:t>
            </w:r>
            <w:proofErr w:type="spellStart"/>
            <w:r>
              <w:rPr>
                <w:i/>
                <w:iCs/>
                <w:sz w:val="28"/>
                <w:szCs w:val="28"/>
                <w14:ligatures w14:val="none"/>
              </w:rPr>
              <w:t>Ký</w:t>
            </w:r>
            <w:proofErr w:type="spellEnd"/>
            <w:r>
              <w:rPr>
                <w:i/>
                <w:iCs/>
                <w:sz w:val="28"/>
                <w:szCs w:val="28"/>
                <w14:ligatures w14:val="none"/>
              </w:rPr>
              <w:t xml:space="preserve">, </w:t>
            </w:r>
            <w:proofErr w:type="spellStart"/>
            <w:r>
              <w:rPr>
                <w:i/>
                <w:iCs/>
                <w:sz w:val="28"/>
                <w:szCs w:val="28"/>
                <w14:ligatures w14:val="none"/>
              </w:rPr>
              <w:t>đóng</w:t>
            </w:r>
            <w:proofErr w:type="spellEnd"/>
            <w:r>
              <w:rPr>
                <w:i/>
                <w:iCs/>
                <w:sz w:val="28"/>
                <w:szCs w:val="28"/>
                <w14:ligatures w14:val="none"/>
              </w:rPr>
              <w:t xml:space="preserve"> </w:t>
            </w:r>
            <w:proofErr w:type="spellStart"/>
            <w:r>
              <w:rPr>
                <w:i/>
                <w:iCs/>
                <w:sz w:val="28"/>
                <w:szCs w:val="28"/>
                <w14:ligatures w14:val="none"/>
              </w:rPr>
              <w:t>dấu</w:t>
            </w:r>
            <w:proofErr w:type="spellEnd"/>
            <w:r>
              <w:rPr>
                <w:i/>
                <w:iCs/>
                <w:sz w:val="28"/>
                <w:szCs w:val="28"/>
                <w14:ligatures w14:val="none"/>
              </w:rPr>
              <w:t xml:space="preserve"> </w:t>
            </w:r>
            <w:proofErr w:type="spellStart"/>
            <w:r>
              <w:rPr>
                <w:i/>
                <w:iCs/>
                <w:sz w:val="28"/>
                <w:szCs w:val="28"/>
                <w14:ligatures w14:val="none"/>
              </w:rPr>
              <w:t>và</w:t>
            </w:r>
            <w:proofErr w:type="spellEnd"/>
            <w:r>
              <w:rPr>
                <w:i/>
                <w:iCs/>
                <w:sz w:val="28"/>
                <w:szCs w:val="28"/>
                <w14:ligatures w14:val="none"/>
              </w:rPr>
              <w:t xml:space="preserve"> </w:t>
            </w:r>
            <w:proofErr w:type="spellStart"/>
            <w:r>
              <w:rPr>
                <w:i/>
                <w:iCs/>
                <w:sz w:val="28"/>
                <w:szCs w:val="28"/>
                <w14:ligatures w14:val="none"/>
              </w:rPr>
              <w:t>ghi</w:t>
            </w:r>
            <w:proofErr w:type="spellEnd"/>
            <w:r>
              <w:rPr>
                <w:i/>
                <w:iCs/>
                <w:sz w:val="28"/>
                <w:szCs w:val="28"/>
                <w14:ligatures w14:val="none"/>
              </w:rPr>
              <w:t xml:space="preserve"> </w:t>
            </w:r>
            <w:proofErr w:type="spellStart"/>
            <w:r>
              <w:rPr>
                <w:i/>
                <w:iCs/>
                <w:sz w:val="28"/>
                <w:szCs w:val="28"/>
                <w14:ligatures w14:val="none"/>
              </w:rPr>
              <w:t>rõ</w:t>
            </w:r>
            <w:proofErr w:type="spellEnd"/>
            <w:r>
              <w:rPr>
                <w:i/>
                <w:iCs/>
                <w:sz w:val="28"/>
                <w:szCs w:val="28"/>
                <w14:ligatures w14:val="none"/>
              </w:rPr>
              <w:t xml:space="preserve"> </w:t>
            </w:r>
            <w:proofErr w:type="spellStart"/>
            <w:r>
              <w:rPr>
                <w:i/>
                <w:iCs/>
                <w:sz w:val="28"/>
                <w:szCs w:val="28"/>
                <w14:ligatures w14:val="none"/>
              </w:rPr>
              <w:t>họ</w:t>
            </w:r>
            <w:proofErr w:type="spellEnd"/>
            <w:r>
              <w:rPr>
                <w:i/>
                <w:iCs/>
                <w:sz w:val="28"/>
                <w:szCs w:val="28"/>
                <w14:ligatures w14:val="none"/>
              </w:rPr>
              <w:t xml:space="preserve"> </w:t>
            </w:r>
            <w:proofErr w:type="spellStart"/>
            <w:r>
              <w:rPr>
                <w:i/>
                <w:iCs/>
                <w:sz w:val="28"/>
                <w:szCs w:val="28"/>
                <w14:ligatures w14:val="none"/>
              </w:rPr>
              <w:t>tên</w:t>
            </w:r>
            <w:proofErr w:type="spellEnd"/>
            <w:r>
              <w:rPr>
                <w:i/>
                <w:iCs/>
                <w:sz w:val="28"/>
                <w:szCs w:val="28"/>
                <w14:ligatures w14:val="none"/>
              </w:rPr>
              <w:t>)</w:t>
            </w:r>
          </w:p>
        </w:tc>
      </w:tr>
    </w:tbl>
    <w:p w14:paraId="2F79ADD5" w14:textId="77777777" w:rsidR="00087F95" w:rsidRPr="00AE18F1" w:rsidRDefault="00087F95">
      <w:pPr>
        <w:rPr>
          <w:sz w:val="36"/>
        </w:rPr>
      </w:pPr>
    </w:p>
    <w:p w14:paraId="6A0E99CB" w14:textId="77777777" w:rsidR="00087F95" w:rsidRDefault="00087F95"/>
    <w:p w14:paraId="4D2F03A5" w14:textId="77777777" w:rsidR="00087F95" w:rsidRDefault="00087F95"/>
    <w:p w14:paraId="1FABB74C" w14:textId="77777777" w:rsidR="00087F95" w:rsidRDefault="00087F95"/>
    <w:p w14:paraId="19A396BC" w14:textId="77777777" w:rsidR="00087F95" w:rsidRDefault="00087F95"/>
    <w:p w14:paraId="33DA5FA6" w14:textId="77777777" w:rsidR="00087F95" w:rsidRDefault="00087F95"/>
    <w:p w14:paraId="5B94235E" w14:textId="77777777" w:rsidR="00087F95" w:rsidRDefault="00087F95"/>
    <w:p w14:paraId="5D1DB29A" w14:textId="77777777" w:rsidR="00087F95" w:rsidRDefault="00087F95"/>
    <w:p w14:paraId="57599589" w14:textId="77777777" w:rsidR="00087F95" w:rsidRDefault="00087F95"/>
    <w:p w14:paraId="22CA8F93" w14:textId="77777777" w:rsidR="00087F95" w:rsidRDefault="00087F95"/>
    <w:p w14:paraId="4FF2B5F8" w14:textId="77777777" w:rsidR="00087F95" w:rsidRDefault="00087F95"/>
    <w:p w14:paraId="2D3BD472" w14:textId="77777777" w:rsidR="00087F95" w:rsidRDefault="00087F95"/>
    <w:p w14:paraId="6B51DBB9" w14:textId="77777777" w:rsidR="00087F95" w:rsidRDefault="00087F95"/>
    <w:p w14:paraId="3E673EE5" w14:textId="77777777" w:rsidR="00087F95" w:rsidRDefault="00087F95"/>
    <w:p w14:paraId="19E4A63E" w14:textId="77777777" w:rsidR="00087F95" w:rsidRDefault="00087F95"/>
    <w:p w14:paraId="73CA6433" w14:textId="77777777" w:rsidR="00087F95" w:rsidRDefault="00087F95"/>
    <w:p w14:paraId="3672E3E7" w14:textId="3BD5A7A7" w:rsidR="00AE18F1" w:rsidRDefault="00AE18F1">
      <w:r>
        <w:br w:type="page"/>
      </w:r>
    </w:p>
    <w:p w14:paraId="71CCC8F6" w14:textId="77777777" w:rsidR="00087F95" w:rsidRDefault="00087F95">
      <w:pPr>
        <w:sectPr w:rsidR="00087F95" w:rsidSect="0083554D">
          <w:footnotePr>
            <w:numRestart w:val="eachSect"/>
          </w:footnotePr>
          <w:type w:val="continuous"/>
          <w:pgSz w:w="11907" w:h="16840" w:code="9"/>
          <w:pgMar w:top="1304" w:right="1134" w:bottom="1134" w:left="1985" w:header="720" w:footer="221" w:gutter="0"/>
          <w:cols w:space="720"/>
          <w:docGrid w:linePitch="360"/>
        </w:sectPr>
      </w:pPr>
    </w:p>
    <w:p w14:paraId="584680C6" w14:textId="4B5B1F74" w:rsidR="00087F95" w:rsidRDefault="006F3EFE">
      <w:pPr>
        <w:pStyle w:val="Heading2"/>
        <w:rPr>
          <w:rFonts w:ascii="Times New Roman" w:hAnsi="Times New Roman" w:cs="Times New Roman"/>
          <w:lang w:val="vi-VN"/>
        </w:rPr>
      </w:pPr>
      <w:r>
        <w:rPr>
          <w:rFonts w:ascii="Times New Roman" w:hAnsi="Times New Roman" w:cs="Times New Roman"/>
          <w:b/>
          <w:bCs/>
          <w:color w:val="auto"/>
          <w:lang w:val="vi-VN"/>
        </w:rPr>
        <w:lastRenderedPageBreak/>
        <w:t xml:space="preserve">Mẫu 06 </w:t>
      </w:r>
      <w:r w:rsidR="00ED1401">
        <w:rPr>
          <w:rFonts w:ascii="Times New Roman" w:hAnsi="Times New Roman" w:cs="Times New Roman"/>
          <w:b/>
          <w:bCs/>
          <w:color w:val="auto"/>
        </w:rPr>
        <w:t>-</w:t>
      </w:r>
      <w:r>
        <w:rPr>
          <w:rFonts w:ascii="Times New Roman" w:hAnsi="Times New Roman" w:cs="Times New Roman"/>
          <w:b/>
          <w:bCs/>
          <w:color w:val="auto"/>
          <w:lang w:val="vi-VN"/>
        </w:rPr>
        <w:t xml:space="preserve"> Quyết định </w:t>
      </w:r>
      <w:r>
        <w:rPr>
          <w:rFonts w:ascii="Times New Roman" w:hAnsi="Times New Roman" w:cs="Times New Roman"/>
          <w:b/>
          <w:bCs/>
          <w:iCs/>
          <w:color w:val="auto"/>
          <w:lang w:val="sv-SE"/>
        </w:rPr>
        <w:t>phân</w:t>
      </w:r>
      <w:r>
        <w:rPr>
          <w:rFonts w:ascii="Times New Roman" w:hAnsi="Times New Roman" w:cs="Times New Roman"/>
          <w:b/>
          <w:bCs/>
          <w:iCs/>
          <w:color w:val="auto"/>
          <w:lang w:val="vi-VN"/>
        </w:rPr>
        <w:t xml:space="preserve"> công người hướng dẫn</w:t>
      </w:r>
      <w:r>
        <w:rPr>
          <w:rFonts w:ascii="Times New Roman" w:hAnsi="Times New Roman" w:cs="Times New Roman"/>
          <w:b/>
          <w:bCs/>
          <w:iCs/>
          <w:color w:val="auto"/>
          <w:lang w:val="sv-SE"/>
        </w:rPr>
        <w:t xml:space="preserve"> thực hành</w:t>
      </w:r>
      <w:r>
        <w:rPr>
          <w:rFonts w:ascii="Times New Roman" w:hAnsi="Times New Roman" w:cs="Times New Roman"/>
          <w:b/>
          <w:bCs/>
          <w:iCs/>
          <w:color w:val="auto"/>
          <w:lang w:val="vi-VN"/>
        </w:rPr>
        <w:t xml:space="preserve"> </w:t>
      </w:r>
    </w:p>
    <w:p w14:paraId="23C70C11" w14:textId="77777777" w:rsidR="00087F95" w:rsidRDefault="00087F95">
      <w:pPr>
        <w:rPr>
          <w:lang w:val="vi-VN"/>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2666"/>
        <w:gridCol w:w="6179"/>
      </w:tblGrid>
      <w:tr w:rsidR="00AE18F1" w14:paraId="574CEC86" w14:textId="77777777" w:rsidTr="00AE18F1">
        <w:trPr>
          <w:trHeight w:val="1229"/>
          <w:tblCellSpacing w:w="0" w:type="dxa"/>
        </w:trPr>
        <w:tc>
          <w:tcPr>
            <w:tcW w:w="1507" w:type="pct"/>
            <w:shd w:val="clear" w:color="auto" w:fill="FFFFFF"/>
            <w:tcMar>
              <w:top w:w="0" w:type="dxa"/>
              <w:left w:w="108" w:type="dxa"/>
              <w:bottom w:w="0" w:type="dxa"/>
              <w:right w:w="108" w:type="dxa"/>
            </w:tcMar>
          </w:tcPr>
          <w:p w14:paraId="2EAC2B2A" w14:textId="77777777" w:rsidR="00AE18F1" w:rsidRPr="00AE18F1" w:rsidRDefault="00AE18F1" w:rsidP="00AE18F1">
            <w:pPr>
              <w:pStyle w:val="NormalWeb"/>
              <w:spacing w:before="0" w:beforeAutospacing="0" w:after="0" w:afterAutospacing="0"/>
              <w:ind w:right="43"/>
              <w:jc w:val="center"/>
              <w:rPr>
                <w:color w:val="000000"/>
                <w:sz w:val="26"/>
                <w:szCs w:val="26"/>
              </w:rPr>
            </w:pPr>
            <w:r w:rsidRPr="00AE18F1">
              <w:rPr>
                <w:color w:val="000000"/>
                <w:sz w:val="26"/>
                <w:szCs w:val="26"/>
              </w:rPr>
              <w:t>………..</w:t>
            </w:r>
            <w:r w:rsidRPr="00AE18F1">
              <w:rPr>
                <w:rStyle w:val="FootnoteReference"/>
                <w:color w:val="000000"/>
                <w:sz w:val="26"/>
                <w:szCs w:val="26"/>
              </w:rPr>
              <w:footnoteReference w:id="36"/>
            </w:r>
            <w:r w:rsidRPr="00AE18F1">
              <w:rPr>
                <w:color w:val="000000"/>
                <w:sz w:val="26"/>
                <w:szCs w:val="26"/>
              </w:rPr>
              <w:t>………..</w:t>
            </w:r>
            <w:r w:rsidRPr="00AE18F1">
              <w:rPr>
                <w:color w:val="000000"/>
                <w:sz w:val="26"/>
                <w:szCs w:val="26"/>
              </w:rPr>
              <w:br/>
              <w:t>………..</w:t>
            </w:r>
            <w:r w:rsidRPr="00AE18F1">
              <w:rPr>
                <w:rStyle w:val="FootnoteReference"/>
                <w:color w:val="000000"/>
                <w:sz w:val="26"/>
                <w:szCs w:val="26"/>
              </w:rPr>
              <w:footnoteReference w:id="37"/>
            </w:r>
            <w:r w:rsidRPr="00AE18F1">
              <w:rPr>
                <w:color w:val="000000"/>
                <w:sz w:val="26"/>
                <w:szCs w:val="26"/>
              </w:rPr>
              <w:t>………..</w:t>
            </w:r>
          </w:p>
          <w:p w14:paraId="6338245B" w14:textId="77777777" w:rsidR="00AE18F1" w:rsidRPr="00AE18F1" w:rsidRDefault="00AE18F1" w:rsidP="00AE18F1">
            <w:pPr>
              <w:pStyle w:val="NormalWeb"/>
              <w:spacing w:before="0" w:beforeAutospacing="0" w:after="0" w:afterAutospacing="0"/>
              <w:ind w:right="43"/>
              <w:jc w:val="center"/>
              <w:rPr>
                <w:color w:val="000000"/>
                <w:sz w:val="26"/>
                <w:szCs w:val="26"/>
                <w:vertAlign w:val="superscript"/>
              </w:rPr>
            </w:pPr>
            <w:r w:rsidRPr="00AE18F1">
              <w:rPr>
                <w:color w:val="000000"/>
                <w:sz w:val="26"/>
                <w:szCs w:val="26"/>
                <w:vertAlign w:val="superscript"/>
              </w:rPr>
              <w:t>____________</w:t>
            </w:r>
          </w:p>
          <w:p w14:paraId="26269D60" w14:textId="21562087" w:rsidR="00AE18F1" w:rsidRPr="00AE18F1" w:rsidRDefault="00AE18F1" w:rsidP="00AE18F1">
            <w:pPr>
              <w:pStyle w:val="NormalWeb"/>
              <w:spacing w:before="0" w:beforeAutospacing="0" w:after="0" w:afterAutospacing="0"/>
              <w:jc w:val="center"/>
              <w:rPr>
                <w:color w:val="000000"/>
                <w:sz w:val="28"/>
                <w:szCs w:val="28"/>
                <w:vertAlign w:val="superscript"/>
              </w:rPr>
            </w:pPr>
            <w:proofErr w:type="spellStart"/>
            <w:r w:rsidRPr="00AE18F1">
              <w:rPr>
                <w:color w:val="000000"/>
                <w:sz w:val="26"/>
                <w:szCs w:val="26"/>
              </w:rPr>
              <w:t>Số</w:t>
            </w:r>
            <w:proofErr w:type="spellEnd"/>
            <w:r w:rsidRPr="00AE18F1">
              <w:rPr>
                <w:color w:val="000000"/>
                <w:sz w:val="26"/>
                <w:szCs w:val="26"/>
              </w:rPr>
              <w:t>:</w:t>
            </w:r>
            <w:r>
              <w:rPr>
                <w:color w:val="000000"/>
                <w:sz w:val="26"/>
                <w:szCs w:val="26"/>
              </w:rPr>
              <w:t xml:space="preserve"> </w:t>
            </w:r>
            <w:r w:rsidR="002A16D0">
              <w:rPr>
                <w:color w:val="000000"/>
                <w:sz w:val="26"/>
                <w:szCs w:val="26"/>
              </w:rPr>
              <w:t>…</w:t>
            </w:r>
            <w:r w:rsidRPr="00AE18F1">
              <w:rPr>
                <w:color w:val="000000"/>
                <w:sz w:val="26"/>
                <w:szCs w:val="26"/>
              </w:rPr>
              <w:t xml:space="preserve"> /QĐ-….</w:t>
            </w:r>
            <w:r w:rsidRPr="00AE18F1">
              <w:rPr>
                <w:rStyle w:val="FootnoteReference"/>
                <w:color w:val="000000"/>
                <w:sz w:val="26"/>
                <w:szCs w:val="26"/>
              </w:rPr>
              <w:footnoteReference w:id="38"/>
            </w:r>
            <w:r w:rsidRPr="00AE18F1">
              <w:rPr>
                <w:color w:val="000000"/>
                <w:sz w:val="26"/>
                <w:szCs w:val="26"/>
              </w:rPr>
              <w:t>….</w:t>
            </w:r>
          </w:p>
        </w:tc>
        <w:tc>
          <w:tcPr>
            <w:tcW w:w="3493" w:type="pct"/>
            <w:shd w:val="clear" w:color="auto" w:fill="FFFFFF"/>
            <w:tcMar>
              <w:top w:w="0" w:type="dxa"/>
              <w:left w:w="108" w:type="dxa"/>
              <w:bottom w:w="0" w:type="dxa"/>
              <w:right w:w="108" w:type="dxa"/>
            </w:tcMar>
          </w:tcPr>
          <w:p w14:paraId="12190DDF" w14:textId="77777777" w:rsidR="00AE18F1" w:rsidRPr="00AE18F1" w:rsidRDefault="00AE18F1" w:rsidP="00AE18F1">
            <w:pPr>
              <w:pStyle w:val="NormalWeb"/>
              <w:spacing w:before="0" w:beforeAutospacing="0" w:after="0" w:afterAutospacing="0"/>
              <w:jc w:val="center"/>
              <w:rPr>
                <w:color w:val="000000"/>
                <w:sz w:val="28"/>
                <w:szCs w:val="28"/>
                <w:vertAlign w:val="superscript"/>
              </w:rPr>
            </w:pPr>
            <w:r w:rsidRPr="00AE18F1">
              <w:rPr>
                <w:b/>
                <w:bCs/>
                <w:color w:val="000000"/>
                <w:sz w:val="26"/>
                <w:szCs w:val="28"/>
              </w:rPr>
              <w:t>CỘNG HÒA XÃ HỘI CHỦ NGHĨA VIỆT NAM</w:t>
            </w:r>
            <w:r>
              <w:rPr>
                <w:b/>
                <w:bCs/>
                <w:color w:val="000000"/>
                <w:sz w:val="28"/>
                <w:szCs w:val="28"/>
              </w:rPr>
              <w:br/>
            </w:r>
            <w:proofErr w:type="spellStart"/>
            <w:r>
              <w:rPr>
                <w:b/>
                <w:bCs/>
                <w:color w:val="000000"/>
                <w:sz w:val="28"/>
                <w:szCs w:val="28"/>
              </w:rPr>
              <w:t>Độc</w:t>
            </w:r>
            <w:proofErr w:type="spellEnd"/>
            <w:r>
              <w:rPr>
                <w:b/>
                <w:bCs/>
                <w:color w:val="000000"/>
                <w:sz w:val="28"/>
                <w:szCs w:val="28"/>
              </w:rPr>
              <w:t xml:space="preserve"> </w:t>
            </w:r>
            <w:proofErr w:type="spellStart"/>
            <w:r>
              <w:rPr>
                <w:b/>
                <w:bCs/>
                <w:color w:val="000000"/>
                <w:sz w:val="28"/>
                <w:szCs w:val="28"/>
              </w:rPr>
              <w:t>lập</w:t>
            </w:r>
            <w:proofErr w:type="spellEnd"/>
            <w:r>
              <w:rPr>
                <w:b/>
                <w:bCs/>
                <w:color w:val="000000"/>
                <w:sz w:val="28"/>
                <w:szCs w:val="28"/>
              </w:rPr>
              <w:t xml:space="preserve"> - </w:t>
            </w:r>
            <w:proofErr w:type="spellStart"/>
            <w:r>
              <w:rPr>
                <w:b/>
                <w:bCs/>
                <w:color w:val="000000"/>
                <w:sz w:val="28"/>
                <w:szCs w:val="28"/>
              </w:rPr>
              <w:t>Tự</w:t>
            </w:r>
            <w:proofErr w:type="spellEnd"/>
            <w:r>
              <w:rPr>
                <w:b/>
                <w:bCs/>
                <w:color w:val="000000"/>
                <w:sz w:val="28"/>
                <w:szCs w:val="28"/>
              </w:rPr>
              <w:t xml:space="preserve"> do - </w:t>
            </w:r>
            <w:proofErr w:type="spellStart"/>
            <w:r>
              <w:rPr>
                <w:b/>
                <w:bCs/>
                <w:color w:val="000000"/>
                <w:sz w:val="28"/>
                <w:szCs w:val="28"/>
              </w:rPr>
              <w:t>Hạnh</w:t>
            </w:r>
            <w:proofErr w:type="spellEnd"/>
            <w:r>
              <w:rPr>
                <w:b/>
                <w:bCs/>
                <w:color w:val="000000"/>
                <w:sz w:val="28"/>
                <w:szCs w:val="28"/>
              </w:rPr>
              <w:t xml:space="preserve"> </w:t>
            </w:r>
            <w:proofErr w:type="spellStart"/>
            <w:r>
              <w:rPr>
                <w:b/>
                <w:bCs/>
                <w:color w:val="000000"/>
                <w:sz w:val="28"/>
                <w:szCs w:val="28"/>
              </w:rPr>
              <w:t>phúc</w:t>
            </w:r>
            <w:proofErr w:type="spellEnd"/>
            <w:r>
              <w:rPr>
                <w:b/>
                <w:bCs/>
                <w:color w:val="000000"/>
                <w:sz w:val="28"/>
                <w:szCs w:val="28"/>
              </w:rPr>
              <w:br/>
            </w:r>
            <w:r>
              <w:rPr>
                <w:color w:val="000000"/>
                <w:sz w:val="28"/>
                <w:szCs w:val="28"/>
                <w:vertAlign w:val="superscript"/>
              </w:rPr>
              <w:t>_____________________________________</w:t>
            </w:r>
          </w:p>
          <w:p w14:paraId="2908F287" w14:textId="6635E460" w:rsidR="00AE18F1" w:rsidRPr="00AE18F1" w:rsidRDefault="00AE18F1" w:rsidP="00AE18F1">
            <w:pPr>
              <w:pStyle w:val="NormalWeb"/>
              <w:spacing w:before="0" w:beforeAutospacing="0" w:after="0" w:afterAutospacing="0"/>
              <w:jc w:val="center"/>
              <w:rPr>
                <w:color w:val="000000"/>
                <w:sz w:val="28"/>
                <w:szCs w:val="28"/>
                <w:vertAlign w:val="superscript"/>
              </w:rPr>
            </w:pPr>
            <w:r>
              <w:rPr>
                <w:i/>
                <w:iCs/>
                <w:color w:val="000000"/>
                <w:sz w:val="28"/>
                <w:szCs w:val="28"/>
              </w:rPr>
              <w:t>……</w:t>
            </w:r>
            <w:r>
              <w:rPr>
                <w:rStyle w:val="FootnoteReference"/>
                <w:i/>
                <w:iCs/>
                <w:color w:val="000000"/>
                <w:sz w:val="28"/>
                <w:szCs w:val="28"/>
              </w:rPr>
              <w:footnoteReference w:id="39"/>
            </w:r>
            <w:r>
              <w:rPr>
                <w:i/>
                <w:iCs/>
                <w:color w:val="000000"/>
                <w:sz w:val="28"/>
                <w:szCs w:val="28"/>
              </w:rPr>
              <w:t>…</w:t>
            </w:r>
            <w:proofErr w:type="gramStart"/>
            <w:r>
              <w:rPr>
                <w:i/>
                <w:iCs/>
                <w:color w:val="000000"/>
                <w:sz w:val="28"/>
                <w:szCs w:val="28"/>
              </w:rPr>
              <w:t>…..</w:t>
            </w:r>
            <w:proofErr w:type="gramEnd"/>
            <w:r>
              <w:rPr>
                <w:i/>
                <w:iCs/>
                <w:color w:val="000000"/>
                <w:sz w:val="28"/>
                <w:szCs w:val="28"/>
              </w:rPr>
              <w:t xml:space="preserve">, </w:t>
            </w:r>
            <w:proofErr w:type="spellStart"/>
            <w:r>
              <w:rPr>
                <w:i/>
                <w:iCs/>
                <w:color w:val="000000"/>
                <w:sz w:val="28"/>
                <w:szCs w:val="28"/>
              </w:rPr>
              <w:t>ngày</w:t>
            </w:r>
            <w:proofErr w:type="spellEnd"/>
            <w:r>
              <w:rPr>
                <w:i/>
                <w:iCs/>
                <w:color w:val="000000"/>
                <w:sz w:val="28"/>
                <w:szCs w:val="28"/>
              </w:rPr>
              <w:t xml:space="preserve">.... </w:t>
            </w:r>
            <w:proofErr w:type="spellStart"/>
            <w:r>
              <w:rPr>
                <w:i/>
                <w:iCs/>
                <w:color w:val="000000"/>
                <w:sz w:val="28"/>
                <w:szCs w:val="28"/>
              </w:rPr>
              <w:t>tháng</w:t>
            </w:r>
            <w:proofErr w:type="spellEnd"/>
            <w:r>
              <w:rPr>
                <w:i/>
                <w:iCs/>
                <w:color w:val="000000"/>
                <w:sz w:val="28"/>
                <w:szCs w:val="28"/>
              </w:rPr>
              <w:t xml:space="preserve">... </w:t>
            </w:r>
            <w:proofErr w:type="spellStart"/>
            <w:r>
              <w:rPr>
                <w:i/>
                <w:iCs/>
                <w:color w:val="000000"/>
                <w:sz w:val="28"/>
                <w:szCs w:val="28"/>
              </w:rPr>
              <w:t>năm</w:t>
            </w:r>
            <w:proofErr w:type="spellEnd"/>
            <w:r>
              <w:rPr>
                <w:i/>
                <w:iCs/>
                <w:color w:val="000000"/>
                <w:sz w:val="28"/>
                <w:szCs w:val="28"/>
              </w:rPr>
              <w:t xml:space="preserve"> </w:t>
            </w:r>
            <w:r>
              <w:rPr>
                <w:i/>
                <w:iCs/>
                <w:color w:val="000000"/>
                <w:sz w:val="28"/>
                <w:szCs w:val="28"/>
                <w:lang w:val="vi-VN"/>
              </w:rPr>
              <w:t>..</w:t>
            </w:r>
            <w:r>
              <w:rPr>
                <w:i/>
                <w:iCs/>
                <w:color w:val="000000"/>
                <w:sz w:val="28"/>
                <w:szCs w:val="28"/>
              </w:rPr>
              <w:t>....</w:t>
            </w:r>
          </w:p>
        </w:tc>
      </w:tr>
    </w:tbl>
    <w:p w14:paraId="473A026A" w14:textId="77777777" w:rsidR="00AE18F1" w:rsidRDefault="00AE18F1" w:rsidP="00AE18F1">
      <w:pPr>
        <w:pStyle w:val="NormalWeb"/>
        <w:shd w:val="clear" w:color="auto" w:fill="FFFFFF"/>
        <w:spacing w:before="0" w:beforeAutospacing="0" w:after="0" w:afterAutospacing="0"/>
        <w:jc w:val="center"/>
        <w:rPr>
          <w:b/>
          <w:bCs/>
          <w:color w:val="000000"/>
          <w:sz w:val="28"/>
          <w:szCs w:val="28"/>
        </w:rPr>
      </w:pPr>
      <w:bookmarkStart w:id="8" w:name="loai_18_name"/>
    </w:p>
    <w:p w14:paraId="12E855CA" w14:textId="342D4197" w:rsidR="00087F95" w:rsidRDefault="006F3EFE" w:rsidP="00AE18F1">
      <w:pPr>
        <w:pStyle w:val="NormalWeb"/>
        <w:shd w:val="clear" w:color="auto" w:fill="FFFFFF"/>
        <w:spacing w:before="0" w:beforeAutospacing="0" w:after="0" w:afterAutospacing="0"/>
        <w:jc w:val="center"/>
        <w:rPr>
          <w:color w:val="000000"/>
          <w:sz w:val="28"/>
          <w:szCs w:val="28"/>
        </w:rPr>
      </w:pPr>
      <w:r>
        <w:rPr>
          <w:b/>
          <w:bCs/>
          <w:color w:val="000000"/>
          <w:sz w:val="28"/>
          <w:szCs w:val="28"/>
        </w:rPr>
        <w:t>QUYẾT ĐỊNH</w:t>
      </w:r>
      <w:bookmarkEnd w:id="8"/>
    </w:p>
    <w:p w14:paraId="762FD429" w14:textId="66B57EE3" w:rsidR="00087F95" w:rsidRDefault="006F3EFE" w:rsidP="00AE18F1">
      <w:pPr>
        <w:pStyle w:val="NormalWeb"/>
        <w:shd w:val="clear" w:color="auto" w:fill="FFFFFF"/>
        <w:spacing w:before="0" w:beforeAutospacing="0" w:after="0" w:afterAutospacing="0"/>
        <w:jc w:val="center"/>
        <w:rPr>
          <w:b/>
          <w:bCs/>
          <w:color w:val="000000"/>
          <w:sz w:val="28"/>
          <w:szCs w:val="28"/>
        </w:rPr>
      </w:pPr>
      <w:bookmarkStart w:id="9" w:name="loai_18_name_name"/>
      <w:proofErr w:type="spellStart"/>
      <w:r>
        <w:rPr>
          <w:b/>
          <w:bCs/>
          <w:color w:val="000000"/>
          <w:sz w:val="28"/>
          <w:szCs w:val="28"/>
        </w:rPr>
        <w:t>Về</w:t>
      </w:r>
      <w:proofErr w:type="spellEnd"/>
      <w:r>
        <w:rPr>
          <w:b/>
          <w:bCs/>
          <w:color w:val="000000"/>
          <w:sz w:val="28"/>
          <w:szCs w:val="28"/>
        </w:rPr>
        <w:t xml:space="preserve"> </w:t>
      </w:r>
      <w:proofErr w:type="spellStart"/>
      <w:r>
        <w:rPr>
          <w:b/>
          <w:bCs/>
          <w:color w:val="000000"/>
          <w:sz w:val="28"/>
          <w:szCs w:val="28"/>
        </w:rPr>
        <w:t>việc</w:t>
      </w:r>
      <w:proofErr w:type="spellEnd"/>
      <w:r>
        <w:rPr>
          <w:b/>
          <w:bCs/>
          <w:color w:val="000000"/>
          <w:sz w:val="28"/>
          <w:szCs w:val="28"/>
        </w:rPr>
        <w:t xml:space="preserve"> </w:t>
      </w:r>
      <w:proofErr w:type="spellStart"/>
      <w:r>
        <w:rPr>
          <w:b/>
          <w:bCs/>
          <w:color w:val="000000"/>
          <w:sz w:val="28"/>
          <w:szCs w:val="28"/>
        </w:rPr>
        <w:t>phân</w:t>
      </w:r>
      <w:proofErr w:type="spellEnd"/>
      <w:r>
        <w:rPr>
          <w:b/>
          <w:bCs/>
          <w:color w:val="000000"/>
          <w:sz w:val="28"/>
          <w:szCs w:val="28"/>
        </w:rPr>
        <w:t xml:space="preserve"> </w:t>
      </w:r>
      <w:proofErr w:type="spellStart"/>
      <w:r>
        <w:rPr>
          <w:b/>
          <w:bCs/>
          <w:color w:val="000000"/>
          <w:sz w:val="28"/>
          <w:szCs w:val="28"/>
        </w:rPr>
        <w:t>công</w:t>
      </w:r>
      <w:proofErr w:type="spellEnd"/>
      <w:r>
        <w:rPr>
          <w:b/>
          <w:bCs/>
          <w:color w:val="000000"/>
          <w:sz w:val="28"/>
          <w:szCs w:val="28"/>
        </w:rPr>
        <w:t xml:space="preserve"> </w:t>
      </w:r>
      <w:proofErr w:type="spellStart"/>
      <w:r>
        <w:rPr>
          <w:b/>
          <w:bCs/>
          <w:color w:val="000000"/>
          <w:sz w:val="28"/>
          <w:szCs w:val="28"/>
        </w:rPr>
        <w:t>người</w:t>
      </w:r>
      <w:proofErr w:type="spellEnd"/>
      <w:r>
        <w:rPr>
          <w:b/>
          <w:bCs/>
          <w:color w:val="000000"/>
          <w:sz w:val="28"/>
          <w:szCs w:val="28"/>
        </w:rPr>
        <w:t xml:space="preserve"> </w:t>
      </w:r>
      <w:proofErr w:type="spellStart"/>
      <w:r>
        <w:rPr>
          <w:b/>
          <w:bCs/>
          <w:color w:val="000000"/>
          <w:sz w:val="28"/>
          <w:szCs w:val="28"/>
        </w:rPr>
        <w:t>hướng</w:t>
      </w:r>
      <w:proofErr w:type="spellEnd"/>
      <w:r>
        <w:rPr>
          <w:b/>
          <w:bCs/>
          <w:color w:val="000000"/>
          <w:sz w:val="28"/>
          <w:szCs w:val="28"/>
        </w:rPr>
        <w:t xml:space="preserve"> </w:t>
      </w:r>
      <w:proofErr w:type="spellStart"/>
      <w:r>
        <w:rPr>
          <w:b/>
          <w:bCs/>
          <w:color w:val="000000"/>
          <w:sz w:val="28"/>
          <w:szCs w:val="28"/>
        </w:rPr>
        <w:t>dẫn</w:t>
      </w:r>
      <w:proofErr w:type="spellEnd"/>
      <w:r>
        <w:rPr>
          <w:b/>
          <w:bCs/>
          <w:color w:val="000000"/>
          <w:sz w:val="28"/>
          <w:szCs w:val="28"/>
        </w:rPr>
        <w:t xml:space="preserve"> </w:t>
      </w:r>
      <w:proofErr w:type="spellStart"/>
      <w:r>
        <w:rPr>
          <w:b/>
          <w:bCs/>
          <w:color w:val="000000"/>
          <w:sz w:val="28"/>
          <w:szCs w:val="28"/>
        </w:rPr>
        <w:t>thực</w:t>
      </w:r>
      <w:proofErr w:type="spellEnd"/>
      <w:r>
        <w:rPr>
          <w:b/>
          <w:bCs/>
          <w:color w:val="000000"/>
          <w:sz w:val="28"/>
          <w:szCs w:val="28"/>
        </w:rPr>
        <w:t xml:space="preserve"> </w:t>
      </w:r>
      <w:proofErr w:type="spellStart"/>
      <w:r>
        <w:rPr>
          <w:b/>
          <w:bCs/>
          <w:color w:val="000000"/>
          <w:sz w:val="28"/>
          <w:szCs w:val="28"/>
        </w:rPr>
        <w:t>hành</w:t>
      </w:r>
      <w:proofErr w:type="spellEnd"/>
      <w:r>
        <w:rPr>
          <w:b/>
          <w:bCs/>
          <w:color w:val="000000"/>
          <w:sz w:val="28"/>
          <w:szCs w:val="28"/>
        </w:rPr>
        <w:t xml:space="preserve"> </w:t>
      </w:r>
    </w:p>
    <w:p w14:paraId="5BD1BCE1" w14:textId="2E3E8FDC" w:rsidR="00AE18F1" w:rsidRDefault="00AE18F1" w:rsidP="00AE18F1">
      <w:pPr>
        <w:pStyle w:val="NormalWeb"/>
        <w:shd w:val="clear" w:color="auto" w:fill="FFFFFF"/>
        <w:spacing w:before="0" w:beforeAutospacing="0" w:after="0" w:afterAutospacing="0"/>
        <w:jc w:val="center"/>
        <w:rPr>
          <w:b/>
          <w:bCs/>
          <w:color w:val="000000"/>
          <w:sz w:val="28"/>
          <w:szCs w:val="28"/>
          <w:vertAlign w:val="superscript"/>
        </w:rPr>
      </w:pPr>
      <w:r>
        <w:rPr>
          <w:b/>
          <w:bCs/>
          <w:color w:val="000000"/>
          <w:sz w:val="28"/>
          <w:szCs w:val="28"/>
          <w:vertAlign w:val="superscript"/>
        </w:rPr>
        <w:t>_______________</w:t>
      </w:r>
    </w:p>
    <w:p w14:paraId="3121B9D3" w14:textId="219DB700" w:rsidR="002A16D0" w:rsidRPr="002A16D0" w:rsidRDefault="002A16D0" w:rsidP="00AE18F1">
      <w:pPr>
        <w:pStyle w:val="NormalWeb"/>
        <w:shd w:val="clear" w:color="auto" w:fill="FFFFFF"/>
        <w:spacing w:before="0" w:beforeAutospacing="0" w:after="0" w:afterAutospacing="0"/>
        <w:jc w:val="center"/>
        <w:rPr>
          <w:b/>
          <w:bCs/>
          <w:color w:val="000000"/>
          <w:sz w:val="20"/>
          <w:szCs w:val="28"/>
          <w:vertAlign w:val="superscript"/>
        </w:rPr>
      </w:pPr>
    </w:p>
    <w:p w14:paraId="3A823F7C" w14:textId="72051EB7" w:rsidR="002A16D0" w:rsidRPr="005A36EE" w:rsidRDefault="002A16D0" w:rsidP="00AE18F1">
      <w:pPr>
        <w:pStyle w:val="NormalWeb"/>
        <w:shd w:val="clear" w:color="auto" w:fill="FFFFFF"/>
        <w:spacing w:before="0" w:beforeAutospacing="0" w:after="0" w:afterAutospacing="0"/>
        <w:jc w:val="center"/>
        <w:rPr>
          <w:b/>
          <w:bCs/>
          <w:color w:val="000000"/>
          <w:sz w:val="28"/>
          <w:szCs w:val="28"/>
          <w:vertAlign w:val="superscript"/>
        </w:rPr>
      </w:pPr>
      <w:r w:rsidRPr="005A36EE">
        <w:rPr>
          <w:b/>
          <w:bCs/>
          <w:color w:val="000000"/>
          <w:sz w:val="28"/>
          <w:szCs w:val="28"/>
          <w:vertAlign w:val="superscript"/>
        </w:rPr>
        <w:t>…………………………..</w:t>
      </w:r>
    </w:p>
    <w:bookmarkEnd w:id="9"/>
    <w:p w14:paraId="6D024D3A" w14:textId="77777777" w:rsidR="00087F95" w:rsidRPr="00FB1E57" w:rsidRDefault="006F3EFE" w:rsidP="00A42182">
      <w:pPr>
        <w:pStyle w:val="NormalWeb"/>
        <w:shd w:val="clear" w:color="auto" w:fill="FFFFFF"/>
        <w:spacing w:before="120" w:beforeAutospacing="0" w:after="120" w:afterAutospacing="0" w:line="234" w:lineRule="atLeast"/>
        <w:ind w:firstLine="567"/>
        <w:rPr>
          <w:i/>
          <w:iCs/>
          <w:color w:val="000000"/>
          <w:sz w:val="28"/>
          <w:szCs w:val="28"/>
        </w:rPr>
      </w:pPr>
      <w:proofErr w:type="spellStart"/>
      <w:r w:rsidRPr="00FB1E57">
        <w:rPr>
          <w:i/>
          <w:iCs/>
          <w:color w:val="000000"/>
          <w:sz w:val="28"/>
          <w:szCs w:val="28"/>
        </w:rPr>
        <w:t>Căn</w:t>
      </w:r>
      <w:proofErr w:type="spellEnd"/>
      <w:r w:rsidRPr="00FB1E57">
        <w:rPr>
          <w:i/>
          <w:iCs/>
          <w:color w:val="000000"/>
          <w:sz w:val="28"/>
          <w:szCs w:val="28"/>
        </w:rPr>
        <w:t xml:space="preserve"> </w:t>
      </w:r>
      <w:proofErr w:type="spellStart"/>
      <w:r w:rsidRPr="00FB1E57">
        <w:rPr>
          <w:i/>
          <w:iCs/>
          <w:color w:val="000000"/>
          <w:sz w:val="28"/>
          <w:szCs w:val="28"/>
        </w:rPr>
        <w:t>cứ</w:t>
      </w:r>
      <w:proofErr w:type="spellEnd"/>
      <w:r w:rsidRPr="00FB1E57">
        <w:rPr>
          <w:i/>
          <w:iCs/>
          <w:color w:val="000000"/>
          <w:sz w:val="28"/>
          <w:szCs w:val="28"/>
        </w:rPr>
        <w:t xml:space="preserve"> </w:t>
      </w:r>
      <w:bookmarkStart w:id="10" w:name="tvpllink_hktouaoflp_25"/>
      <w:r w:rsidRPr="00FB1E57">
        <w:rPr>
          <w:i/>
          <w:iCs/>
          <w:sz w:val="28"/>
          <w:szCs w:val="28"/>
        </w:rPr>
        <w:fldChar w:fldCharType="begin"/>
      </w:r>
      <w:r w:rsidRPr="00FB1E57">
        <w:rPr>
          <w:i/>
          <w:iCs/>
          <w:sz w:val="28"/>
          <w:szCs w:val="28"/>
        </w:rPr>
        <w:instrText>HYPERLINK "https://thuvienphapluat.vn/van-ban/The-thao-Y-te/Luat-kham-benh-chua-benh-nam-2009-98714.aspx" \t "_blank"</w:instrText>
      </w:r>
      <w:r w:rsidRPr="00FB1E57">
        <w:rPr>
          <w:i/>
          <w:iCs/>
          <w:sz w:val="28"/>
          <w:szCs w:val="28"/>
        </w:rPr>
        <w:fldChar w:fldCharType="separate"/>
      </w:r>
      <w:proofErr w:type="spellStart"/>
      <w:r w:rsidRPr="00FB1E57">
        <w:rPr>
          <w:rStyle w:val="Hyperlink"/>
          <w:i/>
          <w:iCs/>
          <w:color w:val="auto"/>
          <w:sz w:val="28"/>
          <w:szCs w:val="28"/>
          <w:u w:val="none"/>
        </w:rPr>
        <w:t>Luật</w:t>
      </w:r>
      <w:proofErr w:type="spellEnd"/>
      <w:r w:rsidRPr="00FB1E57">
        <w:rPr>
          <w:rStyle w:val="Hyperlink"/>
          <w:i/>
          <w:iCs/>
          <w:color w:val="auto"/>
          <w:sz w:val="28"/>
          <w:szCs w:val="28"/>
          <w:u w:val="none"/>
        </w:rPr>
        <w:t xml:space="preserve"> </w:t>
      </w:r>
      <w:r w:rsidRPr="00FB1E57">
        <w:rPr>
          <w:rStyle w:val="Hyperlink"/>
          <w:i/>
          <w:iCs/>
          <w:color w:val="auto"/>
          <w:sz w:val="28"/>
          <w:szCs w:val="28"/>
          <w:u w:val="none"/>
          <w:lang w:val="vi-VN"/>
        </w:rPr>
        <w:t>K</w:t>
      </w:r>
      <w:proofErr w:type="spellStart"/>
      <w:r w:rsidRPr="00FB1E57">
        <w:rPr>
          <w:rStyle w:val="Hyperlink"/>
          <w:i/>
          <w:iCs/>
          <w:color w:val="auto"/>
          <w:sz w:val="28"/>
          <w:szCs w:val="28"/>
          <w:u w:val="none"/>
        </w:rPr>
        <w:t>hám</w:t>
      </w:r>
      <w:proofErr w:type="spellEnd"/>
      <w:r w:rsidRPr="00FB1E57">
        <w:rPr>
          <w:rStyle w:val="Hyperlink"/>
          <w:i/>
          <w:iCs/>
          <w:color w:val="auto"/>
          <w:sz w:val="28"/>
          <w:szCs w:val="28"/>
          <w:u w:val="none"/>
        </w:rPr>
        <w:t xml:space="preserve"> </w:t>
      </w:r>
      <w:proofErr w:type="spellStart"/>
      <w:r w:rsidRPr="00FB1E57">
        <w:rPr>
          <w:rStyle w:val="Hyperlink"/>
          <w:i/>
          <w:iCs/>
          <w:color w:val="auto"/>
          <w:sz w:val="28"/>
          <w:szCs w:val="28"/>
          <w:u w:val="none"/>
        </w:rPr>
        <w:t>bệnh</w:t>
      </w:r>
      <w:proofErr w:type="spellEnd"/>
      <w:r w:rsidRPr="00FB1E57">
        <w:rPr>
          <w:rStyle w:val="Hyperlink"/>
          <w:i/>
          <w:iCs/>
          <w:color w:val="auto"/>
          <w:sz w:val="28"/>
          <w:szCs w:val="28"/>
          <w:u w:val="none"/>
        </w:rPr>
        <w:t xml:space="preserve">, </w:t>
      </w:r>
      <w:proofErr w:type="spellStart"/>
      <w:r w:rsidRPr="00FB1E57">
        <w:rPr>
          <w:rStyle w:val="Hyperlink"/>
          <w:i/>
          <w:iCs/>
          <w:color w:val="auto"/>
          <w:sz w:val="28"/>
          <w:szCs w:val="28"/>
          <w:u w:val="none"/>
        </w:rPr>
        <w:t>chữa</w:t>
      </w:r>
      <w:proofErr w:type="spellEnd"/>
      <w:r w:rsidRPr="00FB1E57">
        <w:rPr>
          <w:rStyle w:val="Hyperlink"/>
          <w:i/>
          <w:iCs/>
          <w:color w:val="auto"/>
          <w:sz w:val="28"/>
          <w:szCs w:val="28"/>
          <w:u w:val="none"/>
        </w:rPr>
        <w:t xml:space="preserve"> </w:t>
      </w:r>
      <w:proofErr w:type="spellStart"/>
      <w:r w:rsidRPr="00FB1E57">
        <w:rPr>
          <w:rStyle w:val="Hyperlink"/>
          <w:i/>
          <w:iCs/>
          <w:color w:val="auto"/>
          <w:sz w:val="28"/>
          <w:szCs w:val="28"/>
          <w:u w:val="none"/>
        </w:rPr>
        <w:t>bệnh</w:t>
      </w:r>
      <w:proofErr w:type="spellEnd"/>
      <w:r w:rsidRPr="00FB1E57">
        <w:rPr>
          <w:i/>
          <w:iCs/>
          <w:sz w:val="28"/>
          <w:szCs w:val="28"/>
        </w:rPr>
        <w:fldChar w:fldCharType="end"/>
      </w:r>
      <w:bookmarkEnd w:id="10"/>
      <w:r w:rsidRPr="00FB1E57">
        <w:rPr>
          <w:i/>
          <w:iCs/>
          <w:color w:val="000000"/>
          <w:sz w:val="28"/>
          <w:szCs w:val="28"/>
        </w:rPr>
        <w:t> </w:t>
      </w:r>
      <w:proofErr w:type="spellStart"/>
      <w:r w:rsidRPr="00FB1E57">
        <w:rPr>
          <w:i/>
          <w:iCs/>
          <w:color w:val="000000"/>
          <w:sz w:val="28"/>
          <w:szCs w:val="28"/>
        </w:rPr>
        <w:t>ngày</w:t>
      </w:r>
      <w:proofErr w:type="spellEnd"/>
      <w:r w:rsidRPr="00FB1E57">
        <w:rPr>
          <w:i/>
          <w:iCs/>
          <w:color w:val="000000"/>
          <w:sz w:val="28"/>
          <w:szCs w:val="28"/>
        </w:rPr>
        <w:t xml:space="preserve"> 09 </w:t>
      </w:r>
      <w:proofErr w:type="spellStart"/>
      <w:r w:rsidRPr="00FB1E57">
        <w:rPr>
          <w:i/>
          <w:iCs/>
          <w:color w:val="000000"/>
          <w:sz w:val="28"/>
          <w:szCs w:val="28"/>
        </w:rPr>
        <w:t>tháng</w:t>
      </w:r>
      <w:proofErr w:type="spellEnd"/>
      <w:r w:rsidRPr="00FB1E57">
        <w:rPr>
          <w:i/>
          <w:iCs/>
          <w:color w:val="000000"/>
          <w:sz w:val="28"/>
          <w:szCs w:val="28"/>
        </w:rPr>
        <w:t xml:space="preserve"> 01 </w:t>
      </w:r>
      <w:proofErr w:type="spellStart"/>
      <w:r w:rsidRPr="00FB1E57">
        <w:rPr>
          <w:i/>
          <w:iCs/>
          <w:color w:val="000000"/>
          <w:sz w:val="28"/>
          <w:szCs w:val="28"/>
        </w:rPr>
        <w:t>năm</w:t>
      </w:r>
      <w:proofErr w:type="spellEnd"/>
      <w:r w:rsidRPr="00FB1E57">
        <w:rPr>
          <w:i/>
          <w:iCs/>
          <w:color w:val="000000"/>
          <w:sz w:val="28"/>
          <w:szCs w:val="28"/>
        </w:rPr>
        <w:t xml:space="preserve"> 2023;</w:t>
      </w:r>
    </w:p>
    <w:p w14:paraId="024F9567" w14:textId="77777777" w:rsidR="00FB1E57" w:rsidRPr="00FB1E57" w:rsidRDefault="00FB1E57" w:rsidP="00A42182">
      <w:pPr>
        <w:shd w:val="clear" w:color="auto" w:fill="FFFFFF"/>
        <w:spacing w:before="120" w:after="120" w:line="360" w:lineRule="exact"/>
        <w:ind w:firstLine="567"/>
        <w:jc w:val="both"/>
        <w:rPr>
          <w:i/>
          <w:iCs/>
          <w:color w:val="000000"/>
          <w:sz w:val="28"/>
          <w:szCs w:val="28"/>
          <w14:ligatures w14:val="none"/>
        </w:rPr>
      </w:pPr>
      <w:proofErr w:type="spellStart"/>
      <w:r w:rsidRPr="00FB1E57">
        <w:rPr>
          <w:i/>
          <w:iCs/>
          <w:color w:val="000000"/>
          <w:sz w:val="28"/>
          <w:szCs w:val="28"/>
          <w14:ligatures w14:val="none"/>
        </w:rPr>
        <w:t>Căn</w:t>
      </w:r>
      <w:proofErr w:type="spellEnd"/>
      <w:r w:rsidRPr="00FB1E57">
        <w:rPr>
          <w:i/>
          <w:iCs/>
          <w:color w:val="000000"/>
          <w:sz w:val="28"/>
          <w:szCs w:val="28"/>
          <w14:ligatures w14:val="none"/>
        </w:rPr>
        <w:t xml:space="preserve"> </w:t>
      </w:r>
      <w:proofErr w:type="spellStart"/>
      <w:r w:rsidRPr="00FB1E57">
        <w:rPr>
          <w:i/>
          <w:iCs/>
          <w:color w:val="000000"/>
          <w:sz w:val="28"/>
          <w:szCs w:val="28"/>
          <w14:ligatures w14:val="none"/>
        </w:rPr>
        <w:t>cứ</w:t>
      </w:r>
      <w:proofErr w:type="spellEnd"/>
      <w:r w:rsidRPr="00FB1E57">
        <w:rPr>
          <w:i/>
          <w:iCs/>
          <w:color w:val="000000"/>
          <w:sz w:val="28"/>
          <w:szCs w:val="28"/>
          <w14:ligatures w14:val="none"/>
        </w:rPr>
        <w:t xml:space="preserve"> </w:t>
      </w:r>
      <w:proofErr w:type="spellStart"/>
      <w:r w:rsidRPr="00FB1E57">
        <w:rPr>
          <w:i/>
          <w:iCs/>
          <w:color w:val="000000"/>
          <w:sz w:val="28"/>
          <w:szCs w:val="28"/>
          <w14:ligatures w14:val="none"/>
        </w:rPr>
        <w:t>Nghị</w:t>
      </w:r>
      <w:proofErr w:type="spellEnd"/>
      <w:r w:rsidRPr="00FB1E57">
        <w:rPr>
          <w:i/>
          <w:iCs/>
          <w:color w:val="000000"/>
          <w:sz w:val="28"/>
          <w:szCs w:val="28"/>
          <w14:ligatures w14:val="none"/>
        </w:rPr>
        <w:t xml:space="preserve"> </w:t>
      </w:r>
      <w:proofErr w:type="spellStart"/>
      <w:r w:rsidRPr="00FB1E57">
        <w:rPr>
          <w:i/>
          <w:iCs/>
          <w:color w:val="000000"/>
          <w:sz w:val="28"/>
          <w:szCs w:val="28"/>
          <w14:ligatures w14:val="none"/>
        </w:rPr>
        <w:t>định</w:t>
      </w:r>
      <w:proofErr w:type="spellEnd"/>
      <w:r w:rsidRPr="00FB1E57">
        <w:rPr>
          <w:i/>
          <w:iCs/>
          <w:color w:val="000000"/>
          <w:sz w:val="28"/>
          <w:szCs w:val="28"/>
          <w14:ligatures w14:val="none"/>
        </w:rPr>
        <w:t xml:space="preserve"> </w:t>
      </w:r>
      <w:proofErr w:type="spellStart"/>
      <w:r w:rsidRPr="00FB1E57">
        <w:rPr>
          <w:i/>
          <w:iCs/>
          <w:color w:val="000000"/>
          <w:sz w:val="28"/>
          <w:szCs w:val="28"/>
          <w14:ligatures w14:val="none"/>
        </w:rPr>
        <w:t>số</w:t>
      </w:r>
      <w:proofErr w:type="spellEnd"/>
      <w:r w:rsidRPr="00FB1E57">
        <w:rPr>
          <w:i/>
          <w:iCs/>
          <w:color w:val="000000"/>
          <w:sz w:val="28"/>
          <w:szCs w:val="28"/>
          <w14:ligatures w14:val="none"/>
        </w:rPr>
        <w:t xml:space="preserve">         /2023/NĐ-CP </w:t>
      </w:r>
      <w:proofErr w:type="spellStart"/>
      <w:r w:rsidRPr="00FB1E57">
        <w:rPr>
          <w:i/>
          <w:iCs/>
          <w:color w:val="000000"/>
          <w:sz w:val="28"/>
          <w:szCs w:val="28"/>
          <w14:ligatures w14:val="none"/>
        </w:rPr>
        <w:t>ngày</w:t>
      </w:r>
      <w:proofErr w:type="spellEnd"/>
      <w:r w:rsidRPr="00FB1E57">
        <w:rPr>
          <w:i/>
          <w:iCs/>
          <w:color w:val="000000"/>
          <w:sz w:val="28"/>
          <w:szCs w:val="28"/>
          <w14:ligatures w14:val="none"/>
        </w:rPr>
        <w:t xml:space="preserve">        </w:t>
      </w:r>
      <w:proofErr w:type="spellStart"/>
      <w:r w:rsidRPr="00FB1E57">
        <w:rPr>
          <w:i/>
          <w:iCs/>
          <w:color w:val="000000"/>
          <w:sz w:val="28"/>
          <w:szCs w:val="28"/>
          <w14:ligatures w14:val="none"/>
        </w:rPr>
        <w:t>tháng</w:t>
      </w:r>
      <w:proofErr w:type="spellEnd"/>
      <w:r w:rsidRPr="00FB1E57">
        <w:rPr>
          <w:i/>
          <w:iCs/>
          <w:color w:val="000000"/>
          <w:sz w:val="28"/>
          <w:szCs w:val="28"/>
          <w14:ligatures w14:val="none"/>
        </w:rPr>
        <w:t xml:space="preserve"> 12 </w:t>
      </w:r>
      <w:proofErr w:type="spellStart"/>
      <w:r w:rsidRPr="00FB1E57">
        <w:rPr>
          <w:i/>
          <w:iCs/>
          <w:color w:val="000000"/>
          <w:sz w:val="28"/>
          <w:szCs w:val="28"/>
          <w14:ligatures w14:val="none"/>
        </w:rPr>
        <w:t>năm</w:t>
      </w:r>
      <w:proofErr w:type="spellEnd"/>
      <w:r w:rsidRPr="00FB1E57">
        <w:rPr>
          <w:i/>
          <w:iCs/>
          <w:color w:val="000000"/>
          <w:sz w:val="28"/>
          <w:szCs w:val="28"/>
          <w14:ligatures w14:val="none"/>
        </w:rPr>
        <w:t xml:space="preserve"> 2023 </w:t>
      </w:r>
      <w:proofErr w:type="spellStart"/>
      <w:r w:rsidRPr="00FB1E57">
        <w:rPr>
          <w:i/>
          <w:iCs/>
          <w:color w:val="000000"/>
          <w:sz w:val="28"/>
          <w:szCs w:val="28"/>
          <w14:ligatures w14:val="none"/>
        </w:rPr>
        <w:t>của</w:t>
      </w:r>
      <w:proofErr w:type="spellEnd"/>
      <w:r w:rsidRPr="00FB1E57">
        <w:rPr>
          <w:i/>
          <w:iCs/>
          <w:color w:val="000000"/>
          <w:sz w:val="28"/>
          <w:szCs w:val="28"/>
          <w14:ligatures w14:val="none"/>
        </w:rPr>
        <w:t xml:space="preserve"> </w:t>
      </w:r>
      <w:proofErr w:type="spellStart"/>
      <w:r w:rsidRPr="00FB1E57">
        <w:rPr>
          <w:i/>
          <w:iCs/>
          <w:color w:val="000000"/>
          <w:sz w:val="28"/>
          <w:szCs w:val="28"/>
          <w14:ligatures w14:val="none"/>
        </w:rPr>
        <w:t>Chính</w:t>
      </w:r>
      <w:proofErr w:type="spellEnd"/>
      <w:r w:rsidRPr="00FB1E57">
        <w:rPr>
          <w:i/>
          <w:iCs/>
          <w:color w:val="000000"/>
          <w:sz w:val="28"/>
          <w:szCs w:val="28"/>
          <w14:ligatures w14:val="none"/>
        </w:rPr>
        <w:t xml:space="preserve"> </w:t>
      </w:r>
      <w:proofErr w:type="spellStart"/>
      <w:r w:rsidRPr="00FB1E57">
        <w:rPr>
          <w:i/>
          <w:iCs/>
          <w:color w:val="000000"/>
          <w:sz w:val="28"/>
          <w:szCs w:val="28"/>
          <w14:ligatures w14:val="none"/>
        </w:rPr>
        <w:t>phủ</w:t>
      </w:r>
      <w:proofErr w:type="spellEnd"/>
      <w:r w:rsidRPr="00FB1E57">
        <w:rPr>
          <w:i/>
          <w:iCs/>
          <w:color w:val="000000"/>
          <w:sz w:val="28"/>
          <w:szCs w:val="28"/>
          <w14:ligatures w14:val="none"/>
        </w:rPr>
        <w:t xml:space="preserve"> </w:t>
      </w:r>
      <w:proofErr w:type="spellStart"/>
      <w:r w:rsidRPr="00FB1E57">
        <w:rPr>
          <w:i/>
          <w:iCs/>
          <w:color w:val="000000"/>
          <w:sz w:val="28"/>
          <w:szCs w:val="28"/>
          <w14:ligatures w14:val="none"/>
        </w:rPr>
        <w:t>quy</w:t>
      </w:r>
      <w:proofErr w:type="spellEnd"/>
      <w:r w:rsidRPr="00FB1E57">
        <w:rPr>
          <w:i/>
          <w:iCs/>
          <w:color w:val="000000"/>
          <w:sz w:val="28"/>
          <w:szCs w:val="28"/>
          <w14:ligatures w14:val="none"/>
        </w:rPr>
        <w:t xml:space="preserve"> </w:t>
      </w:r>
      <w:proofErr w:type="spellStart"/>
      <w:r w:rsidRPr="00FB1E57">
        <w:rPr>
          <w:i/>
          <w:iCs/>
          <w:color w:val="000000"/>
          <w:sz w:val="28"/>
          <w:szCs w:val="28"/>
          <w14:ligatures w14:val="none"/>
        </w:rPr>
        <w:t>định</w:t>
      </w:r>
      <w:proofErr w:type="spellEnd"/>
      <w:r w:rsidRPr="00FB1E57">
        <w:rPr>
          <w:i/>
          <w:iCs/>
          <w:color w:val="000000"/>
          <w:sz w:val="28"/>
          <w:szCs w:val="28"/>
          <w14:ligatures w14:val="none"/>
        </w:rPr>
        <w:t xml:space="preserve"> chi </w:t>
      </w:r>
      <w:proofErr w:type="spellStart"/>
      <w:r w:rsidRPr="00FB1E57">
        <w:rPr>
          <w:i/>
          <w:iCs/>
          <w:color w:val="000000"/>
          <w:sz w:val="28"/>
          <w:szCs w:val="28"/>
          <w14:ligatures w14:val="none"/>
        </w:rPr>
        <w:t>tiết</w:t>
      </w:r>
      <w:proofErr w:type="spellEnd"/>
      <w:r w:rsidRPr="00FB1E57">
        <w:rPr>
          <w:i/>
          <w:iCs/>
          <w:color w:val="000000"/>
          <w:sz w:val="28"/>
          <w:szCs w:val="28"/>
          <w14:ligatures w14:val="none"/>
        </w:rPr>
        <w:t xml:space="preserve"> </w:t>
      </w:r>
      <w:proofErr w:type="spellStart"/>
      <w:r w:rsidRPr="00FB1E57">
        <w:rPr>
          <w:i/>
          <w:iCs/>
          <w:color w:val="000000"/>
          <w:sz w:val="28"/>
          <w:szCs w:val="28"/>
          <w14:ligatures w14:val="none"/>
        </w:rPr>
        <w:t>một</w:t>
      </w:r>
      <w:proofErr w:type="spellEnd"/>
      <w:r w:rsidRPr="00FB1E57">
        <w:rPr>
          <w:i/>
          <w:iCs/>
          <w:color w:val="000000"/>
          <w:sz w:val="28"/>
          <w:szCs w:val="28"/>
          <w14:ligatures w14:val="none"/>
        </w:rPr>
        <w:t xml:space="preserve"> </w:t>
      </w:r>
      <w:proofErr w:type="spellStart"/>
      <w:r w:rsidRPr="00FB1E57">
        <w:rPr>
          <w:i/>
          <w:iCs/>
          <w:color w:val="000000"/>
          <w:sz w:val="28"/>
          <w:szCs w:val="28"/>
          <w14:ligatures w14:val="none"/>
        </w:rPr>
        <w:t>số</w:t>
      </w:r>
      <w:proofErr w:type="spellEnd"/>
      <w:r w:rsidRPr="00FB1E57">
        <w:rPr>
          <w:i/>
          <w:iCs/>
          <w:color w:val="000000"/>
          <w:sz w:val="28"/>
          <w:szCs w:val="28"/>
          <w14:ligatures w14:val="none"/>
        </w:rPr>
        <w:t xml:space="preserve"> </w:t>
      </w:r>
      <w:proofErr w:type="spellStart"/>
      <w:r w:rsidRPr="00FB1E57">
        <w:rPr>
          <w:i/>
          <w:iCs/>
          <w:color w:val="000000"/>
          <w:sz w:val="28"/>
          <w:szCs w:val="28"/>
          <w14:ligatures w14:val="none"/>
        </w:rPr>
        <w:t>điều</w:t>
      </w:r>
      <w:proofErr w:type="spellEnd"/>
      <w:r w:rsidRPr="00FB1E57">
        <w:rPr>
          <w:i/>
          <w:iCs/>
          <w:color w:val="000000"/>
          <w:sz w:val="28"/>
          <w:szCs w:val="28"/>
          <w14:ligatures w14:val="none"/>
        </w:rPr>
        <w:t xml:space="preserve"> </w:t>
      </w:r>
      <w:proofErr w:type="spellStart"/>
      <w:r w:rsidRPr="00FB1E57">
        <w:rPr>
          <w:i/>
          <w:iCs/>
          <w:color w:val="000000"/>
          <w:sz w:val="28"/>
          <w:szCs w:val="28"/>
          <w14:ligatures w14:val="none"/>
        </w:rPr>
        <w:t>của</w:t>
      </w:r>
      <w:proofErr w:type="spellEnd"/>
      <w:r w:rsidRPr="00FB1E57">
        <w:rPr>
          <w:i/>
          <w:iCs/>
          <w:color w:val="000000"/>
          <w:sz w:val="28"/>
          <w:szCs w:val="28"/>
          <w14:ligatures w14:val="none"/>
        </w:rPr>
        <w:t xml:space="preserve"> </w:t>
      </w:r>
      <w:proofErr w:type="spellStart"/>
      <w:r w:rsidRPr="00FB1E57">
        <w:rPr>
          <w:i/>
          <w:iCs/>
          <w:color w:val="000000"/>
          <w:sz w:val="28"/>
          <w:szCs w:val="28"/>
          <w14:ligatures w14:val="none"/>
        </w:rPr>
        <w:t>Luật</w:t>
      </w:r>
      <w:proofErr w:type="spellEnd"/>
      <w:r w:rsidRPr="00FB1E57">
        <w:rPr>
          <w:i/>
          <w:iCs/>
          <w:color w:val="000000"/>
          <w:sz w:val="28"/>
          <w:szCs w:val="28"/>
          <w14:ligatures w14:val="none"/>
        </w:rPr>
        <w:t xml:space="preserve"> </w:t>
      </w:r>
      <w:proofErr w:type="spellStart"/>
      <w:r w:rsidRPr="00FB1E57">
        <w:rPr>
          <w:i/>
          <w:iCs/>
          <w:color w:val="000000"/>
          <w:sz w:val="28"/>
          <w:szCs w:val="28"/>
          <w14:ligatures w14:val="none"/>
        </w:rPr>
        <w:t>Khám</w:t>
      </w:r>
      <w:proofErr w:type="spellEnd"/>
      <w:r w:rsidRPr="00FB1E57">
        <w:rPr>
          <w:i/>
          <w:iCs/>
          <w:color w:val="000000"/>
          <w:sz w:val="28"/>
          <w:szCs w:val="28"/>
          <w14:ligatures w14:val="none"/>
        </w:rPr>
        <w:t xml:space="preserve"> </w:t>
      </w:r>
      <w:proofErr w:type="spellStart"/>
      <w:r w:rsidRPr="00FB1E57">
        <w:rPr>
          <w:i/>
          <w:iCs/>
          <w:color w:val="000000"/>
          <w:sz w:val="28"/>
          <w:szCs w:val="28"/>
          <w14:ligatures w14:val="none"/>
        </w:rPr>
        <w:t>bệnh</w:t>
      </w:r>
      <w:proofErr w:type="spellEnd"/>
      <w:r w:rsidRPr="00FB1E57">
        <w:rPr>
          <w:i/>
          <w:iCs/>
          <w:color w:val="000000"/>
          <w:sz w:val="28"/>
          <w:szCs w:val="28"/>
          <w14:ligatures w14:val="none"/>
        </w:rPr>
        <w:t xml:space="preserve">, </w:t>
      </w:r>
      <w:proofErr w:type="spellStart"/>
      <w:r w:rsidRPr="00FB1E57">
        <w:rPr>
          <w:i/>
          <w:iCs/>
          <w:color w:val="000000"/>
          <w:sz w:val="28"/>
          <w:szCs w:val="28"/>
          <w14:ligatures w14:val="none"/>
        </w:rPr>
        <w:t>chữa</w:t>
      </w:r>
      <w:proofErr w:type="spellEnd"/>
      <w:r w:rsidRPr="00FB1E57">
        <w:rPr>
          <w:i/>
          <w:iCs/>
          <w:color w:val="000000"/>
          <w:sz w:val="28"/>
          <w:szCs w:val="28"/>
          <w14:ligatures w14:val="none"/>
        </w:rPr>
        <w:t xml:space="preserve"> </w:t>
      </w:r>
      <w:proofErr w:type="spellStart"/>
      <w:r w:rsidRPr="00FB1E57">
        <w:rPr>
          <w:i/>
          <w:iCs/>
          <w:color w:val="000000"/>
          <w:sz w:val="28"/>
          <w:szCs w:val="28"/>
          <w14:ligatures w14:val="none"/>
        </w:rPr>
        <w:t>bệnh</w:t>
      </w:r>
      <w:proofErr w:type="spellEnd"/>
      <w:r w:rsidRPr="00FB1E57">
        <w:rPr>
          <w:i/>
          <w:iCs/>
          <w:color w:val="000000"/>
          <w:sz w:val="28"/>
          <w:szCs w:val="28"/>
          <w14:ligatures w14:val="none"/>
        </w:rPr>
        <w:t>;</w:t>
      </w:r>
    </w:p>
    <w:p w14:paraId="0C59930C" w14:textId="77777777" w:rsidR="00087F95" w:rsidRPr="00FB1E57" w:rsidRDefault="006F3EFE" w:rsidP="00A42182">
      <w:pPr>
        <w:pStyle w:val="NormalWeb"/>
        <w:shd w:val="clear" w:color="auto" w:fill="FFFFFF"/>
        <w:spacing w:before="120" w:beforeAutospacing="0" w:after="120" w:afterAutospacing="0" w:line="234" w:lineRule="atLeast"/>
        <w:ind w:firstLine="567"/>
        <w:rPr>
          <w:i/>
          <w:iCs/>
          <w:color w:val="000000"/>
          <w:sz w:val="28"/>
          <w:szCs w:val="28"/>
        </w:rPr>
      </w:pPr>
      <w:proofErr w:type="spellStart"/>
      <w:r w:rsidRPr="00FB1E57">
        <w:rPr>
          <w:i/>
          <w:iCs/>
          <w:color w:val="000000"/>
          <w:sz w:val="28"/>
          <w:szCs w:val="28"/>
        </w:rPr>
        <w:t>Căn</w:t>
      </w:r>
      <w:proofErr w:type="spellEnd"/>
      <w:r w:rsidRPr="00FB1E57">
        <w:rPr>
          <w:i/>
          <w:iCs/>
          <w:color w:val="000000"/>
          <w:sz w:val="28"/>
          <w:szCs w:val="28"/>
        </w:rPr>
        <w:t xml:space="preserve"> cứ ...............................................</w:t>
      </w:r>
      <w:r w:rsidRPr="00FB1E57">
        <w:rPr>
          <w:rStyle w:val="FootnoteReference"/>
          <w:i/>
          <w:iCs/>
          <w:color w:val="000000"/>
          <w:sz w:val="28"/>
          <w:szCs w:val="28"/>
        </w:rPr>
        <w:footnoteReference w:id="40"/>
      </w:r>
      <w:r w:rsidRPr="00FB1E57">
        <w:rPr>
          <w:i/>
          <w:iCs/>
          <w:color w:val="000000"/>
          <w:sz w:val="28"/>
          <w:szCs w:val="28"/>
        </w:rPr>
        <w:t>........................................;</w:t>
      </w:r>
    </w:p>
    <w:p w14:paraId="19E9919A" w14:textId="77777777" w:rsidR="00087F95" w:rsidRPr="00FB1E57" w:rsidRDefault="006F3EFE" w:rsidP="00A42182">
      <w:pPr>
        <w:pStyle w:val="NormalWeb"/>
        <w:shd w:val="clear" w:color="auto" w:fill="FFFFFF"/>
        <w:spacing w:before="120" w:beforeAutospacing="0" w:after="120" w:afterAutospacing="0" w:line="234" w:lineRule="atLeast"/>
        <w:ind w:firstLine="567"/>
        <w:rPr>
          <w:i/>
          <w:iCs/>
          <w:color w:val="000000"/>
          <w:sz w:val="28"/>
          <w:szCs w:val="28"/>
        </w:rPr>
      </w:pPr>
      <w:proofErr w:type="spellStart"/>
      <w:r w:rsidRPr="00FB1E57">
        <w:rPr>
          <w:i/>
          <w:iCs/>
          <w:color w:val="000000"/>
          <w:sz w:val="28"/>
          <w:szCs w:val="28"/>
        </w:rPr>
        <w:t>Xét</w:t>
      </w:r>
      <w:proofErr w:type="spellEnd"/>
      <w:r w:rsidRPr="00FB1E57">
        <w:rPr>
          <w:i/>
          <w:iCs/>
          <w:color w:val="000000"/>
          <w:sz w:val="28"/>
          <w:szCs w:val="28"/>
        </w:rPr>
        <w:t xml:space="preserve"> </w:t>
      </w:r>
      <w:proofErr w:type="spellStart"/>
      <w:r w:rsidRPr="00FB1E57">
        <w:rPr>
          <w:i/>
          <w:iCs/>
          <w:color w:val="000000"/>
          <w:sz w:val="28"/>
          <w:szCs w:val="28"/>
        </w:rPr>
        <w:t>đơn</w:t>
      </w:r>
      <w:proofErr w:type="spellEnd"/>
      <w:r w:rsidRPr="00FB1E57">
        <w:rPr>
          <w:i/>
          <w:iCs/>
          <w:color w:val="000000"/>
          <w:sz w:val="28"/>
          <w:szCs w:val="28"/>
        </w:rPr>
        <w:t xml:space="preserve"> </w:t>
      </w:r>
      <w:proofErr w:type="spellStart"/>
      <w:r w:rsidRPr="00FB1E57">
        <w:rPr>
          <w:i/>
          <w:iCs/>
          <w:color w:val="000000"/>
          <w:sz w:val="28"/>
          <w:szCs w:val="28"/>
        </w:rPr>
        <w:t>đề</w:t>
      </w:r>
      <w:proofErr w:type="spellEnd"/>
      <w:r w:rsidRPr="00FB1E57">
        <w:rPr>
          <w:i/>
          <w:iCs/>
          <w:color w:val="000000"/>
          <w:sz w:val="28"/>
          <w:szCs w:val="28"/>
        </w:rPr>
        <w:t xml:space="preserve"> </w:t>
      </w:r>
      <w:proofErr w:type="spellStart"/>
      <w:r w:rsidRPr="00FB1E57">
        <w:rPr>
          <w:i/>
          <w:iCs/>
          <w:color w:val="000000"/>
          <w:sz w:val="28"/>
          <w:szCs w:val="28"/>
        </w:rPr>
        <w:t>nghị</w:t>
      </w:r>
      <w:proofErr w:type="spellEnd"/>
      <w:r w:rsidRPr="00FB1E57">
        <w:rPr>
          <w:i/>
          <w:iCs/>
          <w:color w:val="000000"/>
          <w:sz w:val="28"/>
          <w:szCs w:val="28"/>
        </w:rPr>
        <w:t xml:space="preserve"> </w:t>
      </w:r>
      <w:proofErr w:type="spellStart"/>
      <w:r w:rsidRPr="00FB1E57">
        <w:rPr>
          <w:i/>
          <w:iCs/>
          <w:color w:val="000000"/>
          <w:sz w:val="28"/>
          <w:szCs w:val="28"/>
        </w:rPr>
        <w:t>của</w:t>
      </w:r>
      <w:proofErr w:type="spellEnd"/>
      <w:r w:rsidRPr="00FB1E57">
        <w:rPr>
          <w:i/>
          <w:iCs/>
          <w:color w:val="000000"/>
          <w:sz w:val="28"/>
          <w:szCs w:val="28"/>
        </w:rPr>
        <w:t xml:space="preserve"> ..................................</w:t>
      </w:r>
      <w:r w:rsidRPr="00FB1E57">
        <w:rPr>
          <w:rStyle w:val="FootnoteReference"/>
          <w:i/>
          <w:iCs/>
          <w:color w:val="000000"/>
          <w:sz w:val="28"/>
          <w:szCs w:val="28"/>
        </w:rPr>
        <w:footnoteReference w:id="41"/>
      </w:r>
      <w:r w:rsidRPr="00FB1E57">
        <w:rPr>
          <w:i/>
          <w:iCs/>
          <w:color w:val="000000"/>
          <w:sz w:val="28"/>
          <w:szCs w:val="28"/>
        </w:rPr>
        <w:t>.................................,</w:t>
      </w:r>
    </w:p>
    <w:p w14:paraId="01C9D230" w14:textId="77777777" w:rsidR="00087F95" w:rsidRPr="00AE18F1" w:rsidRDefault="00087F95" w:rsidP="00AE18F1">
      <w:pPr>
        <w:pStyle w:val="NormalWeb"/>
        <w:shd w:val="clear" w:color="auto" w:fill="FFFFFF"/>
        <w:spacing w:before="0" w:beforeAutospacing="0" w:after="0" w:afterAutospacing="0"/>
        <w:jc w:val="center"/>
        <w:rPr>
          <w:b/>
          <w:bCs/>
          <w:color w:val="000000"/>
          <w:sz w:val="18"/>
          <w:szCs w:val="8"/>
        </w:rPr>
      </w:pPr>
    </w:p>
    <w:p w14:paraId="36911C1B" w14:textId="7ED01493" w:rsidR="00087F95" w:rsidRDefault="006F3EFE" w:rsidP="00AE18F1">
      <w:pPr>
        <w:pStyle w:val="NormalWeb"/>
        <w:shd w:val="clear" w:color="auto" w:fill="FFFFFF"/>
        <w:spacing w:before="0" w:beforeAutospacing="0" w:after="0" w:afterAutospacing="0"/>
        <w:jc w:val="center"/>
        <w:rPr>
          <w:b/>
          <w:bCs/>
          <w:color w:val="000000"/>
          <w:sz w:val="28"/>
          <w:szCs w:val="28"/>
        </w:rPr>
      </w:pPr>
      <w:r>
        <w:rPr>
          <w:b/>
          <w:bCs/>
          <w:color w:val="000000"/>
          <w:sz w:val="28"/>
          <w:szCs w:val="28"/>
        </w:rPr>
        <w:t>QUYẾT ĐỊNH</w:t>
      </w:r>
      <w:r w:rsidR="00AE18F1">
        <w:rPr>
          <w:b/>
          <w:bCs/>
          <w:color w:val="000000"/>
          <w:sz w:val="28"/>
          <w:szCs w:val="28"/>
        </w:rPr>
        <w:t>:</w:t>
      </w:r>
    </w:p>
    <w:p w14:paraId="0FB24949" w14:textId="77777777" w:rsidR="00AE18F1" w:rsidRPr="00AE18F1" w:rsidRDefault="00AE18F1" w:rsidP="00AE18F1">
      <w:pPr>
        <w:pStyle w:val="NormalWeb"/>
        <w:shd w:val="clear" w:color="auto" w:fill="FFFFFF"/>
        <w:spacing w:before="0" w:beforeAutospacing="0" w:after="0" w:afterAutospacing="0"/>
        <w:jc w:val="center"/>
        <w:rPr>
          <w:color w:val="000000"/>
          <w:sz w:val="8"/>
          <w:szCs w:val="28"/>
        </w:rPr>
      </w:pPr>
    </w:p>
    <w:p w14:paraId="77F01924" w14:textId="1E9F5F99" w:rsidR="00087F95" w:rsidRDefault="006F3EFE" w:rsidP="00AE18F1">
      <w:pPr>
        <w:pStyle w:val="NormalWeb"/>
        <w:shd w:val="clear" w:color="auto" w:fill="FFFFFF"/>
        <w:spacing w:before="120" w:beforeAutospacing="0" w:after="0" w:afterAutospacing="0"/>
        <w:ind w:firstLine="567"/>
        <w:jc w:val="both"/>
        <w:rPr>
          <w:color w:val="000000"/>
          <w:sz w:val="28"/>
          <w:szCs w:val="28"/>
          <w:lang w:val="vi-VN"/>
        </w:rPr>
      </w:pPr>
      <w:proofErr w:type="spellStart"/>
      <w:r>
        <w:rPr>
          <w:b/>
          <w:bCs/>
          <w:color w:val="000000"/>
          <w:sz w:val="28"/>
          <w:szCs w:val="28"/>
        </w:rPr>
        <w:t>Điều</w:t>
      </w:r>
      <w:proofErr w:type="spellEnd"/>
      <w:r>
        <w:rPr>
          <w:b/>
          <w:bCs/>
          <w:color w:val="000000"/>
          <w:sz w:val="28"/>
          <w:szCs w:val="28"/>
        </w:rPr>
        <w:t xml:space="preserve"> 1.</w:t>
      </w:r>
      <w:r>
        <w:rPr>
          <w:color w:val="000000"/>
          <w:sz w:val="28"/>
          <w:szCs w:val="28"/>
        </w:rPr>
        <w:t> </w:t>
      </w:r>
      <w:proofErr w:type="spellStart"/>
      <w:r>
        <w:rPr>
          <w:color w:val="000000"/>
          <w:sz w:val="28"/>
          <w:szCs w:val="28"/>
        </w:rPr>
        <w:t>Tiếp</w:t>
      </w:r>
      <w:proofErr w:type="spellEnd"/>
      <w:r>
        <w:rPr>
          <w:color w:val="000000"/>
          <w:sz w:val="28"/>
          <w:szCs w:val="28"/>
        </w:rPr>
        <w:t xml:space="preserve"> nhận </w:t>
      </w:r>
      <w:proofErr w:type="spellStart"/>
      <w:r>
        <w:rPr>
          <w:color w:val="000000"/>
          <w:sz w:val="28"/>
          <w:szCs w:val="28"/>
        </w:rPr>
        <w:t>ông</w:t>
      </w:r>
      <w:proofErr w:type="spellEnd"/>
      <w:r>
        <w:rPr>
          <w:color w:val="000000"/>
          <w:sz w:val="28"/>
          <w:szCs w:val="28"/>
        </w:rPr>
        <w:t>/</w:t>
      </w:r>
      <w:proofErr w:type="spellStart"/>
      <w:r>
        <w:rPr>
          <w:color w:val="000000"/>
          <w:sz w:val="28"/>
          <w:szCs w:val="28"/>
        </w:rPr>
        <w:t>bà</w:t>
      </w:r>
      <w:proofErr w:type="spellEnd"/>
      <w:r>
        <w:rPr>
          <w:color w:val="000000"/>
          <w:sz w:val="28"/>
          <w:szCs w:val="28"/>
        </w:rPr>
        <w:t>…….</w:t>
      </w:r>
      <w:r>
        <w:rPr>
          <w:rStyle w:val="FootnoteReference"/>
          <w:color w:val="000000"/>
          <w:sz w:val="28"/>
          <w:szCs w:val="28"/>
        </w:rPr>
        <w:footnoteReference w:id="42"/>
      </w:r>
      <w:proofErr w:type="gramStart"/>
      <w:r>
        <w:rPr>
          <w:color w:val="000000"/>
          <w:sz w:val="28"/>
          <w:szCs w:val="28"/>
        </w:rPr>
        <w:t>.......... ,</w:t>
      </w:r>
      <w:proofErr w:type="gramEnd"/>
      <w:r>
        <w:rPr>
          <w:color w:val="000000"/>
          <w:sz w:val="28"/>
          <w:szCs w:val="28"/>
        </w:rPr>
        <w:t xml:space="preserve"> </w:t>
      </w:r>
      <w:proofErr w:type="spellStart"/>
      <w:r>
        <w:rPr>
          <w:color w:val="000000"/>
          <w:sz w:val="28"/>
          <w:szCs w:val="28"/>
        </w:rPr>
        <w:t>sinh</w:t>
      </w:r>
      <w:proofErr w:type="spellEnd"/>
      <w:r>
        <w:rPr>
          <w:color w:val="000000"/>
          <w:sz w:val="28"/>
          <w:szCs w:val="28"/>
        </w:rPr>
        <w:t xml:space="preserve"> </w:t>
      </w:r>
      <w:proofErr w:type="spellStart"/>
      <w:r>
        <w:rPr>
          <w:color w:val="000000"/>
          <w:sz w:val="28"/>
          <w:szCs w:val="28"/>
        </w:rPr>
        <w:t>ngày</w:t>
      </w:r>
      <w:proofErr w:type="spellEnd"/>
      <w:r w:rsidR="00A42182">
        <w:rPr>
          <w:color w:val="000000"/>
          <w:sz w:val="28"/>
          <w:szCs w:val="28"/>
        </w:rPr>
        <w:t>…</w:t>
      </w:r>
      <w:r>
        <w:rPr>
          <w:color w:val="000000"/>
          <w:sz w:val="28"/>
          <w:szCs w:val="28"/>
        </w:rPr>
        <w:t>..</w:t>
      </w:r>
      <w:proofErr w:type="spellStart"/>
      <w:r>
        <w:rPr>
          <w:color w:val="000000"/>
          <w:sz w:val="28"/>
          <w:szCs w:val="28"/>
        </w:rPr>
        <w:t>tháng</w:t>
      </w:r>
      <w:proofErr w:type="spellEnd"/>
      <w:r>
        <w:rPr>
          <w:color w:val="000000"/>
          <w:sz w:val="28"/>
          <w:szCs w:val="28"/>
        </w:rPr>
        <w:t>....</w:t>
      </w:r>
      <w:proofErr w:type="spellStart"/>
      <w:r>
        <w:rPr>
          <w:color w:val="000000"/>
          <w:sz w:val="28"/>
          <w:szCs w:val="28"/>
        </w:rPr>
        <w:t>năm</w:t>
      </w:r>
      <w:proofErr w:type="spellEnd"/>
      <w:r>
        <w:rPr>
          <w:color w:val="000000"/>
          <w:sz w:val="28"/>
          <w:szCs w:val="28"/>
        </w:rPr>
        <w:t xml:space="preserve"> ........, </w:t>
      </w:r>
      <w:proofErr w:type="spellStart"/>
      <w:r>
        <w:rPr>
          <w:color w:val="000000"/>
          <w:sz w:val="28"/>
          <w:szCs w:val="28"/>
        </w:rPr>
        <w:t>có</w:t>
      </w:r>
      <w:proofErr w:type="spellEnd"/>
      <w:r>
        <w:rPr>
          <w:color w:val="000000"/>
          <w:sz w:val="28"/>
          <w:szCs w:val="28"/>
        </w:rPr>
        <w:t xml:space="preserve"> </w:t>
      </w:r>
      <w:proofErr w:type="spellStart"/>
      <w:r>
        <w:rPr>
          <w:color w:val="000000"/>
          <w:sz w:val="28"/>
          <w:szCs w:val="28"/>
        </w:rPr>
        <w:t>văn</w:t>
      </w:r>
      <w:proofErr w:type="spellEnd"/>
      <w:r>
        <w:rPr>
          <w:color w:val="000000"/>
          <w:sz w:val="28"/>
          <w:szCs w:val="28"/>
        </w:rPr>
        <w:t xml:space="preserve"> </w:t>
      </w:r>
      <w:proofErr w:type="spellStart"/>
      <w:r>
        <w:rPr>
          <w:color w:val="000000"/>
          <w:sz w:val="28"/>
          <w:szCs w:val="28"/>
        </w:rPr>
        <w:t>bằng</w:t>
      </w:r>
      <w:proofErr w:type="spellEnd"/>
      <w:r>
        <w:rPr>
          <w:color w:val="000000"/>
          <w:sz w:val="28"/>
          <w:szCs w:val="28"/>
        </w:rPr>
        <w:t xml:space="preserve"> </w:t>
      </w:r>
      <w:proofErr w:type="spellStart"/>
      <w:r>
        <w:rPr>
          <w:color w:val="000000"/>
          <w:sz w:val="28"/>
          <w:szCs w:val="28"/>
        </w:rPr>
        <w:t>chuyên</w:t>
      </w:r>
      <w:proofErr w:type="spellEnd"/>
      <w:r>
        <w:rPr>
          <w:color w:val="000000"/>
          <w:sz w:val="28"/>
          <w:szCs w:val="28"/>
        </w:rPr>
        <w:t xml:space="preserve"> </w:t>
      </w:r>
      <w:proofErr w:type="spellStart"/>
      <w:r>
        <w:rPr>
          <w:color w:val="000000"/>
          <w:sz w:val="28"/>
          <w:szCs w:val="28"/>
        </w:rPr>
        <w:t>môn</w:t>
      </w:r>
      <w:proofErr w:type="spellEnd"/>
      <w:r>
        <w:rPr>
          <w:color w:val="000000"/>
          <w:sz w:val="28"/>
          <w:szCs w:val="28"/>
        </w:rPr>
        <w:t xml:space="preserve"> .................................. </w:t>
      </w:r>
      <w:proofErr w:type="spellStart"/>
      <w:r>
        <w:rPr>
          <w:color w:val="000000"/>
          <w:sz w:val="28"/>
          <w:szCs w:val="28"/>
        </w:rPr>
        <w:t>được</w:t>
      </w:r>
      <w:proofErr w:type="spellEnd"/>
      <w:r>
        <w:rPr>
          <w:color w:val="000000"/>
          <w:sz w:val="28"/>
          <w:szCs w:val="28"/>
        </w:rPr>
        <w:t xml:space="preserve"> thực </w:t>
      </w:r>
      <w:proofErr w:type="spellStart"/>
      <w:r>
        <w:rPr>
          <w:color w:val="000000"/>
          <w:sz w:val="28"/>
          <w:szCs w:val="28"/>
        </w:rPr>
        <w:t>hành</w:t>
      </w:r>
      <w:proofErr w:type="spellEnd"/>
      <w:r>
        <w:rPr>
          <w:color w:val="000000"/>
          <w:sz w:val="28"/>
          <w:szCs w:val="28"/>
        </w:rPr>
        <w:t xml:space="preserve"> </w:t>
      </w:r>
      <w:proofErr w:type="spellStart"/>
      <w:r>
        <w:rPr>
          <w:color w:val="000000"/>
          <w:sz w:val="28"/>
          <w:szCs w:val="28"/>
        </w:rPr>
        <w:t>tại</w:t>
      </w:r>
      <w:proofErr w:type="spellEnd"/>
      <w:r>
        <w:rPr>
          <w:color w:val="000000"/>
          <w:sz w:val="28"/>
          <w:szCs w:val="28"/>
        </w:rPr>
        <w:t xml:space="preserve"> …………… </w:t>
      </w:r>
      <w:r>
        <w:rPr>
          <w:color w:val="000000"/>
          <w:sz w:val="28"/>
          <w:szCs w:val="28"/>
          <w:lang w:val="vi-VN"/>
        </w:rPr>
        <w:t>.............................</w:t>
      </w:r>
      <w:r>
        <w:rPr>
          <w:rStyle w:val="FootnoteReference"/>
          <w:color w:val="000000"/>
          <w:sz w:val="28"/>
          <w:szCs w:val="28"/>
          <w:lang w:val="vi-VN"/>
        </w:rPr>
        <w:footnoteReference w:id="43"/>
      </w:r>
      <w:r>
        <w:rPr>
          <w:color w:val="000000"/>
          <w:sz w:val="28"/>
          <w:szCs w:val="28"/>
          <w:lang w:val="vi-VN"/>
        </w:rPr>
        <w:t>...............................</w:t>
      </w:r>
      <w:r w:rsidR="00AE18F1">
        <w:rPr>
          <w:color w:val="000000"/>
          <w:sz w:val="28"/>
          <w:szCs w:val="28"/>
        </w:rPr>
        <w:t>........</w:t>
      </w:r>
      <w:r>
        <w:rPr>
          <w:color w:val="000000"/>
          <w:sz w:val="28"/>
          <w:szCs w:val="28"/>
          <w:lang w:val="vi-VN"/>
        </w:rPr>
        <w:t>...............</w:t>
      </w:r>
      <w:r w:rsidR="00AE18F1">
        <w:rPr>
          <w:color w:val="000000"/>
          <w:sz w:val="28"/>
          <w:szCs w:val="28"/>
        </w:rPr>
        <w:t xml:space="preserve"> </w:t>
      </w:r>
      <w:proofErr w:type="spellStart"/>
      <w:r>
        <w:rPr>
          <w:color w:val="000000"/>
          <w:sz w:val="28"/>
          <w:szCs w:val="28"/>
        </w:rPr>
        <w:t>trong</w:t>
      </w:r>
      <w:proofErr w:type="spellEnd"/>
      <w:r>
        <w:rPr>
          <w:color w:val="000000"/>
          <w:sz w:val="28"/>
          <w:szCs w:val="28"/>
        </w:rPr>
        <w:t xml:space="preserve"> </w:t>
      </w:r>
      <w:proofErr w:type="spellStart"/>
      <w:r>
        <w:rPr>
          <w:color w:val="000000"/>
          <w:sz w:val="28"/>
          <w:szCs w:val="28"/>
        </w:rPr>
        <w:t>thời</w:t>
      </w:r>
      <w:proofErr w:type="spellEnd"/>
      <w:r>
        <w:rPr>
          <w:color w:val="000000"/>
          <w:sz w:val="28"/>
          <w:szCs w:val="28"/>
        </w:rPr>
        <w:t xml:space="preserve"> </w:t>
      </w:r>
      <w:proofErr w:type="spellStart"/>
      <w:r>
        <w:rPr>
          <w:color w:val="000000"/>
          <w:sz w:val="28"/>
          <w:szCs w:val="28"/>
        </w:rPr>
        <w:t>gian</w:t>
      </w:r>
      <w:proofErr w:type="spellEnd"/>
      <w:r>
        <w:rPr>
          <w:color w:val="000000"/>
          <w:sz w:val="28"/>
          <w:szCs w:val="28"/>
        </w:rPr>
        <w:t xml:space="preserve"> </w:t>
      </w:r>
      <w:proofErr w:type="spellStart"/>
      <w:r>
        <w:rPr>
          <w:color w:val="000000"/>
          <w:sz w:val="28"/>
          <w:szCs w:val="28"/>
        </w:rPr>
        <w:t>từ</w:t>
      </w:r>
      <w:proofErr w:type="spellEnd"/>
      <w:r>
        <w:rPr>
          <w:color w:val="000000"/>
          <w:sz w:val="28"/>
          <w:szCs w:val="28"/>
        </w:rPr>
        <w:t xml:space="preserve"> </w:t>
      </w:r>
      <w:proofErr w:type="spellStart"/>
      <w:r>
        <w:rPr>
          <w:color w:val="000000"/>
          <w:sz w:val="28"/>
          <w:szCs w:val="28"/>
        </w:rPr>
        <w:t>ngày</w:t>
      </w:r>
      <w:proofErr w:type="spellEnd"/>
      <w:r>
        <w:rPr>
          <w:color w:val="000000"/>
          <w:sz w:val="28"/>
          <w:szCs w:val="28"/>
        </w:rPr>
        <w:t>....</w:t>
      </w:r>
      <w:r w:rsidR="00AE18F1">
        <w:rPr>
          <w:color w:val="000000"/>
          <w:sz w:val="28"/>
          <w:szCs w:val="28"/>
        </w:rPr>
        <w:t xml:space="preserve"> </w:t>
      </w:r>
      <w:proofErr w:type="spellStart"/>
      <w:r>
        <w:rPr>
          <w:color w:val="000000"/>
          <w:sz w:val="28"/>
          <w:szCs w:val="28"/>
        </w:rPr>
        <w:t>tháng</w:t>
      </w:r>
      <w:proofErr w:type="spellEnd"/>
      <w:r w:rsidR="00AE18F1">
        <w:rPr>
          <w:color w:val="000000"/>
          <w:sz w:val="28"/>
          <w:szCs w:val="28"/>
        </w:rPr>
        <w:t xml:space="preserve"> </w:t>
      </w:r>
      <w:r>
        <w:rPr>
          <w:color w:val="000000"/>
          <w:sz w:val="28"/>
          <w:szCs w:val="28"/>
        </w:rPr>
        <w:t xml:space="preserve">... </w:t>
      </w:r>
      <w:proofErr w:type="spellStart"/>
      <w:r>
        <w:rPr>
          <w:color w:val="000000"/>
          <w:sz w:val="28"/>
          <w:szCs w:val="28"/>
        </w:rPr>
        <w:t>năm</w:t>
      </w:r>
      <w:proofErr w:type="spellEnd"/>
      <w:r>
        <w:rPr>
          <w:color w:val="000000"/>
          <w:sz w:val="28"/>
          <w:szCs w:val="28"/>
        </w:rPr>
        <w:t xml:space="preserve"> ……… </w:t>
      </w:r>
      <w:proofErr w:type="spellStart"/>
      <w:r>
        <w:rPr>
          <w:color w:val="000000"/>
          <w:sz w:val="28"/>
          <w:szCs w:val="28"/>
        </w:rPr>
        <w:t>đến</w:t>
      </w:r>
      <w:proofErr w:type="spellEnd"/>
      <w:r>
        <w:rPr>
          <w:color w:val="000000"/>
          <w:sz w:val="28"/>
          <w:szCs w:val="28"/>
        </w:rPr>
        <w:t xml:space="preserve"> </w:t>
      </w:r>
      <w:proofErr w:type="spellStart"/>
      <w:r>
        <w:rPr>
          <w:color w:val="000000"/>
          <w:sz w:val="28"/>
          <w:szCs w:val="28"/>
        </w:rPr>
        <w:t>ngày</w:t>
      </w:r>
      <w:proofErr w:type="spellEnd"/>
      <w:proofErr w:type="gramStart"/>
      <w:r>
        <w:rPr>
          <w:color w:val="000000"/>
          <w:sz w:val="28"/>
          <w:szCs w:val="28"/>
        </w:rPr>
        <w:t>....</w:t>
      </w:r>
      <w:proofErr w:type="spellStart"/>
      <w:r>
        <w:rPr>
          <w:color w:val="000000"/>
          <w:sz w:val="28"/>
          <w:szCs w:val="28"/>
        </w:rPr>
        <w:t>tháng</w:t>
      </w:r>
      <w:proofErr w:type="spellEnd"/>
      <w:proofErr w:type="gramEnd"/>
      <w:r>
        <w:rPr>
          <w:color w:val="000000"/>
          <w:sz w:val="28"/>
          <w:szCs w:val="28"/>
        </w:rPr>
        <w:t>... năm ………</w:t>
      </w:r>
      <w:r>
        <w:rPr>
          <w:color w:val="000000"/>
          <w:sz w:val="28"/>
          <w:szCs w:val="28"/>
          <w:lang w:val="vi-VN"/>
        </w:rPr>
        <w:t>..............</w:t>
      </w:r>
    </w:p>
    <w:p w14:paraId="33CB3A43" w14:textId="77777777" w:rsidR="00087F95" w:rsidRDefault="006F3EFE" w:rsidP="00AE18F1">
      <w:pPr>
        <w:pStyle w:val="NormalWeb"/>
        <w:shd w:val="clear" w:color="auto" w:fill="FFFFFF"/>
        <w:spacing w:before="120" w:beforeAutospacing="0" w:after="0" w:afterAutospacing="0"/>
        <w:ind w:firstLine="567"/>
        <w:jc w:val="both"/>
        <w:rPr>
          <w:color w:val="000000"/>
          <w:sz w:val="28"/>
          <w:szCs w:val="28"/>
          <w:lang w:val="vi-VN"/>
        </w:rPr>
      </w:pPr>
      <w:r>
        <w:rPr>
          <w:b/>
          <w:bCs/>
          <w:color w:val="000000"/>
          <w:sz w:val="28"/>
          <w:szCs w:val="28"/>
          <w:lang w:val="vi-VN"/>
        </w:rPr>
        <w:t>Điều 2.</w:t>
      </w:r>
      <w:r>
        <w:rPr>
          <w:color w:val="000000"/>
          <w:sz w:val="28"/>
          <w:szCs w:val="28"/>
          <w:lang w:val="vi-VN"/>
        </w:rPr>
        <w:t> Phân công ông/bà ...............</w:t>
      </w:r>
      <w:r>
        <w:rPr>
          <w:rStyle w:val="FootnoteReference"/>
          <w:color w:val="000000"/>
          <w:sz w:val="28"/>
          <w:szCs w:val="28"/>
        </w:rPr>
        <w:footnoteReference w:id="44"/>
      </w:r>
      <w:r>
        <w:rPr>
          <w:color w:val="000000"/>
          <w:sz w:val="28"/>
          <w:szCs w:val="28"/>
          <w:lang w:val="vi-VN"/>
        </w:rPr>
        <w:t>....................., chứng chỉ hành nghề số:…....</w:t>
      </w:r>
      <w:r>
        <w:rPr>
          <w:rStyle w:val="FootnoteReference"/>
          <w:color w:val="000000"/>
          <w:sz w:val="28"/>
          <w:szCs w:val="28"/>
        </w:rPr>
        <w:footnoteReference w:id="45"/>
      </w:r>
      <w:r>
        <w:rPr>
          <w:color w:val="000000"/>
          <w:sz w:val="28"/>
          <w:szCs w:val="28"/>
          <w:lang w:val="vi-VN"/>
        </w:rPr>
        <w:t>……… chịu trách nhiệm chính để hướng dẫn thực hành cho ông/bà .....................</w:t>
      </w:r>
      <w:r>
        <w:rPr>
          <w:color w:val="000000"/>
          <w:sz w:val="28"/>
          <w:szCs w:val="28"/>
          <w:vertAlign w:val="superscript"/>
          <w:lang w:val="vi-VN"/>
        </w:rPr>
        <w:t>7</w:t>
      </w:r>
      <w:r>
        <w:rPr>
          <w:color w:val="000000"/>
          <w:sz w:val="28"/>
          <w:szCs w:val="28"/>
          <w:lang w:val="vi-VN"/>
        </w:rPr>
        <w:t>.................... trong thời gian quy định tại Điều 1 Quyết định này.</w:t>
      </w:r>
    </w:p>
    <w:p w14:paraId="637C18A8" w14:textId="61982E70" w:rsidR="00087F95" w:rsidRDefault="006F3EFE" w:rsidP="00AE18F1">
      <w:pPr>
        <w:pStyle w:val="NormalWeb"/>
        <w:shd w:val="clear" w:color="auto" w:fill="FFFFFF"/>
        <w:spacing w:before="120" w:beforeAutospacing="0" w:after="0" w:afterAutospacing="0"/>
        <w:ind w:firstLine="567"/>
        <w:jc w:val="both"/>
        <w:rPr>
          <w:color w:val="000000"/>
          <w:sz w:val="28"/>
          <w:szCs w:val="28"/>
          <w:lang w:val="vi-VN"/>
        </w:rPr>
      </w:pPr>
      <w:r>
        <w:rPr>
          <w:b/>
          <w:bCs/>
          <w:color w:val="000000"/>
          <w:sz w:val="28"/>
          <w:szCs w:val="28"/>
          <w:lang w:val="vi-VN"/>
        </w:rPr>
        <w:t>Điều 3.</w:t>
      </w:r>
      <w:r>
        <w:rPr>
          <w:color w:val="000000"/>
          <w:sz w:val="28"/>
          <w:szCs w:val="28"/>
          <w:lang w:val="vi-VN"/>
        </w:rPr>
        <w:t> Quyết định này có hiệu lực kể từ ngày ký ban hành. Các ông/bà có tên tại Điều 1, Điều 2 và ....</w:t>
      </w:r>
      <w:r>
        <w:rPr>
          <w:rStyle w:val="FootnoteReference"/>
          <w:color w:val="000000"/>
          <w:sz w:val="28"/>
          <w:szCs w:val="28"/>
        </w:rPr>
        <w:footnoteReference w:id="46"/>
      </w:r>
      <w:r>
        <w:rPr>
          <w:color w:val="000000"/>
          <w:sz w:val="28"/>
          <w:szCs w:val="28"/>
          <w:lang w:val="vi-VN"/>
        </w:rPr>
        <w:t>.... chịu trách nhiệm thi hành Quyết định này.</w:t>
      </w:r>
    </w:p>
    <w:p w14:paraId="263A6F3B" w14:textId="77777777" w:rsidR="00AE18F1" w:rsidRDefault="00AE18F1" w:rsidP="00AE18F1">
      <w:pPr>
        <w:pStyle w:val="NormalWeb"/>
        <w:shd w:val="clear" w:color="auto" w:fill="FFFFFF"/>
        <w:spacing w:before="120" w:beforeAutospacing="0" w:after="0" w:afterAutospacing="0"/>
        <w:ind w:firstLine="567"/>
        <w:jc w:val="both"/>
        <w:rPr>
          <w:color w:val="000000"/>
          <w:sz w:val="28"/>
          <w:szCs w:val="28"/>
          <w:lang w:val="vi-VN"/>
        </w:rPr>
      </w:pP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422"/>
        <w:gridCol w:w="4423"/>
      </w:tblGrid>
      <w:tr w:rsidR="00087F95" w:rsidRPr="00D3119A" w14:paraId="275321CB" w14:textId="77777777">
        <w:trPr>
          <w:tblCellSpacing w:w="0" w:type="dxa"/>
        </w:trPr>
        <w:tc>
          <w:tcPr>
            <w:tcW w:w="4428" w:type="dxa"/>
            <w:shd w:val="clear" w:color="auto" w:fill="FFFFFF"/>
            <w:tcMar>
              <w:top w:w="0" w:type="dxa"/>
              <w:left w:w="108" w:type="dxa"/>
              <w:bottom w:w="0" w:type="dxa"/>
              <w:right w:w="108" w:type="dxa"/>
            </w:tcMar>
          </w:tcPr>
          <w:p w14:paraId="41C6A321" w14:textId="77777777" w:rsidR="00087F95" w:rsidRDefault="00087F95">
            <w:pPr>
              <w:spacing w:before="120" w:after="120"/>
              <w:ind w:firstLine="720"/>
              <w:rPr>
                <w:color w:val="000000"/>
                <w:sz w:val="28"/>
                <w:szCs w:val="28"/>
                <w:lang w:val="vi-VN"/>
              </w:rPr>
            </w:pPr>
          </w:p>
        </w:tc>
        <w:tc>
          <w:tcPr>
            <w:tcW w:w="4428" w:type="dxa"/>
            <w:shd w:val="clear" w:color="auto" w:fill="FFFFFF"/>
            <w:tcMar>
              <w:top w:w="0" w:type="dxa"/>
              <w:left w:w="108" w:type="dxa"/>
              <w:bottom w:w="0" w:type="dxa"/>
              <w:right w:w="108" w:type="dxa"/>
            </w:tcMar>
          </w:tcPr>
          <w:p w14:paraId="7C6CFA48" w14:textId="77777777" w:rsidR="00087F95" w:rsidRDefault="006F3EFE">
            <w:pPr>
              <w:pStyle w:val="NormalWeb"/>
              <w:spacing w:before="120" w:beforeAutospacing="0" w:after="120" w:afterAutospacing="0" w:line="234" w:lineRule="atLeast"/>
              <w:jc w:val="center"/>
              <w:rPr>
                <w:color w:val="000000"/>
                <w:sz w:val="28"/>
                <w:szCs w:val="28"/>
                <w:lang w:val="vi-VN"/>
              </w:rPr>
            </w:pPr>
            <w:r>
              <w:rPr>
                <w:b/>
                <w:bCs/>
                <w:color w:val="000000"/>
                <w:sz w:val="28"/>
                <w:szCs w:val="28"/>
                <w:lang w:val="vi-VN"/>
              </w:rPr>
              <w:t>GIÁM ĐỐC</w:t>
            </w:r>
            <w:r>
              <w:rPr>
                <w:color w:val="000000"/>
                <w:sz w:val="28"/>
                <w:szCs w:val="28"/>
                <w:lang w:val="vi-VN"/>
              </w:rPr>
              <w:br/>
            </w:r>
            <w:r>
              <w:rPr>
                <w:i/>
                <w:iCs/>
                <w:color w:val="000000"/>
                <w:sz w:val="28"/>
                <w:szCs w:val="28"/>
                <w:lang w:val="vi-VN"/>
              </w:rPr>
              <w:t>(Ký và ghi rõ họ tên)</w:t>
            </w:r>
          </w:p>
        </w:tc>
      </w:tr>
    </w:tbl>
    <w:p w14:paraId="3B4432B3" w14:textId="77777777" w:rsidR="00087F95" w:rsidRDefault="00087F95">
      <w:pPr>
        <w:rPr>
          <w:lang w:val="vi-VN"/>
        </w:rPr>
      </w:pPr>
    </w:p>
    <w:p w14:paraId="4259E195" w14:textId="77777777" w:rsidR="00087F95" w:rsidRDefault="00087F95">
      <w:pPr>
        <w:pStyle w:val="Heading2"/>
        <w:rPr>
          <w:rFonts w:ascii="Times New Roman" w:hAnsi="Times New Roman" w:cs="Times New Roman"/>
          <w:b/>
          <w:bCs/>
          <w:color w:val="auto"/>
          <w:lang w:val="vi-VN"/>
        </w:rPr>
        <w:sectPr w:rsidR="00087F95" w:rsidSect="00AE18F1">
          <w:footnotePr>
            <w:numRestart w:val="eachSect"/>
          </w:footnotePr>
          <w:type w:val="continuous"/>
          <w:pgSz w:w="11907" w:h="16840" w:code="9"/>
          <w:pgMar w:top="1361" w:right="1134" w:bottom="1134" w:left="1928" w:header="720" w:footer="221" w:gutter="0"/>
          <w:cols w:space="720"/>
          <w:docGrid w:linePitch="360"/>
        </w:sectPr>
      </w:pPr>
    </w:p>
    <w:p w14:paraId="0D2FE1D5" w14:textId="77777777" w:rsidR="00087F95" w:rsidRDefault="006F3EFE">
      <w:pPr>
        <w:pStyle w:val="Heading2"/>
        <w:rPr>
          <w:rFonts w:ascii="Times New Roman" w:hAnsi="Times New Roman" w:cs="Times New Roman"/>
          <w:b/>
          <w:bCs/>
          <w:color w:val="auto"/>
          <w:lang w:val="vi-VN"/>
        </w:rPr>
      </w:pPr>
      <w:r>
        <w:rPr>
          <w:rFonts w:ascii="Times New Roman" w:hAnsi="Times New Roman" w:cs="Times New Roman"/>
          <w:b/>
          <w:bCs/>
          <w:color w:val="auto"/>
          <w:lang w:val="vi-VN"/>
        </w:rPr>
        <w:lastRenderedPageBreak/>
        <w:t xml:space="preserve">Mẫu 07 - </w:t>
      </w:r>
      <w:r>
        <w:rPr>
          <w:rFonts w:ascii="Times New Roman" w:hAnsi="Times New Roman" w:cs="Times New Roman"/>
          <w:b/>
          <w:bCs/>
          <w:iCs/>
          <w:color w:val="auto"/>
          <w:lang w:val="sv-SE"/>
        </w:rPr>
        <w:t>Giấy xác nhận hoàn thành quá</w:t>
      </w:r>
      <w:r>
        <w:rPr>
          <w:rFonts w:ascii="Times New Roman" w:hAnsi="Times New Roman" w:cs="Times New Roman"/>
          <w:b/>
          <w:bCs/>
          <w:iCs/>
          <w:color w:val="auto"/>
          <w:lang w:val="vi-VN"/>
        </w:rPr>
        <w:t xml:space="preserve"> trình </w:t>
      </w:r>
      <w:r>
        <w:rPr>
          <w:rFonts w:ascii="Times New Roman" w:hAnsi="Times New Roman" w:cs="Times New Roman"/>
          <w:b/>
          <w:bCs/>
          <w:iCs/>
          <w:color w:val="auto"/>
          <w:lang w:val="sv-SE"/>
        </w:rPr>
        <w:t xml:space="preserve">thực hành </w:t>
      </w:r>
    </w:p>
    <w:p w14:paraId="00F74D8C" w14:textId="77777777" w:rsidR="00087F95" w:rsidRDefault="00087F95">
      <w:pPr>
        <w:rPr>
          <w:b/>
          <w:bCs/>
          <w:sz w:val="26"/>
          <w:szCs w:val="26"/>
          <w:lang w:val="vi-VN"/>
        </w:rPr>
      </w:pPr>
    </w:p>
    <w:tbl>
      <w:tblPr>
        <w:tblStyle w:val="TableGrid1"/>
        <w:tblW w:w="10774" w:type="dxa"/>
        <w:tblInd w:w="-14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4"/>
        <w:gridCol w:w="5670"/>
      </w:tblGrid>
      <w:tr w:rsidR="00087F95" w14:paraId="528C513F" w14:textId="77777777" w:rsidTr="00AE18F1">
        <w:tc>
          <w:tcPr>
            <w:tcW w:w="5104" w:type="dxa"/>
          </w:tcPr>
          <w:p w14:paraId="2A66AAEF" w14:textId="59E715BC" w:rsidR="00087F95" w:rsidRDefault="006F3EFE">
            <w:pPr>
              <w:jc w:val="center"/>
              <w:rPr>
                <w:b/>
                <w:bCs/>
                <w:color w:val="auto"/>
                <w:sz w:val="26"/>
                <w:szCs w:val="26"/>
                <w:lang w:val="de-DE"/>
              </w:rPr>
            </w:pPr>
            <w:r>
              <w:rPr>
                <w:sz w:val="26"/>
                <w:szCs w:val="26"/>
                <w:lang w:val="de-DE"/>
              </w:rPr>
              <w:t>TÊN CQ, TC CHỦ QUẢN</w:t>
            </w:r>
            <w:r>
              <w:rPr>
                <w:rStyle w:val="FootnoteReference"/>
                <w:sz w:val="26"/>
                <w:szCs w:val="26"/>
                <w:lang w:val="de-DE"/>
              </w:rPr>
              <w:footnoteReference w:id="47"/>
            </w:r>
            <w:r>
              <w:rPr>
                <w:sz w:val="26"/>
                <w:szCs w:val="26"/>
                <w:lang w:val="de-DE"/>
              </w:rPr>
              <w:br/>
            </w:r>
            <w:r>
              <w:rPr>
                <w:b/>
                <w:bCs/>
                <w:sz w:val="26"/>
                <w:szCs w:val="26"/>
                <w:lang w:val="de-DE"/>
              </w:rPr>
              <w:t xml:space="preserve">TÊN </w:t>
            </w:r>
            <w:r w:rsidR="00A42182">
              <w:rPr>
                <w:b/>
                <w:bCs/>
                <w:sz w:val="26"/>
                <w:szCs w:val="26"/>
                <w:lang w:val="de-DE"/>
              </w:rPr>
              <w:t>CƠ SỞ HƯỚNG DẪN THỰC HÀNH</w:t>
            </w:r>
          </w:p>
          <w:p w14:paraId="70D3F632" w14:textId="21BD42A7" w:rsidR="00087F95" w:rsidRDefault="006F3EFE">
            <w:pPr>
              <w:jc w:val="center"/>
              <w:rPr>
                <w:color w:val="auto"/>
                <w:sz w:val="26"/>
                <w:szCs w:val="26"/>
              </w:rPr>
            </w:pPr>
            <w:r>
              <w:rPr>
                <w:b/>
                <w:bCs/>
                <w:sz w:val="26"/>
                <w:szCs w:val="26"/>
                <w:vertAlign w:val="superscript"/>
                <w:lang w:val="de-DE"/>
              </w:rPr>
              <w:t>________</w:t>
            </w:r>
            <w:r>
              <w:rPr>
                <w:b/>
                <w:bCs/>
                <w:sz w:val="26"/>
                <w:szCs w:val="26"/>
                <w:lang w:val="de-DE"/>
              </w:rPr>
              <w:br/>
            </w:r>
            <w:proofErr w:type="spellStart"/>
            <w:r>
              <w:rPr>
                <w:sz w:val="26"/>
                <w:szCs w:val="26"/>
              </w:rPr>
              <w:t>Số</w:t>
            </w:r>
            <w:proofErr w:type="spellEnd"/>
            <w:r>
              <w:rPr>
                <w:sz w:val="26"/>
                <w:szCs w:val="26"/>
              </w:rPr>
              <w:t>:</w:t>
            </w:r>
            <w:r w:rsidR="002A16D0">
              <w:rPr>
                <w:sz w:val="26"/>
                <w:szCs w:val="26"/>
              </w:rPr>
              <w:t>…</w:t>
            </w:r>
            <w:r>
              <w:rPr>
                <w:sz w:val="26"/>
                <w:szCs w:val="26"/>
                <w:lang w:val="vi-VN"/>
              </w:rPr>
              <w:t xml:space="preserve"> </w:t>
            </w:r>
            <w:r>
              <w:rPr>
                <w:sz w:val="26"/>
                <w:szCs w:val="26"/>
              </w:rPr>
              <w:t>/....</w:t>
            </w:r>
            <w:r>
              <w:rPr>
                <w:sz w:val="26"/>
                <w:szCs w:val="26"/>
              </w:rPr>
              <w:br/>
            </w:r>
          </w:p>
        </w:tc>
        <w:tc>
          <w:tcPr>
            <w:tcW w:w="5670" w:type="dxa"/>
          </w:tcPr>
          <w:p w14:paraId="0E98D5C7" w14:textId="77777777" w:rsidR="00087F95" w:rsidRPr="00AE18F1" w:rsidRDefault="006F3EFE">
            <w:pPr>
              <w:jc w:val="center"/>
              <w:rPr>
                <w:b/>
                <w:bCs/>
                <w:color w:val="auto"/>
                <w:sz w:val="28"/>
                <w:szCs w:val="28"/>
              </w:rPr>
            </w:pPr>
            <w:r>
              <w:rPr>
                <w:b/>
                <w:bCs/>
                <w:sz w:val="26"/>
                <w:szCs w:val="26"/>
              </w:rPr>
              <w:t>CỘNG HÒA XÃ HỘI CHỦ NGHĨA VIỆT NAM</w:t>
            </w:r>
            <w:r>
              <w:rPr>
                <w:b/>
                <w:bCs/>
                <w:sz w:val="26"/>
                <w:szCs w:val="26"/>
              </w:rPr>
              <w:br/>
            </w:r>
            <w:proofErr w:type="spellStart"/>
            <w:r w:rsidRPr="00AE18F1">
              <w:rPr>
                <w:b/>
                <w:bCs/>
                <w:sz w:val="28"/>
                <w:szCs w:val="28"/>
              </w:rPr>
              <w:t>Độc</w:t>
            </w:r>
            <w:proofErr w:type="spellEnd"/>
            <w:r w:rsidRPr="00AE18F1">
              <w:rPr>
                <w:b/>
                <w:bCs/>
                <w:sz w:val="28"/>
                <w:szCs w:val="28"/>
              </w:rPr>
              <w:t xml:space="preserve"> </w:t>
            </w:r>
            <w:proofErr w:type="spellStart"/>
            <w:r w:rsidRPr="00AE18F1">
              <w:rPr>
                <w:b/>
                <w:bCs/>
                <w:sz w:val="28"/>
                <w:szCs w:val="28"/>
              </w:rPr>
              <w:t>lập</w:t>
            </w:r>
            <w:proofErr w:type="spellEnd"/>
            <w:r w:rsidRPr="00AE18F1">
              <w:rPr>
                <w:b/>
                <w:bCs/>
                <w:sz w:val="28"/>
                <w:szCs w:val="28"/>
              </w:rPr>
              <w:t xml:space="preserve"> - </w:t>
            </w:r>
            <w:proofErr w:type="spellStart"/>
            <w:r w:rsidRPr="00AE18F1">
              <w:rPr>
                <w:b/>
                <w:bCs/>
                <w:sz w:val="28"/>
                <w:szCs w:val="28"/>
              </w:rPr>
              <w:t>Tự</w:t>
            </w:r>
            <w:proofErr w:type="spellEnd"/>
            <w:r w:rsidRPr="00AE18F1">
              <w:rPr>
                <w:b/>
                <w:bCs/>
                <w:sz w:val="28"/>
                <w:szCs w:val="28"/>
              </w:rPr>
              <w:t xml:space="preserve"> do - </w:t>
            </w:r>
            <w:proofErr w:type="spellStart"/>
            <w:r w:rsidRPr="00AE18F1">
              <w:rPr>
                <w:b/>
                <w:bCs/>
                <w:sz w:val="28"/>
                <w:szCs w:val="28"/>
              </w:rPr>
              <w:t>Hạnh</w:t>
            </w:r>
            <w:proofErr w:type="spellEnd"/>
            <w:r w:rsidRPr="00AE18F1">
              <w:rPr>
                <w:b/>
                <w:bCs/>
                <w:sz w:val="28"/>
                <w:szCs w:val="28"/>
              </w:rPr>
              <w:t xml:space="preserve"> </w:t>
            </w:r>
            <w:proofErr w:type="spellStart"/>
            <w:r w:rsidRPr="00AE18F1">
              <w:rPr>
                <w:b/>
                <w:bCs/>
                <w:sz w:val="28"/>
                <w:szCs w:val="28"/>
              </w:rPr>
              <w:t>phúc</w:t>
            </w:r>
            <w:proofErr w:type="spellEnd"/>
          </w:p>
          <w:p w14:paraId="184DDF47" w14:textId="0ABA0533" w:rsidR="00087F95" w:rsidRPr="00AE18F1" w:rsidRDefault="006F3EFE">
            <w:pPr>
              <w:jc w:val="center"/>
              <w:rPr>
                <w:b/>
                <w:bCs/>
                <w:color w:val="auto"/>
                <w:sz w:val="28"/>
                <w:szCs w:val="28"/>
                <w:vertAlign w:val="superscript"/>
              </w:rPr>
            </w:pPr>
            <w:r w:rsidRPr="00AE18F1">
              <w:rPr>
                <w:b/>
                <w:bCs/>
                <w:sz w:val="28"/>
                <w:szCs w:val="28"/>
                <w:vertAlign w:val="superscript"/>
              </w:rPr>
              <w:t>___________________________________</w:t>
            </w:r>
          </w:p>
          <w:p w14:paraId="60D7D17B" w14:textId="42D33854" w:rsidR="00087F95" w:rsidRDefault="006F3EFE">
            <w:pPr>
              <w:jc w:val="center"/>
              <w:rPr>
                <w:i/>
                <w:color w:val="auto"/>
                <w:sz w:val="26"/>
                <w:szCs w:val="26"/>
              </w:rPr>
            </w:pPr>
            <w:proofErr w:type="gramStart"/>
            <w:r w:rsidRPr="00AE18F1">
              <w:rPr>
                <w:i/>
                <w:iCs/>
                <w:sz w:val="28"/>
                <w:szCs w:val="28"/>
              </w:rPr>
              <w:t>…..</w:t>
            </w:r>
            <w:proofErr w:type="gramEnd"/>
            <w:r w:rsidRPr="00AE18F1">
              <w:rPr>
                <w:i/>
                <w:iCs/>
                <w:sz w:val="28"/>
                <w:szCs w:val="28"/>
              </w:rPr>
              <w:t xml:space="preserve">, </w:t>
            </w:r>
            <w:proofErr w:type="spellStart"/>
            <w:r w:rsidRPr="00AE18F1">
              <w:rPr>
                <w:i/>
                <w:iCs/>
                <w:sz w:val="28"/>
                <w:szCs w:val="28"/>
              </w:rPr>
              <w:t>ngày</w:t>
            </w:r>
            <w:proofErr w:type="spellEnd"/>
            <w:r w:rsidRPr="00AE18F1">
              <w:rPr>
                <w:i/>
                <w:iCs/>
                <w:sz w:val="28"/>
                <w:szCs w:val="28"/>
              </w:rPr>
              <w:t xml:space="preserve">…. </w:t>
            </w:r>
            <w:proofErr w:type="spellStart"/>
            <w:proofErr w:type="gramStart"/>
            <w:r w:rsidRPr="00AE18F1">
              <w:rPr>
                <w:i/>
                <w:iCs/>
                <w:sz w:val="28"/>
                <w:szCs w:val="28"/>
              </w:rPr>
              <w:t>tháng</w:t>
            </w:r>
            <w:proofErr w:type="spellEnd"/>
            <w:r w:rsidRPr="00AE18F1">
              <w:rPr>
                <w:i/>
                <w:iCs/>
                <w:sz w:val="28"/>
                <w:szCs w:val="28"/>
              </w:rPr>
              <w:t>..</w:t>
            </w:r>
            <w:proofErr w:type="gramEnd"/>
            <w:r w:rsidRPr="00AE18F1">
              <w:rPr>
                <w:i/>
                <w:iCs/>
                <w:sz w:val="28"/>
                <w:szCs w:val="28"/>
              </w:rPr>
              <w:t xml:space="preserve"> </w:t>
            </w:r>
            <w:proofErr w:type="spellStart"/>
            <w:r w:rsidRPr="00AE18F1">
              <w:rPr>
                <w:i/>
                <w:iCs/>
                <w:sz w:val="28"/>
                <w:szCs w:val="28"/>
              </w:rPr>
              <w:t>năm</w:t>
            </w:r>
            <w:proofErr w:type="spellEnd"/>
            <w:r w:rsidRPr="00AE18F1">
              <w:rPr>
                <w:i/>
                <w:iCs/>
                <w:sz w:val="28"/>
                <w:szCs w:val="28"/>
              </w:rPr>
              <w:t>…...</w:t>
            </w:r>
            <w:r w:rsidRPr="00AE18F1">
              <w:rPr>
                <w:i/>
                <w:iCs/>
                <w:sz w:val="28"/>
                <w:szCs w:val="28"/>
              </w:rPr>
              <w:br/>
            </w:r>
          </w:p>
        </w:tc>
      </w:tr>
    </w:tbl>
    <w:p w14:paraId="6C15B780" w14:textId="77777777" w:rsidR="00087F95" w:rsidRDefault="006F3EFE">
      <w:pPr>
        <w:spacing w:before="120" w:after="280" w:afterAutospacing="1"/>
        <w:jc w:val="center"/>
        <w:rPr>
          <w:sz w:val="26"/>
          <w:szCs w:val="26"/>
          <w14:ligatures w14:val="none"/>
        </w:rPr>
      </w:pPr>
      <w:bookmarkStart w:id="11" w:name="loai_3_name"/>
      <w:r>
        <w:rPr>
          <w:b/>
          <w:bCs/>
          <w:sz w:val="26"/>
          <w:szCs w:val="26"/>
          <w:lang w:val="vi-VN"/>
          <w14:ligatures w14:val="none"/>
        </w:rPr>
        <w:t>GIẤY XÁC NHẬN HOÀN THÀNH QUÁ TRÌNH THỰC HÀNH</w:t>
      </w:r>
      <w:bookmarkEnd w:id="11"/>
    </w:p>
    <w:p w14:paraId="182D8CA2" w14:textId="0E1A60D8" w:rsidR="00087F95" w:rsidRDefault="006F3EFE">
      <w:pPr>
        <w:spacing w:before="120" w:after="280" w:afterAutospacing="1"/>
        <w:jc w:val="center"/>
        <w:rPr>
          <w:sz w:val="26"/>
          <w:szCs w:val="26"/>
          <w14:ligatures w14:val="none"/>
        </w:rPr>
      </w:pPr>
      <w:r>
        <w:rPr>
          <w:sz w:val="26"/>
          <w:szCs w:val="26"/>
          <w14:ligatures w14:val="none"/>
        </w:rPr>
        <w:t>................</w:t>
      </w:r>
      <w:r>
        <w:rPr>
          <w:rStyle w:val="FootnoteReference"/>
          <w:sz w:val="26"/>
          <w:szCs w:val="26"/>
          <w14:ligatures w14:val="none"/>
        </w:rPr>
        <w:footnoteReference w:id="48"/>
      </w:r>
      <w:r>
        <w:rPr>
          <w:sz w:val="26"/>
          <w:szCs w:val="26"/>
          <w14:ligatures w14:val="none"/>
        </w:rPr>
        <w:t xml:space="preserve">............... </w:t>
      </w:r>
      <w:r>
        <w:rPr>
          <w:sz w:val="26"/>
          <w:szCs w:val="26"/>
          <w:lang w:val="vi-VN"/>
          <w14:ligatures w14:val="none"/>
        </w:rPr>
        <w:t>xác nhận:</w:t>
      </w:r>
    </w:p>
    <w:p w14:paraId="068F1180" w14:textId="77777777" w:rsidR="00087F95" w:rsidRDefault="006F3EFE" w:rsidP="00AE18F1">
      <w:pPr>
        <w:spacing w:before="120"/>
        <w:ind w:firstLine="567"/>
        <w:jc w:val="both"/>
        <w:rPr>
          <w:sz w:val="26"/>
          <w:szCs w:val="26"/>
          <w:lang w:val="vi-VN"/>
          <w14:ligatures w14:val="none"/>
        </w:rPr>
      </w:pPr>
      <w:proofErr w:type="spellStart"/>
      <w:r>
        <w:rPr>
          <w:sz w:val="26"/>
          <w:szCs w:val="26"/>
          <w14:ligatures w14:val="none"/>
        </w:rPr>
        <w:t>Họ</w:t>
      </w:r>
      <w:proofErr w:type="spellEnd"/>
      <w:r>
        <w:rPr>
          <w:sz w:val="26"/>
          <w:szCs w:val="26"/>
          <w14:ligatures w14:val="none"/>
        </w:rPr>
        <w:t xml:space="preserve"> </w:t>
      </w:r>
      <w:proofErr w:type="spellStart"/>
      <w:r>
        <w:rPr>
          <w:sz w:val="26"/>
          <w:szCs w:val="26"/>
          <w14:ligatures w14:val="none"/>
        </w:rPr>
        <w:t>và</w:t>
      </w:r>
      <w:proofErr w:type="spellEnd"/>
      <w:r>
        <w:rPr>
          <w:sz w:val="26"/>
          <w:szCs w:val="26"/>
          <w14:ligatures w14:val="none"/>
        </w:rPr>
        <w:t xml:space="preserve"> </w:t>
      </w:r>
      <w:r>
        <w:rPr>
          <w:sz w:val="26"/>
          <w:szCs w:val="26"/>
          <w:lang w:val="vi-VN"/>
          <w14:ligatures w14:val="none"/>
        </w:rPr>
        <w:t>t</w:t>
      </w:r>
      <w:proofErr w:type="spellStart"/>
      <w:r>
        <w:rPr>
          <w:sz w:val="26"/>
          <w:szCs w:val="26"/>
          <w14:ligatures w14:val="none"/>
        </w:rPr>
        <w:t>ên</w:t>
      </w:r>
      <w:proofErr w:type="spellEnd"/>
      <w:r>
        <w:rPr>
          <w:sz w:val="26"/>
          <w:szCs w:val="26"/>
          <w:lang w:val="vi-VN"/>
          <w14:ligatures w14:val="none"/>
        </w:rPr>
        <w:t xml:space="preserve">: </w:t>
      </w:r>
      <w:r>
        <w:rPr>
          <w:sz w:val="26"/>
          <w:szCs w:val="26"/>
          <w14:ligatures w14:val="none"/>
        </w:rPr>
        <w:t>............................................................................................................</w:t>
      </w:r>
      <w:r>
        <w:rPr>
          <w:sz w:val="26"/>
          <w:szCs w:val="26"/>
          <w:lang w:val="vi-VN"/>
          <w14:ligatures w14:val="none"/>
        </w:rPr>
        <w:t>..</w:t>
      </w:r>
    </w:p>
    <w:p w14:paraId="399F0755" w14:textId="2795DFF3" w:rsidR="00087F95" w:rsidRDefault="006F3EFE" w:rsidP="00AE18F1">
      <w:pPr>
        <w:spacing w:before="120"/>
        <w:ind w:firstLine="567"/>
        <w:jc w:val="both"/>
        <w:rPr>
          <w:sz w:val="26"/>
          <w:szCs w:val="26"/>
          <w:lang w:val="vi-VN"/>
          <w14:ligatures w14:val="none"/>
        </w:rPr>
      </w:pPr>
      <w:r>
        <w:rPr>
          <w:sz w:val="26"/>
          <w:szCs w:val="26"/>
          <w:lang w:val="vi-VN"/>
          <w14:ligatures w14:val="none"/>
        </w:rPr>
        <w:t>Ngày, tháng, năm sinh: ..........................................................................................</w:t>
      </w:r>
    </w:p>
    <w:p w14:paraId="24E92BAF" w14:textId="3BBD47DE" w:rsidR="00087F95" w:rsidRDefault="006F3EFE" w:rsidP="00AE18F1">
      <w:pPr>
        <w:spacing w:before="120"/>
        <w:ind w:firstLine="567"/>
        <w:jc w:val="both"/>
        <w:rPr>
          <w:sz w:val="26"/>
          <w:szCs w:val="26"/>
          <w:lang w:val="vi-VN"/>
          <w14:ligatures w14:val="none"/>
        </w:rPr>
      </w:pPr>
      <w:r>
        <w:rPr>
          <w:sz w:val="26"/>
          <w:szCs w:val="26"/>
          <w:lang w:val="vi-VN"/>
          <w14:ligatures w14:val="none"/>
        </w:rPr>
        <w:t>Địa chỉ cư trú: ........................................................................................................</w:t>
      </w:r>
    </w:p>
    <w:p w14:paraId="203DB051" w14:textId="6039BC08" w:rsidR="00087F95" w:rsidRDefault="00A42182" w:rsidP="00AE18F1">
      <w:pPr>
        <w:spacing w:before="120"/>
        <w:ind w:firstLine="567"/>
        <w:jc w:val="both"/>
        <w:rPr>
          <w:sz w:val="26"/>
          <w:szCs w:val="26"/>
          <w:lang w:val="vi-VN"/>
          <w14:ligatures w14:val="none"/>
        </w:rPr>
      </w:pPr>
      <w:proofErr w:type="spellStart"/>
      <w:r>
        <w:rPr>
          <w:sz w:val="28"/>
          <w:szCs w:val="28"/>
        </w:rPr>
        <w:t>Số</w:t>
      </w:r>
      <w:proofErr w:type="spellEnd"/>
      <w:r>
        <w:rPr>
          <w:sz w:val="28"/>
          <w:szCs w:val="28"/>
        </w:rPr>
        <w:t xml:space="preserve"> </w:t>
      </w:r>
      <w:proofErr w:type="spellStart"/>
      <w:r>
        <w:rPr>
          <w:sz w:val="28"/>
          <w:szCs w:val="28"/>
        </w:rPr>
        <w:t>chứng</w:t>
      </w:r>
      <w:proofErr w:type="spellEnd"/>
      <w:r>
        <w:rPr>
          <w:sz w:val="28"/>
          <w:szCs w:val="28"/>
        </w:rPr>
        <w:t xml:space="preserve"> </w:t>
      </w:r>
      <w:proofErr w:type="spellStart"/>
      <w:r>
        <w:rPr>
          <w:sz w:val="28"/>
          <w:szCs w:val="28"/>
        </w:rPr>
        <w:t>minh</w:t>
      </w:r>
      <w:proofErr w:type="spellEnd"/>
      <w:r>
        <w:rPr>
          <w:sz w:val="28"/>
          <w:szCs w:val="28"/>
        </w:rPr>
        <w:t xml:space="preserve"> </w:t>
      </w:r>
      <w:proofErr w:type="spellStart"/>
      <w:r>
        <w:rPr>
          <w:sz w:val="28"/>
          <w:szCs w:val="28"/>
        </w:rPr>
        <w:t>nhân</w:t>
      </w:r>
      <w:proofErr w:type="spellEnd"/>
      <w:r>
        <w:rPr>
          <w:sz w:val="28"/>
          <w:szCs w:val="28"/>
        </w:rPr>
        <w:t xml:space="preserve"> </w:t>
      </w:r>
      <w:proofErr w:type="spellStart"/>
      <w:r>
        <w:rPr>
          <w:sz w:val="28"/>
          <w:szCs w:val="28"/>
        </w:rPr>
        <w:t>dân</w:t>
      </w:r>
      <w:proofErr w:type="spellEnd"/>
      <w:r>
        <w:rPr>
          <w:sz w:val="28"/>
          <w:szCs w:val="28"/>
        </w:rPr>
        <w:t>/</w:t>
      </w:r>
      <w:proofErr w:type="spellStart"/>
      <w:r>
        <w:rPr>
          <w:sz w:val="28"/>
          <w:szCs w:val="28"/>
        </w:rPr>
        <w:t>số</w:t>
      </w:r>
      <w:proofErr w:type="spellEnd"/>
      <w:r>
        <w:rPr>
          <w:sz w:val="28"/>
          <w:szCs w:val="28"/>
        </w:rPr>
        <w:t xml:space="preserve"> </w:t>
      </w:r>
      <w:proofErr w:type="spellStart"/>
      <w:r>
        <w:rPr>
          <w:sz w:val="28"/>
          <w:szCs w:val="28"/>
        </w:rPr>
        <w:t>căn</w:t>
      </w:r>
      <w:proofErr w:type="spellEnd"/>
      <w:r>
        <w:rPr>
          <w:sz w:val="28"/>
          <w:szCs w:val="28"/>
        </w:rPr>
        <w:t xml:space="preserve"> </w:t>
      </w:r>
      <w:proofErr w:type="spellStart"/>
      <w:r>
        <w:rPr>
          <w:sz w:val="28"/>
          <w:szCs w:val="28"/>
        </w:rPr>
        <w:t>cước</w:t>
      </w:r>
      <w:proofErr w:type="spellEnd"/>
      <w:r>
        <w:rPr>
          <w:sz w:val="28"/>
          <w:szCs w:val="28"/>
        </w:rPr>
        <w:t xml:space="preserve"> </w:t>
      </w:r>
      <w:proofErr w:type="spellStart"/>
      <w:r>
        <w:rPr>
          <w:sz w:val="28"/>
          <w:szCs w:val="28"/>
        </w:rPr>
        <w:t>công</w:t>
      </w:r>
      <w:proofErr w:type="spellEnd"/>
      <w:r>
        <w:rPr>
          <w:sz w:val="28"/>
          <w:szCs w:val="28"/>
        </w:rPr>
        <w:t xml:space="preserve"> </w:t>
      </w:r>
      <w:proofErr w:type="spellStart"/>
      <w:r>
        <w:rPr>
          <w:sz w:val="28"/>
          <w:szCs w:val="28"/>
        </w:rPr>
        <w:t>dân</w:t>
      </w:r>
      <w:proofErr w:type="spellEnd"/>
      <w:r>
        <w:rPr>
          <w:sz w:val="28"/>
          <w:szCs w:val="28"/>
        </w:rPr>
        <w:t>/</w:t>
      </w:r>
      <w:proofErr w:type="spellStart"/>
      <w:r>
        <w:rPr>
          <w:sz w:val="28"/>
          <w:szCs w:val="28"/>
        </w:rPr>
        <w:t>số</w:t>
      </w:r>
      <w:proofErr w:type="spellEnd"/>
      <w:r>
        <w:rPr>
          <w:sz w:val="28"/>
          <w:szCs w:val="28"/>
        </w:rPr>
        <w:t xml:space="preserve"> </w:t>
      </w:r>
      <w:proofErr w:type="spellStart"/>
      <w:r>
        <w:rPr>
          <w:sz w:val="28"/>
          <w:szCs w:val="28"/>
        </w:rPr>
        <w:t>căn</w:t>
      </w:r>
      <w:proofErr w:type="spellEnd"/>
      <w:r>
        <w:rPr>
          <w:sz w:val="28"/>
          <w:szCs w:val="28"/>
        </w:rPr>
        <w:t xml:space="preserve"> </w:t>
      </w:r>
      <w:proofErr w:type="spellStart"/>
      <w:r>
        <w:rPr>
          <w:sz w:val="28"/>
          <w:szCs w:val="28"/>
        </w:rPr>
        <w:t>cước</w:t>
      </w:r>
      <w:proofErr w:type="spellEnd"/>
      <w:r>
        <w:rPr>
          <w:sz w:val="28"/>
          <w:szCs w:val="28"/>
        </w:rPr>
        <w:t>/</w:t>
      </w:r>
      <w:proofErr w:type="spellStart"/>
      <w:r>
        <w:rPr>
          <w:sz w:val="28"/>
          <w:szCs w:val="28"/>
        </w:rPr>
        <w:t>số</w:t>
      </w:r>
      <w:proofErr w:type="spellEnd"/>
      <w:r>
        <w:rPr>
          <w:sz w:val="28"/>
          <w:szCs w:val="28"/>
        </w:rPr>
        <w:t xml:space="preserve"> </w:t>
      </w:r>
      <w:proofErr w:type="spellStart"/>
      <w:r>
        <w:rPr>
          <w:sz w:val="28"/>
          <w:szCs w:val="28"/>
        </w:rPr>
        <w:t>định</w:t>
      </w:r>
      <w:proofErr w:type="spellEnd"/>
      <w:r>
        <w:rPr>
          <w:sz w:val="28"/>
          <w:szCs w:val="28"/>
        </w:rPr>
        <w:t xml:space="preserve"> </w:t>
      </w:r>
      <w:proofErr w:type="spellStart"/>
      <w:r>
        <w:rPr>
          <w:sz w:val="28"/>
          <w:szCs w:val="28"/>
        </w:rPr>
        <w:t>danh</w:t>
      </w:r>
      <w:proofErr w:type="spellEnd"/>
      <w:r>
        <w:rPr>
          <w:sz w:val="28"/>
          <w:szCs w:val="28"/>
        </w:rPr>
        <w:t xml:space="preserve"> </w:t>
      </w:r>
      <w:proofErr w:type="spellStart"/>
      <w:r>
        <w:rPr>
          <w:sz w:val="28"/>
          <w:szCs w:val="28"/>
        </w:rPr>
        <w:t>cá</w:t>
      </w:r>
      <w:proofErr w:type="spellEnd"/>
      <w:r>
        <w:rPr>
          <w:sz w:val="28"/>
          <w:szCs w:val="28"/>
        </w:rPr>
        <w:t xml:space="preserve"> </w:t>
      </w:r>
      <w:proofErr w:type="spellStart"/>
      <w:r>
        <w:rPr>
          <w:sz w:val="28"/>
          <w:szCs w:val="28"/>
        </w:rPr>
        <w:t>nhân</w:t>
      </w:r>
      <w:proofErr w:type="spellEnd"/>
      <w:r>
        <w:rPr>
          <w:sz w:val="28"/>
          <w:szCs w:val="28"/>
        </w:rPr>
        <w:t>/</w:t>
      </w:r>
      <w:proofErr w:type="spellStart"/>
      <w:r>
        <w:rPr>
          <w:sz w:val="28"/>
          <w:szCs w:val="28"/>
        </w:rPr>
        <w:t>số</w:t>
      </w:r>
      <w:proofErr w:type="spellEnd"/>
      <w:r>
        <w:rPr>
          <w:sz w:val="28"/>
          <w:szCs w:val="28"/>
        </w:rPr>
        <w:t xml:space="preserve"> </w:t>
      </w:r>
      <w:proofErr w:type="spellStart"/>
      <w:r>
        <w:rPr>
          <w:sz w:val="28"/>
          <w:szCs w:val="28"/>
        </w:rPr>
        <w:t>hộ</w:t>
      </w:r>
      <w:proofErr w:type="spellEnd"/>
      <w:r>
        <w:rPr>
          <w:sz w:val="28"/>
          <w:szCs w:val="28"/>
        </w:rPr>
        <w:t xml:space="preserve"> </w:t>
      </w:r>
      <w:proofErr w:type="spellStart"/>
      <w:r>
        <w:rPr>
          <w:sz w:val="28"/>
          <w:szCs w:val="28"/>
        </w:rPr>
        <w:t>chiếu</w:t>
      </w:r>
      <w:proofErr w:type="spellEnd"/>
      <w:r>
        <w:rPr>
          <w:rStyle w:val="FootnoteReference"/>
          <w:sz w:val="26"/>
          <w:szCs w:val="26"/>
          <w:lang w:val="vi-VN"/>
          <w14:ligatures w14:val="none"/>
        </w:rPr>
        <w:t xml:space="preserve"> </w:t>
      </w:r>
      <w:r w:rsidR="006F3EFE">
        <w:rPr>
          <w:rStyle w:val="FootnoteReference"/>
          <w:sz w:val="26"/>
          <w:szCs w:val="26"/>
          <w:lang w:val="vi-VN"/>
          <w14:ligatures w14:val="none"/>
        </w:rPr>
        <w:footnoteReference w:id="49"/>
      </w:r>
      <w:r w:rsidR="006F3EFE">
        <w:rPr>
          <w:sz w:val="26"/>
          <w:szCs w:val="26"/>
          <w:lang w:val="vi-VN"/>
          <w14:ligatures w14:val="none"/>
        </w:rPr>
        <w:t>:.................................</w:t>
      </w:r>
    </w:p>
    <w:p w14:paraId="52604F29" w14:textId="07243138" w:rsidR="00087F95" w:rsidRDefault="006F3EFE" w:rsidP="00AE18F1">
      <w:pPr>
        <w:spacing w:before="120"/>
        <w:ind w:firstLine="567"/>
        <w:jc w:val="both"/>
        <w:rPr>
          <w:sz w:val="26"/>
          <w:szCs w:val="26"/>
          <w:lang w:val="vi-VN"/>
          <w14:ligatures w14:val="none"/>
        </w:rPr>
      </w:pPr>
      <w:r>
        <w:rPr>
          <w:sz w:val="26"/>
          <w:szCs w:val="26"/>
          <w:lang w:val="vi-VN"/>
          <w14:ligatures w14:val="none"/>
        </w:rPr>
        <w:t>Ngày cấp</w:t>
      </w:r>
      <w:r w:rsidR="00A42182">
        <w:rPr>
          <w:sz w:val="26"/>
          <w:szCs w:val="26"/>
          <w14:ligatures w14:val="none"/>
        </w:rPr>
        <w:t>:</w:t>
      </w:r>
      <w:r>
        <w:rPr>
          <w:sz w:val="26"/>
          <w:szCs w:val="26"/>
          <w:lang w:val="vi-VN"/>
          <w14:ligatures w14:val="none"/>
        </w:rPr>
        <w:t>...................................... Nơi cấp: .........................................................</w:t>
      </w:r>
    </w:p>
    <w:p w14:paraId="53C9C211" w14:textId="74393095" w:rsidR="00087F95" w:rsidRDefault="006F3EFE" w:rsidP="00AE18F1">
      <w:pPr>
        <w:spacing w:before="120"/>
        <w:ind w:firstLine="567"/>
        <w:jc w:val="both"/>
        <w:rPr>
          <w:sz w:val="26"/>
          <w:szCs w:val="26"/>
          <w:lang w:val="vi-VN"/>
          <w14:ligatures w14:val="none"/>
        </w:rPr>
      </w:pPr>
      <w:r>
        <w:rPr>
          <w:sz w:val="26"/>
          <w:szCs w:val="26"/>
          <w:lang w:val="vi-VN"/>
          <w14:ligatures w14:val="none"/>
        </w:rPr>
        <w:t>Văn bằng chuyên môn: .....................</w:t>
      </w:r>
      <w:r>
        <w:rPr>
          <w:rStyle w:val="FootnoteReference"/>
          <w:sz w:val="26"/>
          <w:szCs w:val="26"/>
          <w14:ligatures w14:val="none"/>
        </w:rPr>
        <w:footnoteReference w:id="50"/>
      </w:r>
      <w:r>
        <w:rPr>
          <w:sz w:val="26"/>
          <w:szCs w:val="26"/>
          <w:lang w:val="vi-VN"/>
          <w14:ligatures w14:val="none"/>
        </w:rPr>
        <w:t>..................  Năm tốt nghiệp: ………….....</w:t>
      </w:r>
    </w:p>
    <w:p w14:paraId="36A311A6" w14:textId="5571B152" w:rsidR="00087F95" w:rsidRDefault="006F3EFE" w:rsidP="00AE18F1">
      <w:pPr>
        <w:spacing w:before="120"/>
        <w:ind w:firstLine="567"/>
        <w:jc w:val="both"/>
        <w:rPr>
          <w:sz w:val="26"/>
          <w:szCs w:val="26"/>
          <w:lang w:val="vi-VN"/>
          <w14:ligatures w14:val="none"/>
        </w:rPr>
      </w:pPr>
      <w:r>
        <w:rPr>
          <w:sz w:val="26"/>
          <w:szCs w:val="26"/>
          <w:lang w:val="vi-VN"/>
          <w14:ligatures w14:val="none"/>
        </w:rPr>
        <w:t>Đã thực hành tại</w:t>
      </w:r>
      <w:r w:rsidR="00A42182">
        <w:rPr>
          <w:sz w:val="26"/>
          <w:szCs w:val="26"/>
          <w14:ligatures w14:val="none"/>
        </w:rPr>
        <w:t>:</w:t>
      </w:r>
      <w:r>
        <w:rPr>
          <w:sz w:val="26"/>
          <w:szCs w:val="26"/>
          <w:lang w:val="vi-VN"/>
          <w14:ligatures w14:val="none"/>
        </w:rPr>
        <w:t>...........................</w:t>
      </w:r>
      <w:r>
        <w:rPr>
          <w:rStyle w:val="FootnoteReference"/>
          <w:sz w:val="26"/>
          <w:szCs w:val="26"/>
          <w:lang w:val="vi-VN"/>
          <w14:ligatures w14:val="none"/>
        </w:rPr>
        <w:footnoteReference w:id="51"/>
      </w:r>
      <w:r>
        <w:rPr>
          <w:sz w:val="26"/>
          <w:szCs w:val="26"/>
          <w:lang w:val="vi-VN"/>
          <w14:ligatures w14:val="none"/>
        </w:rPr>
        <w:t>................. do ........................</w:t>
      </w:r>
      <w:r>
        <w:rPr>
          <w:rStyle w:val="FootnoteReference"/>
          <w:sz w:val="26"/>
          <w:szCs w:val="26"/>
          <w:lang w:val="vi-VN"/>
          <w14:ligatures w14:val="none"/>
        </w:rPr>
        <w:footnoteReference w:id="52"/>
      </w:r>
      <w:r>
        <w:rPr>
          <w:sz w:val="26"/>
          <w:szCs w:val="26"/>
          <w:lang w:val="vi-VN"/>
          <w14:ligatures w14:val="none"/>
        </w:rPr>
        <w:t>....................... hướng dẫn và đạt kết quả như sau:</w:t>
      </w:r>
    </w:p>
    <w:p w14:paraId="2CBEF38C" w14:textId="7B9EA693" w:rsidR="00087F95" w:rsidRDefault="006F3EFE" w:rsidP="00AE18F1">
      <w:pPr>
        <w:spacing w:before="120"/>
        <w:ind w:firstLine="567"/>
        <w:jc w:val="both"/>
        <w:rPr>
          <w:sz w:val="26"/>
          <w:szCs w:val="26"/>
          <w:lang w:val="vi-VN"/>
          <w14:ligatures w14:val="none"/>
        </w:rPr>
      </w:pPr>
      <w:r>
        <w:rPr>
          <w:sz w:val="26"/>
          <w:szCs w:val="26"/>
          <w:lang w:val="vi-VN"/>
          <w14:ligatures w14:val="none"/>
        </w:rPr>
        <w:t>1. Thời gian thực hành: ..........................................................................................</w:t>
      </w:r>
    </w:p>
    <w:p w14:paraId="3492157B" w14:textId="106956E2" w:rsidR="00087F95" w:rsidRDefault="006F3EFE" w:rsidP="00AE18F1">
      <w:pPr>
        <w:spacing w:before="120"/>
        <w:ind w:firstLine="567"/>
        <w:jc w:val="both"/>
        <w:rPr>
          <w:sz w:val="26"/>
          <w:szCs w:val="26"/>
          <w:lang w:val="vi-VN"/>
          <w14:ligatures w14:val="none"/>
        </w:rPr>
      </w:pPr>
      <w:r>
        <w:rPr>
          <w:sz w:val="26"/>
          <w:szCs w:val="26"/>
          <w:lang w:val="vi-VN"/>
          <w14:ligatures w14:val="none"/>
        </w:rPr>
        <w:t xml:space="preserve">2. Năng lực chuyên môn: </w:t>
      </w:r>
      <w:r>
        <w:rPr>
          <w:rStyle w:val="FootnoteReference"/>
          <w:sz w:val="26"/>
          <w:szCs w:val="26"/>
          <w:lang w:val="vi-VN"/>
          <w14:ligatures w14:val="none"/>
        </w:rPr>
        <w:footnoteReference w:id="53"/>
      </w:r>
      <w:r>
        <w:rPr>
          <w:sz w:val="26"/>
          <w:szCs w:val="26"/>
          <w:lang w:val="vi-VN"/>
          <w14:ligatures w14:val="none"/>
        </w:rPr>
        <w:t xml:space="preserve"> .....................................................................................</w:t>
      </w:r>
    </w:p>
    <w:p w14:paraId="63B81E7D" w14:textId="7DEF5312" w:rsidR="00087F95" w:rsidRDefault="006F3EFE" w:rsidP="00AE18F1">
      <w:pPr>
        <w:spacing w:before="120"/>
        <w:ind w:firstLine="567"/>
        <w:jc w:val="both"/>
        <w:rPr>
          <w:sz w:val="26"/>
          <w:szCs w:val="26"/>
          <w:lang w:val="vi-VN"/>
          <w14:ligatures w14:val="none"/>
        </w:rPr>
      </w:pPr>
      <w:r>
        <w:rPr>
          <w:sz w:val="26"/>
          <w:szCs w:val="26"/>
          <w14:ligatures w14:val="none"/>
        </w:rPr>
        <w:t xml:space="preserve">3. </w:t>
      </w:r>
      <w:r>
        <w:rPr>
          <w:sz w:val="26"/>
          <w:szCs w:val="26"/>
          <w:lang w:val="vi-VN"/>
          <w14:ligatures w14:val="none"/>
        </w:rPr>
        <w:t xml:space="preserve">Đạo đức nghề nghiệp: </w:t>
      </w:r>
      <w:r>
        <w:rPr>
          <w:rStyle w:val="FootnoteReference"/>
          <w:sz w:val="26"/>
          <w:szCs w:val="26"/>
          <w:lang w:val="vi-VN"/>
          <w14:ligatures w14:val="none"/>
        </w:rPr>
        <w:footnoteReference w:id="54"/>
      </w:r>
      <w:r>
        <w:rPr>
          <w:sz w:val="26"/>
          <w:szCs w:val="26"/>
          <w:vertAlign w:val="superscript"/>
          <w:lang w:val="vi-VN"/>
          <w14:ligatures w14:val="none"/>
        </w:rPr>
        <w:t xml:space="preserve"> </w:t>
      </w:r>
      <w:r>
        <w:rPr>
          <w:sz w:val="26"/>
          <w:szCs w:val="26"/>
          <w14:ligatures w14:val="none"/>
        </w:rPr>
        <w:t>...................................................................................</w:t>
      </w:r>
      <w:r>
        <w:rPr>
          <w:sz w:val="26"/>
          <w:szCs w:val="26"/>
          <w:lang w:val="vi-VN"/>
          <w14:ligatures w14:val="none"/>
        </w:rPr>
        <w:t>...</w:t>
      </w:r>
    </w:p>
    <w:p w14:paraId="6152DC83" w14:textId="77777777" w:rsidR="00AE18F1" w:rsidRDefault="00AE18F1" w:rsidP="00AE18F1">
      <w:pPr>
        <w:spacing w:before="120"/>
        <w:ind w:firstLine="567"/>
        <w:jc w:val="both"/>
        <w:rPr>
          <w:sz w:val="26"/>
          <w:szCs w:val="26"/>
          <w:lang w:val="vi-VN"/>
          <w14:ligatures w14:val="none"/>
        </w:rPr>
      </w:pPr>
    </w:p>
    <w:tbl>
      <w:tblPr>
        <w:tblW w:w="0" w:type="auto"/>
        <w:tblCellMar>
          <w:left w:w="0" w:type="dxa"/>
          <w:right w:w="0" w:type="dxa"/>
        </w:tblCellMar>
        <w:tblLook w:val="04A0" w:firstRow="1" w:lastRow="0" w:firstColumn="1" w:lastColumn="0" w:noHBand="0" w:noVBand="1"/>
      </w:tblPr>
      <w:tblGrid>
        <w:gridCol w:w="3969"/>
        <w:gridCol w:w="4876"/>
      </w:tblGrid>
      <w:tr w:rsidR="00087F95" w14:paraId="6EE39F78" w14:textId="77777777" w:rsidTr="00AE18F1">
        <w:tc>
          <w:tcPr>
            <w:tcW w:w="3969" w:type="dxa"/>
            <w:shd w:val="clear" w:color="auto" w:fill="auto"/>
            <w:tcMar>
              <w:top w:w="0" w:type="dxa"/>
              <w:left w:w="108" w:type="dxa"/>
              <w:bottom w:w="0" w:type="dxa"/>
              <w:right w:w="108" w:type="dxa"/>
            </w:tcMar>
          </w:tcPr>
          <w:p w14:paraId="467C1D35" w14:textId="77777777" w:rsidR="00087F95" w:rsidRDefault="006F3EFE">
            <w:pPr>
              <w:spacing w:before="120"/>
              <w:rPr>
                <w:sz w:val="26"/>
                <w:szCs w:val="26"/>
                <w14:ligatures w14:val="none"/>
              </w:rPr>
            </w:pPr>
            <w:r>
              <w:rPr>
                <w:sz w:val="26"/>
                <w:szCs w:val="26"/>
                <w14:ligatures w14:val="none"/>
              </w:rPr>
              <w:t> </w:t>
            </w:r>
            <w:r>
              <w:rPr>
                <w:sz w:val="26"/>
                <w:szCs w:val="26"/>
                <w:lang w:val="vi-VN"/>
                <w14:ligatures w14:val="none"/>
              </w:rPr>
              <w:t> </w:t>
            </w:r>
          </w:p>
        </w:tc>
        <w:tc>
          <w:tcPr>
            <w:tcW w:w="4876" w:type="dxa"/>
            <w:shd w:val="clear" w:color="auto" w:fill="auto"/>
            <w:tcMar>
              <w:top w:w="0" w:type="dxa"/>
              <w:left w:w="108" w:type="dxa"/>
              <w:bottom w:w="0" w:type="dxa"/>
              <w:right w:w="108" w:type="dxa"/>
            </w:tcMar>
          </w:tcPr>
          <w:p w14:paraId="22795C7D" w14:textId="5B940AE1" w:rsidR="00087F95" w:rsidRDefault="00A42182">
            <w:pPr>
              <w:spacing w:before="120"/>
              <w:jc w:val="center"/>
              <w:rPr>
                <w:sz w:val="26"/>
                <w:szCs w:val="26"/>
                <w14:ligatures w14:val="none"/>
              </w:rPr>
            </w:pPr>
            <w:r w:rsidRPr="00AE18F1">
              <w:rPr>
                <w:b/>
                <w:bCs/>
                <w:sz w:val="28"/>
                <w:szCs w:val="26"/>
                <w14:ligatures w14:val="none"/>
              </w:rPr>
              <w:t>ĐẠI DIỆN CƠ SỞ HƯỚNG DẪN THỰC HÀNH</w:t>
            </w:r>
            <w:r w:rsidRPr="00AE18F1">
              <w:rPr>
                <w:rStyle w:val="FootnoteReference"/>
                <w:b/>
                <w:bCs/>
                <w:sz w:val="28"/>
                <w:szCs w:val="26"/>
                <w14:ligatures w14:val="none"/>
              </w:rPr>
              <w:footnoteReference w:id="55"/>
            </w:r>
          </w:p>
        </w:tc>
      </w:tr>
    </w:tbl>
    <w:p w14:paraId="2D69B6C8" w14:textId="77777777" w:rsidR="00087F95" w:rsidRDefault="00087F95"/>
    <w:p w14:paraId="4B95D79E" w14:textId="77777777" w:rsidR="00087F95" w:rsidRDefault="00087F95"/>
    <w:p w14:paraId="4E7DB4BF" w14:textId="77777777" w:rsidR="00087F95" w:rsidRDefault="00087F95"/>
    <w:p w14:paraId="71D40AC0" w14:textId="77777777" w:rsidR="00087F95" w:rsidRDefault="00087F95"/>
    <w:p w14:paraId="478BCFE3" w14:textId="5D7F1578" w:rsidR="00AE18F1" w:rsidRDefault="00AE18F1">
      <w:r>
        <w:br w:type="page"/>
      </w:r>
    </w:p>
    <w:p w14:paraId="6F679766" w14:textId="77777777" w:rsidR="00706ACB" w:rsidRDefault="00706ACB">
      <w:pPr>
        <w:sectPr w:rsidR="00706ACB" w:rsidSect="00AE18F1">
          <w:footnotePr>
            <w:numRestart w:val="eachPage"/>
          </w:footnotePr>
          <w:type w:val="continuous"/>
          <w:pgSz w:w="11907" w:h="16840"/>
          <w:pgMar w:top="1418" w:right="1134" w:bottom="1134" w:left="1928" w:header="720" w:footer="221" w:gutter="0"/>
          <w:cols w:space="720"/>
          <w:docGrid w:linePitch="360"/>
        </w:sectPr>
      </w:pPr>
    </w:p>
    <w:p w14:paraId="447C19A4" w14:textId="74B2C659" w:rsidR="00087F95" w:rsidRDefault="006F3EFE">
      <w:pPr>
        <w:pStyle w:val="Heading2"/>
        <w:rPr>
          <w:rFonts w:ascii="Times New Roman" w:hAnsi="Times New Roman" w:cs="Times New Roman"/>
          <w:b/>
          <w:bCs/>
          <w:color w:val="auto"/>
          <w:lang w:val="vi-VN"/>
        </w:rPr>
      </w:pPr>
      <w:r>
        <w:rPr>
          <w:rFonts w:ascii="Times New Roman" w:hAnsi="Times New Roman" w:cs="Times New Roman"/>
          <w:b/>
          <w:bCs/>
          <w:color w:val="auto"/>
          <w:lang w:val="vi-VN"/>
        </w:rPr>
        <w:lastRenderedPageBreak/>
        <w:t xml:space="preserve">Mẫu 08 - </w:t>
      </w:r>
      <w:r>
        <w:rPr>
          <w:rFonts w:ascii="Times New Roman" w:hAnsi="Times New Roman" w:cs="Times New Roman"/>
          <w:b/>
          <w:bCs/>
          <w:color w:val="auto"/>
          <w:lang w:val="sv-SE"/>
        </w:rPr>
        <w:t>Đơn đề nghị cấp giấy phép hành nghề</w:t>
      </w:r>
      <w:r>
        <w:rPr>
          <w:rFonts w:ascii="Times New Roman" w:hAnsi="Times New Roman" w:cs="Times New Roman"/>
          <w:b/>
          <w:bCs/>
          <w:color w:val="auto"/>
          <w:lang w:val="vi-VN"/>
        </w:rPr>
        <w:t xml:space="preserve"> khám bệnh chữa bệnh/Thừa nhận giấy phép hành nghề</w:t>
      </w:r>
    </w:p>
    <w:p w14:paraId="67F0815E" w14:textId="77777777" w:rsidR="00087F95" w:rsidRDefault="00087F95">
      <w:pPr>
        <w:rPr>
          <w:sz w:val="26"/>
          <w:szCs w:val="26"/>
          <w:lang w:val="vi-VN"/>
        </w:rPr>
      </w:pPr>
    </w:p>
    <w:tbl>
      <w:tblPr>
        <w:tblW w:w="0" w:type="auto"/>
        <w:tblLayout w:type="fixed"/>
        <w:tblLook w:val="04A0" w:firstRow="1" w:lastRow="0" w:firstColumn="1" w:lastColumn="0" w:noHBand="0" w:noVBand="1"/>
      </w:tblPr>
      <w:tblGrid>
        <w:gridCol w:w="9108"/>
      </w:tblGrid>
      <w:tr w:rsidR="00087F95" w14:paraId="130CFB60" w14:textId="77777777">
        <w:trPr>
          <w:trHeight w:val="2057"/>
        </w:trPr>
        <w:tc>
          <w:tcPr>
            <w:tcW w:w="9108" w:type="dxa"/>
          </w:tcPr>
          <w:p w14:paraId="109FD65B" w14:textId="77777777" w:rsidR="00087F95" w:rsidRDefault="006F3EFE">
            <w:pPr>
              <w:jc w:val="center"/>
              <w:rPr>
                <w:b/>
                <w:bCs/>
                <w:sz w:val="26"/>
                <w:szCs w:val="26"/>
                <w:lang w:val="vi-VN"/>
              </w:rPr>
            </w:pPr>
            <w:r>
              <w:rPr>
                <w:b/>
                <w:bCs/>
                <w:sz w:val="26"/>
                <w:szCs w:val="26"/>
                <w:lang w:val="vi-VN"/>
              </w:rPr>
              <w:t>CỘNG HÒA XÃ HỘI CHỦ NGHĨA VIỆT NAM</w:t>
            </w:r>
          </w:p>
          <w:p w14:paraId="5EEF276A" w14:textId="77777777" w:rsidR="00087F95" w:rsidRPr="00AE18F1" w:rsidRDefault="006F3EFE">
            <w:pPr>
              <w:jc w:val="center"/>
              <w:rPr>
                <w:sz w:val="28"/>
                <w:szCs w:val="26"/>
                <w:lang w:val="vi-VN"/>
              </w:rPr>
            </w:pPr>
            <w:r w:rsidRPr="00AE18F1">
              <w:rPr>
                <w:b/>
                <w:bCs/>
                <w:sz w:val="28"/>
                <w:szCs w:val="26"/>
                <w:lang w:val="vi-VN"/>
              </w:rPr>
              <w:t>Độc lập - Tự do - Hạnh phúc</w:t>
            </w:r>
          </w:p>
          <w:p w14:paraId="17C7FCDB" w14:textId="77777777" w:rsidR="00087F95" w:rsidRPr="00AE18F1" w:rsidRDefault="006F3EFE">
            <w:pPr>
              <w:jc w:val="center"/>
              <w:rPr>
                <w:sz w:val="28"/>
                <w:szCs w:val="26"/>
                <w:vertAlign w:val="superscript"/>
                <w:lang w:val="vi-VN"/>
              </w:rPr>
            </w:pPr>
            <w:r w:rsidRPr="00AE18F1">
              <w:rPr>
                <w:sz w:val="28"/>
                <w:szCs w:val="26"/>
                <w:vertAlign w:val="superscript"/>
                <w:lang w:val="vi-VN"/>
              </w:rPr>
              <w:t>_______________________________________</w:t>
            </w:r>
          </w:p>
          <w:p w14:paraId="6E3C0DE3" w14:textId="77777777" w:rsidR="00087F95" w:rsidRPr="00AE18F1" w:rsidRDefault="006F3EFE">
            <w:pPr>
              <w:jc w:val="center"/>
              <w:rPr>
                <w:i/>
                <w:iCs/>
                <w:sz w:val="28"/>
                <w:szCs w:val="26"/>
                <w:lang w:val="vi-VN"/>
              </w:rPr>
            </w:pPr>
            <w:r w:rsidRPr="00AE18F1">
              <w:rPr>
                <w:i/>
                <w:iCs/>
                <w:sz w:val="28"/>
                <w:szCs w:val="26"/>
                <w:lang w:val="vi-VN"/>
              </w:rPr>
              <w:t xml:space="preserve">     ......</w:t>
            </w:r>
            <w:r w:rsidRPr="00AE18F1">
              <w:rPr>
                <w:rStyle w:val="FootnoteReference"/>
                <w:i/>
                <w:iCs/>
                <w:sz w:val="28"/>
                <w:szCs w:val="26"/>
              </w:rPr>
              <w:footnoteReference w:id="56"/>
            </w:r>
            <w:r w:rsidRPr="00AE18F1">
              <w:rPr>
                <w:i/>
                <w:iCs/>
                <w:sz w:val="28"/>
                <w:szCs w:val="26"/>
                <w:lang w:val="vi-VN"/>
              </w:rPr>
              <w:t>......., ngày…... tháng …. năm .......</w:t>
            </w:r>
          </w:p>
          <w:p w14:paraId="06BB3289" w14:textId="77777777" w:rsidR="00087F95" w:rsidRPr="005A36EE" w:rsidRDefault="00087F95">
            <w:pPr>
              <w:jc w:val="center"/>
              <w:rPr>
                <w:b/>
                <w:bCs/>
                <w:sz w:val="16"/>
                <w:szCs w:val="26"/>
                <w:lang w:val="vi-VN"/>
              </w:rPr>
            </w:pPr>
          </w:p>
          <w:p w14:paraId="568E7042" w14:textId="77777777" w:rsidR="00087F95" w:rsidRPr="005A36EE" w:rsidRDefault="006F3EFE">
            <w:pPr>
              <w:jc w:val="center"/>
              <w:rPr>
                <w:b/>
                <w:bCs/>
                <w:sz w:val="28"/>
                <w:szCs w:val="26"/>
                <w:lang w:val="vi-VN"/>
              </w:rPr>
            </w:pPr>
            <w:r w:rsidRPr="005A36EE">
              <w:rPr>
                <w:b/>
                <w:bCs/>
                <w:sz w:val="28"/>
                <w:szCs w:val="26"/>
                <w:lang w:val="vi-VN"/>
              </w:rPr>
              <w:t xml:space="preserve">ĐƠN ĐỀ NGHỊ </w:t>
            </w:r>
          </w:p>
          <w:p w14:paraId="0BAFB20E" w14:textId="77777777" w:rsidR="00AE18F1" w:rsidRPr="005A36EE" w:rsidRDefault="006F3EFE">
            <w:pPr>
              <w:jc w:val="center"/>
              <w:rPr>
                <w:b/>
                <w:bCs/>
                <w:sz w:val="28"/>
                <w:szCs w:val="26"/>
                <w:lang w:val="vi-VN"/>
              </w:rPr>
            </w:pPr>
            <w:r w:rsidRPr="005A36EE">
              <w:rPr>
                <w:b/>
                <w:bCs/>
                <w:sz w:val="28"/>
                <w:szCs w:val="26"/>
                <w:lang w:val="vi-VN"/>
              </w:rPr>
              <w:t>Cấp giấy phép hành nghề khám bệnh, chữa bệnh/</w:t>
            </w:r>
          </w:p>
          <w:p w14:paraId="03D15C45" w14:textId="6E4E70B7" w:rsidR="00087F95" w:rsidRPr="00362404" w:rsidRDefault="006F3EFE">
            <w:pPr>
              <w:jc w:val="center"/>
              <w:rPr>
                <w:b/>
                <w:bCs/>
                <w:sz w:val="26"/>
                <w:szCs w:val="26"/>
              </w:rPr>
            </w:pPr>
            <w:r w:rsidRPr="005A36EE">
              <w:rPr>
                <w:b/>
                <w:bCs/>
                <w:sz w:val="28"/>
                <w:szCs w:val="26"/>
                <w:lang w:val="vi-VN"/>
              </w:rPr>
              <w:t>Thừa nhận giấy phép hành nghề</w:t>
            </w:r>
          </w:p>
          <w:p w14:paraId="11CD7BA4" w14:textId="77777777" w:rsidR="00087F95" w:rsidRDefault="006F3EFE">
            <w:pPr>
              <w:jc w:val="center"/>
              <w:rPr>
                <w:sz w:val="26"/>
                <w:szCs w:val="26"/>
                <w:vertAlign w:val="superscript"/>
                <w:lang w:val="es-ES"/>
              </w:rPr>
            </w:pPr>
            <w:r>
              <w:rPr>
                <w:sz w:val="26"/>
                <w:szCs w:val="26"/>
                <w:vertAlign w:val="superscript"/>
                <w:lang w:val="es-ES"/>
              </w:rPr>
              <w:t>____________</w:t>
            </w:r>
          </w:p>
        </w:tc>
      </w:tr>
    </w:tbl>
    <w:p w14:paraId="0AF3B078" w14:textId="77777777" w:rsidR="00AE18F1" w:rsidRPr="005A36EE" w:rsidRDefault="00AE18F1">
      <w:pPr>
        <w:spacing w:line="340" w:lineRule="exact"/>
        <w:ind w:left="-142"/>
        <w:jc w:val="center"/>
        <w:rPr>
          <w:sz w:val="4"/>
          <w:szCs w:val="26"/>
          <w:lang w:val="es-ES"/>
        </w:rPr>
      </w:pPr>
    </w:p>
    <w:p w14:paraId="74145F93" w14:textId="3FB3240D" w:rsidR="00087F95" w:rsidRDefault="006F3EFE">
      <w:pPr>
        <w:spacing w:line="340" w:lineRule="exact"/>
        <w:ind w:left="-142"/>
        <w:jc w:val="center"/>
        <w:rPr>
          <w:sz w:val="26"/>
          <w:szCs w:val="26"/>
          <w:lang w:val="es-ES"/>
        </w:rPr>
      </w:pPr>
      <w:proofErr w:type="spellStart"/>
      <w:r>
        <w:rPr>
          <w:sz w:val="26"/>
          <w:szCs w:val="26"/>
          <w:lang w:val="es-ES"/>
        </w:rPr>
        <w:t>Kính</w:t>
      </w:r>
      <w:proofErr w:type="spellEnd"/>
      <w:r>
        <w:rPr>
          <w:sz w:val="26"/>
          <w:szCs w:val="26"/>
          <w:lang w:val="es-ES"/>
        </w:rPr>
        <w:t xml:space="preserve"> gửi: .....................</w:t>
      </w:r>
      <w:r>
        <w:rPr>
          <w:rStyle w:val="FootnoteReference"/>
          <w:sz w:val="26"/>
          <w:szCs w:val="26"/>
          <w:lang w:val="fr-FR"/>
        </w:rPr>
        <w:footnoteReference w:id="57"/>
      </w:r>
      <w:r>
        <w:rPr>
          <w:sz w:val="26"/>
          <w:szCs w:val="26"/>
          <w:lang w:val="es-ES"/>
        </w:rPr>
        <w:t>.................................</w:t>
      </w:r>
    </w:p>
    <w:p w14:paraId="355D3845" w14:textId="77777777" w:rsidR="00087F95" w:rsidRPr="00AE18F1" w:rsidRDefault="00087F95">
      <w:pPr>
        <w:jc w:val="both"/>
        <w:rPr>
          <w:sz w:val="16"/>
          <w:szCs w:val="26"/>
          <w:lang w:val="es-ES"/>
        </w:rPr>
      </w:pPr>
    </w:p>
    <w:p w14:paraId="54448D53" w14:textId="4BF496B0" w:rsidR="00087F95" w:rsidRDefault="006F3EFE" w:rsidP="00AE18F1">
      <w:pPr>
        <w:tabs>
          <w:tab w:val="left" w:leader="dot" w:pos="8789"/>
        </w:tabs>
        <w:spacing w:before="100"/>
        <w:ind w:firstLine="567"/>
        <w:jc w:val="both"/>
        <w:rPr>
          <w:sz w:val="28"/>
          <w:szCs w:val="28"/>
          <w:lang w:val="es-ES"/>
        </w:rPr>
      </w:pPr>
      <w:proofErr w:type="spellStart"/>
      <w:r>
        <w:rPr>
          <w:sz w:val="28"/>
          <w:szCs w:val="28"/>
          <w:lang w:val="es-ES"/>
        </w:rPr>
        <w:t>Họ</w:t>
      </w:r>
      <w:proofErr w:type="spellEnd"/>
      <w:r>
        <w:rPr>
          <w:sz w:val="28"/>
          <w:szCs w:val="28"/>
          <w:lang w:val="es-ES"/>
        </w:rPr>
        <w:t xml:space="preserve"> </w:t>
      </w:r>
      <w:proofErr w:type="spellStart"/>
      <w:r>
        <w:rPr>
          <w:sz w:val="28"/>
          <w:szCs w:val="28"/>
          <w:lang w:val="es-ES"/>
        </w:rPr>
        <w:t>và</w:t>
      </w:r>
      <w:proofErr w:type="spellEnd"/>
      <w:r>
        <w:rPr>
          <w:sz w:val="28"/>
          <w:szCs w:val="28"/>
          <w:lang w:val="es-ES"/>
        </w:rPr>
        <w:t xml:space="preserve"> </w:t>
      </w:r>
      <w:proofErr w:type="spellStart"/>
      <w:r>
        <w:rPr>
          <w:sz w:val="28"/>
          <w:szCs w:val="28"/>
          <w:lang w:val="es-ES"/>
        </w:rPr>
        <w:t>tên</w:t>
      </w:r>
      <w:proofErr w:type="spellEnd"/>
      <w:r>
        <w:rPr>
          <w:sz w:val="28"/>
          <w:szCs w:val="28"/>
          <w:lang w:val="es-ES"/>
        </w:rPr>
        <w:t xml:space="preserve">: </w:t>
      </w:r>
      <w:r w:rsidR="00AE18F1">
        <w:rPr>
          <w:sz w:val="28"/>
          <w:szCs w:val="28"/>
          <w:lang w:val="es-ES"/>
        </w:rPr>
        <w:t>………………………………………………………………….</w:t>
      </w:r>
      <w:r>
        <w:rPr>
          <w:sz w:val="28"/>
          <w:szCs w:val="28"/>
          <w:lang w:val="es-ES"/>
        </w:rPr>
        <w:t xml:space="preserve">                </w:t>
      </w:r>
    </w:p>
    <w:p w14:paraId="64EE9652" w14:textId="0145AB91" w:rsidR="00087F95" w:rsidRDefault="006F3EFE" w:rsidP="00AE18F1">
      <w:pPr>
        <w:spacing w:before="100"/>
        <w:ind w:firstLine="567"/>
        <w:jc w:val="both"/>
        <w:rPr>
          <w:sz w:val="28"/>
          <w:szCs w:val="28"/>
          <w:lang w:val="es-ES"/>
        </w:rPr>
      </w:pPr>
      <w:proofErr w:type="spellStart"/>
      <w:r>
        <w:rPr>
          <w:sz w:val="28"/>
          <w:szCs w:val="28"/>
          <w:lang w:val="es-ES"/>
        </w:rPr>
        <w:t>Ngày</w:t>
      </w:r>
      <w:proofErr w:type="spellEnd"/>
      <w:r>
        <w:rPr>
          <w:sz w:val="28"/>
          <w:szCs w:val="28"/>
          <w:lang w:val="es-ES"/>
        </w:rPr>
        <w:t xml:space="preserve">, </w:t>
      </w:r>
      <w:proofErr w:type="spellStart"/>
      <w:r>
        <w:rPr>
          <w:sz w:val="28"/>
          <w:szCs w:val="28"/>
          <w:lang w:val="es-ES"/>
        </w:rPr>
        <w:t>tháng</w:t>
      </w:r>
      <w:proofErr w:type="spellEnd"/>
      <w:r>
        <w:rPr>
          <w:sz w:val="28"/>
          <w:szCs w:val="28"/>
          <w:lang w:val="es-ES"/>
        </w:rPr>
        <w:t xml:space="preserve">, </w:t>
      </w:r>
      <w:proofErr w:type="spellStart"/>
      <w:r>
        <w:rPr>
          <w:sz w:val="28"/>
          <w:szCs w:val="28"/>
          <w:lang w:val="es-ES"/>
        </w:rPr>
        <w:t>năm</w:t>
      </w:r>
      <w:proofErr w:type="spellEnd"/>
      <w:r>
        <w:rPr>
          <w:sz w:val="28"/>
          <w:szCs w:val="28"/>
          <w:lang w:val="es-ES"/>
        </w:rPr>
        <w:t xml:space="preserve"> </w:t>
      </w:r>
      <w:proofErr w:type="spellStart"/>
      <w:proofErr w:type="gramStart"/>
      <w:r>
        <w:rPr>
          <w:sz w:val="28"/>
          <w:szCs w:val="28"/>
          <w:lang w:val="es-ES"/>
        </w:rPr>
        <w:t>sinh</w:t>
      </w:r>
      <w:proofErr w:type="spellEnd"/>
      <w:r>
        <w:rPr>
          <w:sz w:val="28"/>
          <w:szCs w:val="28"/>
          <w:lang w:val="es-ES"/>
        </w:rPr>
        <w:t>:…</w:t>
      </w:r>
      <w:proofErr w:type="gramEnd"/>
      <w:r>
        <w:rPr>
          <w:sz w:val="28"/>
          <w:szCs w:val="28"/>
          <w:lang w:val="es-ES"/>
        </w:rPr>
        <w:t>………………………………………………...</w:t>
      </w:r>
    </w:p>
    <w:p w14:paraId="3009BA95" w14:textId="257392F8" w:rsidR="00087F95" w:rsidRDefault="006F3EFE" w:rsidP="00AE18F1">
      <w:pPr>
        <w:tabs>
          <w:tab w:val="left" w:leader="dot" w:pos="8789"/>
        </w:tabs>
        <w:spacing w:before="100"/>
        <w:ind w:firstLine="567"/>
        <w:jc w:val="both"/>
        <w:rPr>
          <w:sz w:val="28"/>
          <w:szCs w:val="28"/>
          <w:lang w:val="vi-VN"/>
        </w:rPr>
      </w:pPr>
      <w:proofErr w:type="spellStart"/>
      <w:r>
        <w:rPr>
          <w:sz w:val="28"/>
          <w:szCs w:val="28"/>
          <w:lang w:val="es-ES"/>
        </w:rPr>
        <w:t>Địa</w:t>
      </w:r>
      <w:proofErr w:type="spellEnd"/>
      <w:r>
        <w:rPr>
          <w:sz w:val="28"/>
          <w:szCs w:val="28"/>
          <w:lang w:val="es-ES"/>
        </w:rPr>
        <w:t xml:space="preserve"> </w:t>
      </w:r>
      <w:proofErr w:type="spellStart"/>
      <w:r>
        <w:rPr>
          <w:sz w:val="28"/>
          <w:szCs w:val="28"/>
          <w:lang w:val="es-ES"/>
        </w:rPr>
        <w:t>chỉ</w:t>
      </w:r>
      <w:proofErr w:type="spellEnd"/>
      <w:r>
        <w:rPr>
          <w:sz w:val="28"/>
          <w:szCs w:val="28"/>
          <w:lang w:val="es-ES"/>
        </w:rPr>
        <w:t xml:space="preserve"> </w:t>
      </w:r>
      <w:proofErr w:type="spellStart"/>
      <w:r>
        <w:rPr>
          <w:sz w:val="28"/>
          <w:szCs w:val="28"/>
          <w:lang w:val="es-ES"/>
        </w:rPr>
        <w:t>cư</w:t>
      </w:r>
      <w:proofErr w:type="spellEnd"/>
      <w:r>
        <w:rPr>
          <w:sz w:val="28"/>
          <w:szCs w:val="28"/>
          <w:lang w:val="es-ES"/>
        </w:rPr>
        <w:t xml:space="preserve"> </w:t>
      </w:r>
      <w:proofErr w:type="spellStart"/>
      <w:proofErr w:type="gramStart"/>
      <w:r>
        <w:rPr>
          <w:sz w:val="28"/>
          <w:szCs w:val="28"/>
          <w:lang w:val="es-ES"/>
        </w:rPr>
        <w:t>trú</w:t>
      </w:r>
      <w:proofErr w:type="spellEnd"/>
      <w:r>
        <w:rPr>
          <w:sz w:val="28"/>
          <w:szCs w:val="28"/>
          <w:lang w:val="es-ES"/>
        </w:rPr>
        <w:t>:</w:t>
      </w:r>
      <w:r w:rsidR="00AE18F1">
        <w:rPr>
          <w:sz w:val="28"/>
          <w:szCs w:val="28"/>
          <w:lang w:val="es-ES"/>
        </w:rPr>
        <w:t>…</w:t>
      </w:r>
      <w:proofErr w:type="gramEnd"/>
      <w:r w:rsidR="00AE18F1">
        <w:rPr>
          <w:sz w:val="28"/>
          <w:szCs w:val="28"/>
          <w:lang w:val="es-ES"/>
        </w:rPr>
        <w:t>………………………………………………………..</w:t>
      </w:r>
      <w:r>
        <w:rPr>
          <w:sz w:val="28"/>
          <w:szCs w:val="28"/>
          <w:lang w:val="es-ES"/>
        </w:rPr>
        <w:t>….</w:t>
      </w:r>
    </w:p>
    <w:p w14:paraId="0047A419" w14:textId="65AAF73C" w:rsidR="00087F95" w:rsidRPr="00F413C2" w:rsidRDefault="00F413C2" w:rsidP="00AE18F1">
      <w:pPr>
        <w:tabs>
          <w:tab w:val="left" w:leader="dot" w:pos="5103"/>
          <w:tab w:val="left" w:pos="5954"/>
        </w:tabs>
        <w:spacing w:before="100"/>
        <w:ind w:firstLine="567"/>
        <w:jc w:val="both"/>
        <w:rPr>
          <w:sz w:val="28"/>
          <w:szCs w:val="28"/>
        </w:rPr>
      </w:pPr>
      <w:bookmarkStart w:id="12" w:name="_Hlk150590238"/>
      <w:proofErr w:type="spellStart"/>
      <w:r>
        <w:rPr>
          <w:sz w:val="28"/>
          <w:szCs w:val="28"/>
        </w:rPr>
        <w:t>Số</w:t>
      </w:r>
      <w:proofErr w:type="spellEnd"/>
      <w:r>
        <w:rPr>
          <w:sz w:val="28"/>
          <w:szCs w:val="28"/>
        </w:rPr>
        <w:t xml:space="preserve"> </w:t>
      </w:r>
      <w:proofErr w:type="spellStart"/>
      <w:r>
        <w:rPr>
          <w:sz w:val="28"/>
          <w:szCs w:val="28"/>
        </w:rPr>
        <w:t>chứng</w:t>
      </w:r>
      <w:proofErr w:type="spellEnd"/>
      <w:r>
        <w:rPr>
          <w:sz w:val="28"/>
          <w:szCs w:val="28"/>
        </w:rPr>
        <w:t xml:space="preserve"> </w:t>
      </w:r>
      <w:proofErr w:type="spellStart"/>
      <w:r>
        <w:rPr>
          <w:sz w:val="28"/>
          <w:szCs w:val="28"/>
        </w:rPr>
        <w:t>minh</w:t>
      </w:r>
      <w:proofErr w:type="spellEnd"/>
      <w:r>
        <w:rPr>
          <w:sz w:val="28"/>
          <w:szCs w:val="28"/>
        </w:rPr>
        <w:t xml:space="preserve"> </w:t>
      </w:r>
      <w:proofErr w:type="spellStart"/>
      <w:r>
        <w:rPr>
          <w:sz w:val="28"/>
          <w:szCs w:val="28"/>
        </w:rPr>
        <w:t>nhân</w:t>
      </w:r>
      <w:proofErr w:type="spellEnd"/>
      <w:r>
        <w:rPr>
          <w:sz w:val="28"/>
          <w:szCs w:val="28"/>
        </w:rPr>
        <w:t xml:space="preserve"> </w:t>
      </w:r>
      <w:proofErr w:type="spellStart"/>
      <w:r>
        <w:rPr>
          <w:sz w:val="28"/>
          <w:szCs w:val="28"/>
        </w:rPr>
        <w:t>dân</w:t>
      </w:r>
      <w:proofErr w:type="spellEnd"/>
      <w:r>
        <w:rPr>
          <w:sz w:val="28"/>
          <w:szCs w:val="28"/>
        </w:rPr>
        <w:t>/</w:t>
      </w:r>
      <w:proofErr w:type="spellStart"/>
      <w:r>
        <w:rPr>
          <w:sz w:val="28"/>
          <w:szCs w:val="28"/>
        </w:rPr>
        <w:t>số</w:t>
      </w:r>
      <w:proofErr w:type="spellEnd"/>
      <w:r>
        <w:rPr>
          <w:sz w:val="28"/>
          <w:szCs w:val="28"/>
        </w:rPr>
        <w:t xml:space="preserve"> </w:t>
      </w:r>
      <w:proofErr w:type="spellStart"/>
      <w:r>
        <w:rPr>
          <w:sz w:val="28"/>
          <w:szCs w:val="28"/>
        </w:rPr>
        <w:t>căn</w:t>
      </w:r>
      <w:proofErr w:type="spellEnd"/>
      <w:r>
        <w:rPr>
          <w:sz w:val="28"/>
          <w:szCs w:val="28"/>
        </w:rPr>
        <w:t xml:space="preserve"> </w:t>
      </w:r>
      <w:proofErr w:type="spellStart"/>
      <w:r>
        <w:rPr>
          <w:sz w:val="28"/>
          <w:szCs w:val="28"/>
        </w:rPr>
        <w:t>cước</w:t>
      </w:r>
      <w:proofErr w:type="spellEnd"/>
      <w:r>
        <w:rPr>
          <w:sz w:val="28"/>
          <w:szCs w:val="28"/>
        </w:rPr>
        <w:t xml:space="preserve"> </w:t>
      </w:r>
      <w:proofErr w:type="spellStart"/>
      <w:r>
        <w:rPr>
          <w:sz w:val="28"/>
          <w:szCs w:val="28"/>
        </w:rPr>
        <w:t>công</w:t>
      </w:r>
      <w:proofErr w:type="spellEnd"/>
      <w:r>
        <w:rPr>
          <w:sz w:val="28"/>
          <w:szCs w:val="28"/>
        </w:rPr>
        <w:t xml:space="preserve"> </w:t>
      </w:r>
      <w:proofErr w:type="spellStart"/>
      <w:r>
        <w:rPr>
          <w:sz w:val="28"/>
          <w:szCs w:val="28"/>
        </w:rPr>
        <w:t>dân</w:t>
      </w:r>
      <w:proofErr w:type="spellEnd"/>
      <w:r>
        <w:rPr>
          <w:sz w:val="28"/>
          <w:szCs w:val="28"/>
        </w:rPr>
        <w:t>/</w:t>
      </w:r>
      <w:proofErr w:type="spellStart"/>
      <w:r>
        <w:rPr>
          <w:sz w:val="28"/>
          <w:szCs w:val="28"/>
        </w:rPr>
        <w:t>số</w:t>
      </w:r>
      <w:proofErr w:type="spellEnd"/>
      <w:r>
        <w:rPr>
          <w:sz w:val="28"/>
          <w:szCs w:val="28"/>
        </w:rPr>
        <w:t xml:space="preserve"> </w:t>
      </w:r>
      <w:proofErr w:type="spellStart"/>
      <w:r>
        <w:rPr>
          <w:sz w:val="28"/>
          <w:szCs w:val="28"/>
        </w:rPr>
        <w:t>căn</w:t>
      </w:r>
      <w:proofErr w:type="spellEnd"/>
      <w:r>
        <w:rPr>
          <w:sz w:val="28"/>
          <w:szCs w:val="28"/>
        </w:rPr>
        <w:t xml:space="preserve"> </w:t>
      </w:r>
      <w:proofErr w:type="spellStart"/>
      <w:r>
        <w:rPr>
          <w:sz w:val="28"/>
          <w:szCs w:val="28"/>
        </w:rPr>
        <w:t>cước</w:t>
      </w:r>
      <w:proofErr w:type="spellEnd"/>
      <w:r>
        <w:rPr>
          <w:sz w:val="28"/>
          <w:szCs w:val="28"/>
        </w:rPr>
        <w:t>/</w:t>
      </w:r>
      <w:proofErr w:type="spellStart"/>
      <w:r>
        <w:rPr>
          <w:sz w:val="28"/>
          <w:szCs w:val="28"/>
        </w:rPr>
        <w:t>số</w:t>
      </w:r>
      <w:proofErr w:type="spellEnd"/>
      <w:r>
        <w:rPr>
          <w:sz w:val="28"/>
          <w:szCs w:val="28"/>
        </w:rPr>
        <w:t xml:space="preserve"> </w:t>
      </w:r>
      <w:proofErr w:type="spellStart"/>
      <w:r>
        <w:rPr>
          <w:sz w:val="28"/>
          <w:szCs w:val="28"/>
        </w:rPr>
        <w:t>định</w:t>
      </w:r>
      <w:proofErr w:type="spellEnd"/>
      <w:r>
        <w:rPr>
          <w:sz w:val="28"/>
          <w:szCs w:val="28"/>
        </w:rPr>
        <w:t xml:space="preserve"> </w:t>
      </w:r>
      <w:proofErr w:type="spellStart"/>
      <w:r>
        <w:rPr>
          <w:sz w:val="28"/>
          <w:szCs w:val="28"/>
        </w:rPr>
        <w:t>danh</w:t>
      </w:r>
      <w:proofErr w:type="spellEnd"/>
      <w:r>
        <w:rPr>
          <w:sz w:val="28"/>
          <w:szCs w:val="28"/>
        </w:rPr>
        <w:t xml:space="preserve"> </w:t>
      </w:r>
      <w:proofErr w:type="spellStart"/>
      <w:r>
        <w:rPr>
          <w:sz w:val="28"/>
          <w:szCs w:val="28"/>
        </w:rPr>
        <w:t>cá</w:t>
      </w:r>
      <w:proofErr w:type="spellEnd"/>
      <w:r>
        <w:rPr>
          <w:sz w:val="28"/>
          <w:szCs w:val="28"/>
        </w:rPr>
        <w:t xml:space="preserve"> </w:t>
      </w:r>
      <w:proofErr w:type="spellStart"/>
      <w:r>
        <w:rPr>
          <w:sz w:val="28"/>
          <w:szCs w:val="28"/>
        </w:rPr>
        <w:t>nhân</w:t>
      </w:r>
      <w:proofErr w:type="spellEnd"/>
      <w:r>
        <w:rPr>
          <w:sz w:val="28"/>
          <w:szCs w:val="28"/>
        </w:rPr>
        <w:t>/</w:t>
      </w:r>
      <w:proofErr w:type="spellStart"/>
      <w:r>
        <w:rPr>
          <w:sz w:val="28"/>
          <w:szCs w:val="28"/>
        </w:rPr>
        <w:t>số</w:t>
      </w:r>
      <w:proofErr w:type="spellEnd"/>
      <w:r>
        <w:rPr>
          <w:sz w:val="28"/>
          <w:szCs w:val="28"/>
        </w:rPr>
        <w:t xml:space="preserve"> </w:t>
      </w:r>
      <w:proofErr w:type="spellStart"/>
      <w:r>
        <w:rPr>
          <w:sz w:val="28"/>
          <w:szCs w:val="28"/>
        </w:rPr>
        <w:t>hộ</w:t>
      </w:r>
      <w:proofErr w:type="spellEnd"/>
      <w:r>
        <w:rPr>
          <w:sz w:val="28"/>
          <w:szCs w:val="28"/>
        </w:rPr>
        <w:t xml:space="preserve"> </w:t>
      </w:r>
      <w:proofErr w:type="spellStart"/>
      <w:r>
        <w:rPr>
          <w:sz w:val="28"/>
          <w:szCs w:val="28"/>
        </w:rPr>
        <w:t>chiếu</w:t>
      </w:r>
      <w:proofErr w:type="spellEnd"/>
      <w:r>
        <w:rPr>
          <w:rStyle w:val="FootnoteReference"/>
          <w:sz w:val="26"/>
          <w:szCs w:val="26"/>
          <w:lang w:val="vi-VN"/>
          <w14:ligatures w14:val="none"/>
        </w:rPr>
        <w:t xml:space="preserve"> </w:t>
      </w:r>
      <w:r w:rsidR="006F3EFE">
        <w:rPr>
          <w:rStyle w:val="FootnoteReference"/>
          <w:sz w:val="28"/>
          <w:szCs w:val="28"/>
          <w:lang w:val="es-ES"/>
        </w:rPr>
        <w:footnoteReference w:id="58"/>
      </w:r>
      <w:r w:rsidR="006F3EFE">
        <w:rPr>
          <w:sz w:val="28"/>
          <w:szCs w:val="28"/>
          <w:lang w:val="vi-VN"/>
        </w:rPr>
        <w:t>:.………………</w:t>
      </w:r>
      <w:r>
        <w:rPr>
          <w:sz w:val="28"/>
          <w:szCs w:val="28"/>
        </w:rPr>
        <w:t>………………………………………</w:t>
      </w:r>
      <w:proofErr w:type="gramStart"/>
      <w:r>
        <w:rPr>
          <w:sz w:val="28"/>
          <w:szCs w:val="28"/>
        </w:rPr>
        <w:t>…..</w:t>
      </w:r>
      <w:proofErr w:type="gramEnd"/>
    </w:p>
    <w:bookmarkEnd w:id="12"/>
    <w:p w14:paraId="5A9A7F44" w14:textId="5DE70F8B" w:rsidR="00087F95" w:rsidRDefault="006F3EFE" w:rsidP="00AE18F1">
      <w:pPr>
        <w:tabs>
          <w:tab w:val="left" w:leader="dot" w:pos="5103"/>
          <w:tab w:val="left" w:pos="5954"/>
        </w:tabs>
        <w:spacing w:before="100"/>
        <w:ind w:firstLine="567"/>
        <w:jc w:val="both"/>
        <w:rPr>
          <w:sz w:val="28"/>
          <w:szCs w:val="28"/>
          <w:lang w:val="vi-VN"/>
        </w:rPr>
      </w:pPr>
      <w:r>
        <w:rPr>
          <w:sz w:val="28"/>
          <w:szCs w:val="28"/>
          <w:lang w:val="vi-VN"/>
        </w:rPr>
        <w:t>Ngày cấp………….….Nơi cấp:………………</w:t>
      </w:r>
      <w:r w:rsidR="00AE18F1">
        <w:rPr>
          <w:sz w:val="28"/>
          <w:szCs w:val="28"/>
        </w:rPr>
        <w:t>..</w:t>
      </w:r>
      <w:r>
        <w:rPr>
          <w:sz w:val="28"/>
          <w:szCs w:val="28"/>
          <w:lang w:val="vi-VN"/>
        </w:rPr>
        <w:t>……………….….........</w:t>
      </w:r>
    </w:p>
    <w:p w14:paraId="74113E66" w14:textId="507EC67E" w:rsidR="00087F95" w:rsidRDefault="006F3EFE" w:rsidP="00AE18F1">
      <w:pPr>
        <w:tabs>
          <w:tab w:val="left" w:leader="dot" w:pos="8789"/>
        </w:tabs>
        <w:spacing w:before="100"/>
        <w:ind w:firstLine="567"/>
        <w:jc w:val="both"/>
        <w:rPr>
          <w:sz w:val="28"/>
          <w:szCs w:val="28"/>
          <w:lang w:val="vi-VN"/>
        </w:rPr>
      </w:pPr>
      <w:r>
        <w:rPr>
          <w:sz w:val="28"/>
          <w:szCs w:val="28"/>
          <w:lang w:val="vi-VN"/>
        </w:rPr>
        <w:t xml:space="preserve">Điện thoại: ...............................................  Email ( nếu có): </w:t>
      </w:r>
      <w:r w:rsidR="00AE18F1">
        <w:rPr>
          <w:sz w:val="28"/>
          <w:szCs w:val="28"/>
        </w:rPr>
        <w:t>…………..</w:t>
      </w:r>
      <w:r>
        <w:rPr>
          <w:sz w:val="28"/>
          <w:szCs w:val="28"/>
          <w:lang w:val="vi-VN"/>
        </w:rPr>
        <w:t>…..</w:t>
      </w:r>
    </w:p>
    <w:p w14:paraId="5493C212" w14:textId="77777777" w:rsidR="00087F95" w:rsidRDefault="006F3EFE" w:rsidP="00AE18F1">
      <w:pPr>
        <w:tabs>
          <w:tab w:val="left" w:leader="dot" w:pos="8789"/>
        </w:tabs>
        <w:spacing w:before="100"/>
        <w:ind w:firstLine="567"/>
        <w:jc w:val="both"/>
        <w:rPr>
          <w:sz w:val="28"/>
          <w:szCs w:val="28"/>
          <w:lang w:val="vi-VN"/>
        </w:rPr>
      </w:pPr>
      <w:r>
        <w:rPr>
          <w:sz w:val="28"/>
          <w:szCs w:val="28"/>
          <w:lang w:val="vi-VN"/>
        </w:rPr>
        <w:t xml:space="preserve">Là người đang làm việc tại cơ sở khám bệnh, chữa bệnh </w:t>
      </w:r>
      <w:r>
        <w:rPr>
          <w:rStyle w:val="FootnoteReference"/>
          <w:bCs/>
          <w:sz w:val="28"/>
          <w:szCs w:val="28"/>
        </w:rPr>
        <w:footnoteReference w:id="59"/>
      </w:r>
      <w:r>
        <w:rPr>
          <w:sz w:val="28"/>
          <w:szCs w:val="28"/>
          <w:lang w:val="vi-VN"/>
        </w:rPr>
        <w:t>:…………………</w:t>
      </w:r>
    </w:p>
    <w:p w14:paraId="79BE14CE" w14:textId="044C423C" w:rsidR="00087F95" w:rsidRDefault="006F3EFE" w:rsidP="00AE18F1">
      <w:pPr>
        <w:tabs>
          <w:tab w:val="left" w:leader="dot" w:pos="8789"/>
        </w:tabs>
        <w:spacing w:before="100"/>
        <w:ind w:firstLine="567"/>
        <w:jc w:val="both"/>
        <w:rPr>
          <w:sz w:val="28"/>
          <w:szCs w:val="28"/>
          <w:lang w:val="vi-VN"/>
        </w:rPr>
      </w:pPr>
      <w:r>
        <w:rPr>
          <w:sz w:val="28"/>
          <w:szCs w:val="28"/>
          <w:lang w:val="vi-VN"/>
          <w14:ligatures w14:val="none"/>
        </w:rPr>
        <w:t>Văn bằng chuyên môn:</w:t>
      </w:r>
      <w:r>
        <w:rPr>
          <w:rStyle w:val="FootnoteReference"/>
          <w:sz w:val="28"/>
          <w:szCs w:val="28"/>
          <w14:ligatures w14:val="none"/>
        </w:rPr>
        <w:footnoteReference w:id="60"/>
      </w:r>
      <w:r>
        <w:rPr>
          <w:sz w:val="28"/>
          <w:szCs w:val="28"/>
          <w:lang w:val="vi-VN"/>
          <w14:ligatures w14:val="none"/>
        </w:rPr>
        <w:t xml:space="preserve"> …………………………………………………..</w:t>
      </w:r>
    </w:p>
    <w:p w14:paraId="535C50EA" w14:textId="0F749B4C" w:rsidR="00087F95" w:rsidRDefault="006F3EFE" w:rsidP="00AE18F1">
      <w:pPr>
        <w:spacing w:before="100"/>
        <w:ind w:firstLine="567"/>
        <w:jc w:val="both"/>
        <w:rPr>
          <w:sz w:val="28"/>
          <w:szCs w:val="28"/>
          <w:lang w:val="vi-VN"/>
          <w14:ligatures w14:val="none"/>
        </w:rPr>
      </w:pPr>
      <w:r>
        <w:rPr>
          <w:sz w:val="28"/>
          <w:szCs w:val="28"/>
          <w:lang w:val="vi-VN"/>
        </w:rPr>
        <w:t>Chức danh đề nghị cấp:</w:t>
      </w:r>
      <w:r>
        <w:rPr>
          <w:sz w:val="28"/>
          <w:szCs w:val="28"/>
          <w:lang w:val="vi-VN"/>
          <w14:ligatures w14:val="none"/>
        </w:rPr>
        <w:t xml:space="preserve"> </w:t>
      </w:r>
      <w:r>
        <w:rPr>
          <w:rStyle w:val="FootnoteReference"/>
          <w:sz w:val="28"/>
          <w:szCs w:val="28"/>
          <w:lang w:val="vi-VN"/>
          <w14:ligatures w14:val="none"/>
        </w:rPr>
        <w:footnoteReference w:id="61"/>
      </w:r>
      <w:r>
        <w:rPr>
          <w:sz w:val="28"/>
          <w:szCs w:val="28"/>
          <w:lang w:val="vi-VN"/>
          <w14:ligatures w14:val="none"/>
        </w:rPr>
        <w:t>...............................................................................</w:t>
      </w:r>
    </w:p>
    <w:p w14:paraId="645A774D" w14:textId="5B59FCB4" w:rsidR="00087F95" w:rsidRDefault="006F3EFE" w:rsidP="00AE18F1">
      <w:pPr>
        <w:spacing w:before="100"/>
        <w:ind w:firstLine="567"/>
        <w:jc w:val="both"/>
        <w:rPr>
          <w:sz w:val="28"/>
          <w:szCs w:val="28"/>
          <w:lang w:val="vi-VN"/>
          <w14:ligatures w14:val="none"/>
        </w:rPr>
      </w:pPr>
      <w:r>
        <w:rPr>
          <w:sz w:val="28"/>
          <w:szCs w:val="28"/>
          <w:lang w:val="vi-VN"/>
        </w:rPr>
        <w:t>Trường hợp đề nghị cấp:</w:t>
      </w:r>
      <w:r>
        <w:rPr>
          <w:sz w:val="28"/>
          <w:szCs w:val="28"/>
          <w:lang w:val="vi-VN"/>
          <w14:ligatures w14:val="none"/>
        </w:rPr>
        <w:t xml:space="preserve"> </w:t>
      </w:r>
      <w:r>
        <w:rPr>
          <w:rStyle w:val="FootnoteReference"/>
          <w:sz w:val="28"/>
          <w:szCs w:val="28"/>
          <w:lang w:val="vi-VN"/>
          <w14:ligatures w14:val="none"/>
        </w:rPr>
        <w:footnoteReference w:id="62"/>
      </w:r>
      <w:r>
        <w:rPr>
          <w:sz w:val="28"/>
          <w:szCs w:val="28"/>
          <w:vertAlign w:val="superscript"/>
          <w:lang w:val="vi-VN"/>
          <w14:ligatures w14:val="none"/>
        </w:rPr>
        <w:t xml:space="preserve"> </w:t>
      </w:r>
      <w:r>
        <w:rPr>
          <w:sz w:val="28"/>
          <w:szCs w:val="28"/>
          <w:lang w:val="vi-VN"/>
          <w14:ligatures w14:val="none"/>
        </w:rPr>
        <w:t>............................................................................</w:t>
      </w:r>
    </w:p>
    <w:p w14:paraId="73A454CE" w14:textId="26405CC2" w:rsidR="00087F95" w:rsidRDefault="006F3EFE" w:rsidP="00AE18F1">
      <w:pPr>
        <w:spacing w:before="100"/>
        <w:ind w:firstLine="567"/>
        <w:jc w:val="both"/>
        <w:rPr>
          <w:sz w:val="28"/>
          <w:szCs w:val="28"/>
          <w:lang w:val="vi-VN"/>
          <w14:ligatures w14:val="none"/>
        </w:rPr>
      </w:pPr>
      <w:r>
        <w:rPr>
          <w:sz w:val="28"/>
          <w:szCs w:val="28"/>
          <w:lang w:val="vi-VN"/>
        </w:rPr>
        <w:t>Phạm vi hành nghề đề nghị cấp</w:t>
      </w:r>
      <w:r>
        <w:rPr>
          <w:sz w:val="28"/>
          <w:szCs w:val="28"/>
          <w:lang w:val="vi-VN"/>
          <w14:ligatures w14:val="none"/>
        </w:rPr>
        <w:t>: ...................................................................</w:t>
      </w:r>
    </w:p>
    <w:p w14:paraId="43D52E67" w14:textId="349FD910" w:rsidR="00087F95" w:rsidRDefault="006F3EFE" w:rsidP="00AE18F1">
      <w:pPr>
        <w:spacing w:before="100"/>
        <w:ind w:firstLine="567"/>
        <w:jc w:val="both"/>
        <w:rPr>
          <w:sz w:val="28"/>
          <w:szCs w:val="28"/>
          <w:lang w:val="vi-VN"/>
          <w14:ligatures w14:val="none"/>
        </w:rPr>
      </w:pPr>
      <w:r>
        <w:rPr>
          <w:sz w:val="28"/>
          <w:szCs w:val="28"/>
          <w:lang w:val="vi-VN"/>
          <w14:ligatures w14:val="none"/>
        </w:rPr>
        <w:t>Số giấy phép hành nghề đã được cấp (nếu có):..............................................</w:t>
      </w:r>
    </w:p>
    <w:p w14:paraId="6461F5BE" w14:textId="1A6C6976" w:rsidR="00087F95" w:rsidRDefault="006F3EFE" w:rsidP="00AE18F1">
      <w:pPr>
        <w:spacing w:before="100"/>
        <w:ind w:firstLine="567"/>
        <w:jc w:val="both"/>
        <w:rPr>
          <w:sz w:val="28"/>
          <w:szCs w:val="28"/>
          <w:lang w:val="vi-VN"/>
          <w14:ligatures w14:val="none"/>
        </w:rPr>
      </w:pPr>
      <w:r>
        <w:rPr>
          <w:sz w:val="28"/>
          <w:szCs w:val="28"/>
          <w:lang w:val="vi-VN"/>
          <w14:ligatures w14:val="none"/>
        </w:rPr>
        <w:t>Hồ sơ đề nghị …..……..……</w:t>
      </w:r>
      <w:r w:rsidR="00F413C2">
        <w:rPr>
          <w:sz w:val="28"/>
          <w:szCs w:val="28"/>
          <w:vertAlign w:val="superscript"/>
          <w14:ligatures w14:val="none"/>
        </w:rPr>
        <w:t>7</w:t>
      </w:r>
      <w:r>
        <w:rPr>
          <w:sz w:val="28"/>
          <w:szCs w:val="28"/>
          <w:lang w:val="vi-VN"/>
          <w14:ligatures w14:val="none"/>
        </w:rPr>
        <w:t>……………</w:t>
      </w:r>
      <w:proofErr w:type="gramStart"/>
      <w:r>
        <w:rPr>
          <w:sz w:val="28"/>
          <w:szCs w:val="28"/>
          <w:lang w:val="vi-VN"/>
          <w14:ligatures w14:val="none"/>
        </w:rPr>
        <w:t>….gồm</w:t>
      </w:r>
      <w:proofErr w:type="gramEnd"/>
      <w:r>
        <w:rPr>
          <w:sz w:val="28"/>
          <w:szCs w:val="28"/>
          <w:lang w:val="vi-VN"/>
          <w14:ligatures w14:val="none"/>
        </w:rPr>
        <w:t xml:space="preserve"> các giấy tờ sau</w:t>
      </w:r>
      <w:r>
        <w:rPr>
          <w:sz w:val="28"/>
          <w:szCs w:val="28"/>
          <w:vertAlign w:val="superscript"/>
          <w:lang w:val="vi-VN"/>
          <w14:ligatures w14:val="none"/>
        </w:rPr>
        <w:t xml:space="preserve"> </w:t>
      </w:r>
      <w:r>
        <w:rPr>
          <w:rStyle w:val="FootnoteReference"/>
          <w:sz w:val="28"/>
          <w:szCs w:val="28"/>
          <w:lang w:val="vi-VN"/>
          <w14:ligatures w14:val="none"/>
        </w:rPr>
        <w:footnoteReference w:id="63"/>
      </w:r>
      <w:r>
        <w:rPr>
          <w:sz w:val="28"/>
          <w:szCs w:val="28"/>
          <w:lang w:val="vi-VN"/>
          <w14:ligatures w14:val="none"/>
        </w:rPr>
        <w:t>:</w:t>
      </w:r>
    </w:p>
    <w:p w14:paraId="660297F7" w14:textId="77777777" w:rsidR="00087F95" w:rsidRDefault="006F3EFE" w:rsidP="00AE18F1">
      <w:pPr>
        <w:spacing w:before="100"/>
        <w:ind w:firstLine="567"/>
        <w:jc w:val="both"/>
        <w:rPr>
          <w:sz w:val="28"/>
          <w:szCs w:val="28"/>
          <w:lang w:val="vi-VN"/>
          <w14:ligatures w14:val="none"/>
        </w:rPr>
      </w:pPr>
      <w:r>
        <w:rPr>
          <w:sz w:val="28"/>
          <w:szCs w:val="28"/>
          <w:lang w:val="vi-VN"/>
          <w14:ligatures w14:val="none"/>
        </w:rPr>
        <w:lastRenderedPageBreak/>
        <w:t>(1)..……………………………………………….….…….………………</w:t>
      </w:r>
    </w:p>
    <w:p w14:paraId="0C8CD259" w14:textId="77777777" w:rsidR="00087F95" w:rsidRDefault="006F3EFE" w:rsidP="00AE18F1">
      <w:pPr>
        <w:spacing w:before="120"/>
        <w:ind w:firstLine="567"/>
        <w:jc w:val="both"/>
        <w:rPr>
          <w:sz w:val="28"/>
          <w:szCs w:val="28"/>
          <w:lang w:val="vi-VN"/>
          <w14:ligatures w14:val="none"/>
        </w:rPr>
      </w:pPr>
      <w:r>
        <w:rPr>
          <w:sz w:val="28"/>
          <w:szCs w:val="28"/>
          <w:lang w:val="vi-VN"/>
          <w14:ligatures w14:val="none"/>
        </w:rPr>
        <w:t>(2)………………………………………………………..………………..</w:t>
      </w:r>
    </w:p>
    <w:p w14:paraId="116E5E3A" w14:textId="77777777" w:rsidR="00087F95" w:rsidRDefault="006F3EFE" w:rsidP="00AE18F1">
      <w:pPr>
        <w:spacing w:before="120"/>
        <w:ind w:firstLine="567"/>
        <w:jc w:val="both"/>
        <w:rPr>
          <w:sz w:val="28"/>
          <w:szCs w:val="28"/>
          <w:lang w:val="vi-VN"/>
          <w14:ligatures w14:val="none"/>
        </w:rPr>
      </w:pPr>
      <w:r>
        <w:rPr>
          <w:sz w:val="28"/>
          <w:szCs w:val="28"/>
          <w:lang w:val="vi-VN"/>
          <w14:ligatures w14:val="none"/>
        </w:rPr>
        <w:t>(3)………………………………………………….………………………</w:t>
      </w:r>
    </w:p>
    <w:p w14:paraId="52218BE5" w14:textId="77777777" w:rsidR="00087F95" w:rsidRDefault="006F3EFE" w:rsidP="00AE18F1">
      <w:pPr>
        <w:tabs>
          <w:tab w:val="left" w:leader="dot" w:pos="8789"/>
        </w:tabs>
        <w:spacing w:before="120"/>
        <w:ind w:firstLine="567"/>
        <w:jc w:val="both"/>
        <w:rPr>
          <w:sz w:val="28"/>
          <w:szCs w:val="28"/>
          <w:lang w:val="vi-VN"/>
          <w14:ligatures w14:val="none"/>
        </w:rPr>
      </w:pPr>
      <w:r>
        <w:rPr>
          <w:sz w:val="28"/>
          <w:szCs w:val="28"/>
          <w:lang w:val="vi-VN"/>
          <w14:ligatures w14:val="none"/>
        </w:rPr>
        <w:t>..……………………………………………………………………………</w:t>
      </w:r>
    </w:p>
    <w:p w14:paraId="6C00AC33" w14:textId="0F9B9D91" w:rsidR="00087F95" w:rsidRDefault="006F3EFE" w:rsidP="00AE18F1">
      <w:pPr>
        <w:tabs>
          <w:tab w:val="left" w:leader="dot" w:pos="8789"/>
        </w:tabs>
        <w:spacing w:before="120"/>
        <w:ind w:firstLine="567"/>
        <w:jc w:val="both"/>
        <w:rPr>
          <w:sz w:val="28"/>
          <w:szCs w:val="28"/>
          <w:lang w:val="vi-VN"/>
        </w:rPr>
      </w:pPr>
      <w:r>
        <w:rPr>
          <w:sz w:val="28"/>
          <w:szCs w:val="28"/>
          <w:lang w:val="vi-VN"/>
        </w:rPr>
        <w:t>Tôi xin cam đoan những thông tin kê khai ở trên là của tôi và hoàn toàn chịu trách nhiệm trước pháp luật về tính xác thực của nội dung kê khai cũng như các giấy tờ trong bộ hồ sơ này. Kính đề nghị quý cơ quan xem xét và cấp giấy phép hành nghề khám bệnh, chữa bệnh cho tôi.</w:t>
      </w:r>
    </w:p>
    <w:p w14:paraId="5FF87CC5" w14:textId="77777777" w:rsidR="00AE18F1" w:rsidRDefault="00AE18F1" w:rsidP="00AE18F1">
      <w:pPr>
        <w:tabs>
          <w:tab w:val="left" w:leader="dot" w:pos="8789"/>
        </w:tabs>
        <w:spacing w:before="120"/>
        <w:ind w:firstLine="567"/>
        <w:jc w:val="both"/>
        <w:rPr>
          <w:sz w:val="28"/>
          <w:szCs w:val="28"/>
          <w:lang w:val="vi-VN"/>
        </w:rPr>
      </w:pPr>
    </w:p>
    <w:tbl>
      <w:tblPr>
        <w:tblW w:w="0" w:type="auto"/>
        <w:tblCellMar>
          <w:left w:w="0" w:type="dxa"/>
          <w:right w:w="0" w:type="dxa"/>
        </w:tblCellMar>
        <w:tblLook w:val="04A0" w:firstRow="1" w:lastRow="0" w:firstColumn="1" w:lastColumn="0" w:noHBand="0" w:noVBand="1"/>
      </w:tblPr>
      <w:tblGrid>
        <w:gridCol w:w="4422"/>
        <w:gridCol w:w="4423"/>
      </w:tblGrid>
      <w:tr w:rsidR="00087F95" w:rsidRPr="00D3119A" w14:paraId="44CA06B1" w14:textId="77777777">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14:paraId="70DB22D3" w14:textId="77777777" w:rsidR="00087F95" w:rsidRDefault="006F3EFE">
            <w:pPr>
              <w:spacing w:before="120"/>
              <w:rPr>
                <w:sz w:val="26"/>
                <w:szCs w:val="26"/>
                <w:lang w:val="sv-SE"/>
                <w14:ligatures w14:val="none"/>
              </w:rPr>
            </w:pPr>
            <w:r>
              <w:rPr>
                <w:sz w:val="26"/>
                <w:szCs w:val="26"/>
                <w:lang w:val="vi-VN"/>
                <w14:ligatures w14:val="none"/>
              </w:rPr>
              <w:t> </w:t>
            </w:r>
          </w:p>
        </w:tc>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14:paraId="21D3F410" w14:textId="77777777" w:rsidR="00087F95" w:rsidRDefault="006F3EFE">
            <w:pPr>
              <w:spacing w:before="120"/>
              <w:jc w:val="center"/>
              <w:rPr>
                <w:i/>
                <w:iCs/>
                <w:sz w:val="26"/>
                <w:szCs w:val="26"/>
                <w:lang w:val="vi-VN"/>
                <w14:ligatures w14:val="none"/>
              </w:rPr>
            </w:pPr>
            <w:r>
              <w:rPr>
                <w:b/>
                <w:bCs/>
                <w:sz w:val="26"/>
                <w:szCs w:val="26"/>
                <w:lang w:val="vi-VN"/>
                <w14:ligatures w14:val="none"/>
              </w:rPr>
              <w:t>NGƯỜI LÀM ĐƠN</w:t>
            </w:r>
            <w:r>
              <w:rPr>
                <w:b/>
                <w:bCs/>
                <w:sz w:val="26"/>
                <w:szCs w:val="26"/>
                <w:lang w:val="sv-SE"/>
                <w14:ligatures w14:val="none"/>
              </w:rPr>
              <w:br/>
            </w:r>
            <w:r>
              <w:rPr>
                <w:i/>
                <w:iCs/>
                <w:sz w:val="26"/>
                <w:szCs w:val="26"/>
                <w:lang w:val="sv-SE"/>
                <w14:ligatures w14:val="none"/>
              </w:rPr>
              <w:t>(</w:t>
            </w:r>
            <w:r>
              <w:rPr>
                <w:i/>
                <w:iCs/>
                <w:sz w:val="26"/>
                <w:szCs w:val="26"/>
                <w:lang w:val="vi-VN"/>
                <w14:ligatures w14:val="none"/>
              </w:rPr>
              <w:t>K</w:t>
            </w:r>
            <w:r>
              <w:rPr>
                <w:i/>
                <w:iCs/>
                <w:sz w:val="26"/>
                <w:szCs w:val="26"/>
                <w:lang w:val="sv-SE"/>
                <w14:ligatures w14:val="none"/>
              </w:rPr>
              <w:t xml:space="preserve">ý </w:t>
            </w:r>
            <w:r>
              <w:rPr>
                <w:i/>
                <w:iCs/>
                <w:sz w:val="26"/>
                <w:szCs w:val="26"/>
                <w:lang w:val="vi-VN"/>
                <w14:ligatures w14:val="none"/>
              </w:rPr>
              <w:t>và ghi rõ họ, tên)</w:t>
            </w:r>
          </w:p>
          <w:p w14:paraId="5B46C395" w14:textId="77777777" w:rsidR="00087F95" w:rsidRDefault="00087F95">
            <w:pPr>
              <w:spacing w:before="120"/>
              <w:jc w:val="center"/>
              <w:rPr>
                <w:sz w:val="26"/>
                <w:szCs w:val="26"/>
                <w:lang w:val="sv-SE"/>
                <w14:ligatures w14:val="none"/>
              </w:rPr>
            </w:pPr>
          </w:p>
        </w:tc>
      </w:tr>
    </w:tbl>
    <w:p w14:paraId="156F8CCB" w14:textId="77777777" w:rsidR="00087F95" w:rsidRDefault="00087F95">
      <w:pPr>
        <w:jc w:val="center"/>
        <w:rPr>
          <w:iCs/>
          <w:sz w:val="26"/>
          <w:szCs w:val="26"/>
          <w:lang w:val="sv-SE"/>
        </w:rPr>
        <w:sectPr w:rsidR="00087F95" w:rsidSect="00AE18F1">
          <w:footnotePr>
            <w:numRestart w:val="eachSect"/>
          </w:footnotePr>
          <w:type w:val="continuous"/>
          <w:pgSz w:w="11907" w:h="16840"/>
          <w:pgMar w:top="1304" w:right="1134" w:bottom="1134" w:left="1928" w:header="720" w:footer="221" w:gutter="0"/>
          <w:cols w:space="720"/>
          <w:docGrid w:linePitch="360"/>
        </w:sectPr>
      </w:pPr>
    </w:p>
    <w:p w14:paraId="73790F13" w14:textId="77777777" w:rsidR="00087F95" w:rsidRDefault="00087F95">
      <w:pPr>
        <w:jc w:val="center"/>
        <w:rPr>
          <w:iCs/>
          <w:sz w:val="26"/>
          <w:szCs w:val="26"/>
          <w:lang w:val="sv-SE"/>
        </w:rPr>
      </w:pPr>
    </w:p>
    <w:p w14:paraId="0644491D" w14:textId="77777777" w:rsidR="00087F95" w:rsidRDefault="00087F95">
      <w:pPr>
        <w:jc w:val="center"/>
        <w:rPr>
          <w:iCs/>
          <w:sz w:val="26"/>
          <w:szCs w:val="26"/>
          <w:lang w:val="sv-SE"/>
        </w:rPr>
      </w:pPr>
    </w:p>
    <w:p w14:paraId="04B57EBB" w14:textId="77777777" w:rsidR="00087F95" w:rsidRDefault="00087F95">
      <w:pPr>
        <w:jc w:val="center"/>
        <w:rPr>
          <w:iCs/>
          <w:sz w:val="26"/>
          <w:szCs w:val="26"/>
          <w:lang w:val="sv-SE"/>
        </w:rPr>
      </w:pPr>
    </w:p>
    <w:p w14:paraId="41CB9151" w14:textId="77777777" w:rsidR="00087F95" w:rsidRDefault="00087F95">
      <w:pPr>
        <w:jc w:val="center"/>
        <w:rPr>
          <w:iCs/>
          <w:sz w:val="26"/>
          <w:szCs w:val="26"/>
          <w:lang w:val="sv-SE"/>
        </w:rPr>
      </w:pPr>
    </w:p>
    <w:p w14:paraId="3992B1E9" w14:textId="77777777" w:rsidR="00087F95" w:rsidRDefault="00087F95">
      <w:pPr>
        <w:jc w:val="center"/>
        <w:rPr>
          <w:iCs/>
          <w:sz w:val="26"/>
          <w:szCs w:val="26"/>
          <w:lang w:val="sv-SE"/>
        </w:rPr>
      </w:pPr>
    </w:p>
    <w:p w14:paraId="4BBFF72F" w14:textId="77777777" w:rsidR="00087F95" w:rsidRDefault="00087F95">
      <w:pPr>
        <w:jc w:val="center"/>
        <w:rPr>
          <w:iCs/>
          <w:sz w:val="26"/>
          <w:szCs w:val="26"/>
          <w:lang w:val="sv-SE"/>
        </w:rPr>
      </w:pPr>
    </w:p>
    <w:p w14:paraId="1E7AA11D" w14:textId="77777777" w:rsidR="00087F95" w:rsidRDefault="00087F95">
      <w:pPr>
        <w:jc w:val="center"/>
        <w:rPr>
          <w:iCs/>
          <w:sz w:val="26"/>
          <w:szCs w:val="26"/>
          <w:lang w:val="sv-SE"/>
        </w:rPr>
      </w:pPr>
    </w:p>
    <w:p w14:paraId="6183A39C" w14:textId="77777777" w:rsidR="00087F95" w:rsidRDefault="00087F95">
      <w:pPr>
        <w:jc w:val="center"/>
        <w:rPr>
          <w:iCs/>
          <w:sz w:val="26"/>
          <w:szCs w:val="26"/>
          <w:lang w:val="sv-SE"/>
        </w:rPr>
      </w:pPr>
    </w:p>
    <w:p w14:paraId="12287BDB" w14:textId="77777777" w:rsidR="00087F95" w:rsidRDefault="00087F95">
      <w:pPr>
        <w:jc w:val="center"/>
        <w:rPr>
          <w:iCs/>
          <w:sz w:val="26"/>
          <w:szCs w:val="26"/>
          <w:lang w:val="sv-SE"/>
        </w:rPr>
      </w:pPr>
    </w:p>
    <w:p w14:paraId="36242E6A" w14:textId="77777777" w:rsidR="00087F95" w:rsidRDefault="00087F95">
      <w:pPr>
        <w:jc w:val="center"/>
        <w:rPr>
          <w:iCs/>
          <w:sz w:val="26"/>
          <w:szCs w:val="26"/>
          <w:lang w:val="sv-SE"/>
        </w:rPr>
      </w:pPr>
    </w:p>
    <w:p w14:paraId="251578A5" w14:textId="77777777" w:rsidR="00087F95" w:rsidRDefault="00087F95">
      <w:pPr>
        <w:jc w:val="center"/>
        <w:rPr>
          <w:iCs/>
          <w:sz w:val="26"/>
          <w:szCs w:val="26"/>
          <w:lang w:val="sv-SE"/>
        </w:rPr>
      </w:pPr>
    </w:p>
    <w:p w14:paraId="43C20724" w14:textId="77777777" w:rsidR="00087F95" w:rsidRDefault="00087F95">
      <w:pPr>
        <w:jc w:val="center"/>
        <w:rPr>
          <w:iCs/>
          <w:sz w:val="26"/>
          <w:szCs w:val="26"/>
          <w:lang w:val="sv-SE"/>
        </w:rPr>
      </w:pPr>
    </w:p>
    <w:p w14:paraId="0598C893" w14:textId="77777777" w:rsidR="00087F95" w:rsidRDefault="00087F95">
      <w:pPr>
        <w:jc w:val="center"/>
        <w:rPr>
          <w:iCs/>
          <w:sz w:val="26"/>
          <w:szCs w:val="26"/>
          <w:lang w:val="sv-SE"/>
        </w:rPr>
      </w:pPr>
    </w:p>
    <w:p w14:paraId="5153505F" w14:textId="77777777" w:rsidR="00087F95" w:rsidRDefault="00087F95">
      <w:pPr>
        <w:jc w:val="center"/>
        <w:rPr>
          <w:iCs/>
          <w:sz w:val="26"/>
          <w:szCs w:val="26"/>
          <w:lang w:val="sv-SE"/>
        </w:rPr>
      </w:pPr>
    </w:p>
    <w:p w14:paraId="043F235C" w14:textId="77777777" w:rsidR="00087F95" w:rsidRDefault="00087F95">
      <w:pPr>
        <w:jc w:val="center"/>
        <w:rPr>
          <w:iCs/>
          <w:sz w:val="26"/>
          <w:szCs w:val="26"/>
          <w:lang w:val="sv-SE"/>
        </w:rPr>
      </w:pPr>
    </w:p>
    <w:p w14:paraId="053C218B" w14:textId="77777777" w:rsidR="00087F95" w:rsidRDefault="00087F95">
      <w:pPr>
        <w:jc w:val="center"/>
        <w:rPr>
          <w:iCs/>
          <w:sz w:val="26"/>
          <w:szCs w:val="26"/>
          <w:lang w:val="sv-SE"/>
        </w:rPr>
      </w:pPr>
    </w:p>
    <w:p w14:paraId="174A6D08" w14:textId="77777777" w:rsidR="00F413C2" w:rsidRDefault="00F413C2">
      <w:pPr>
        <w:jc w:val="center"/>
        <w:rPr>
          <w:iCs/>
          <w:sz w:val="26"/>
          <w:szCs w:val="26"/>
          <w:lang w:val="sv-SE"/>
        </w:rPr>
      </w:pPr>
    </w:p>
    <w:p w14:paraId="0FFDAFB7" w14:textId="77777777" w:rsidR="00F413C2" w:rsidRDefault="00F413C2">
      <w:pPr>
        <w:jc w:val="center"/>
        <w:rPr>
          <w:iCs/>
          <w:sz w:val="26"/>
          <w:szCs w:val="26"/>
          <w:lang w:val="sv-SE"/>
        </w:rPr>
      </w:pPr>
    </w:p>
    <w:p w14:paraId="563918C1" w14:textId="77777777" w:rsidR="00F413C2" w:rsidRDefault="00F413C2">
      <w:pPr>
        <w:jc w:val="center"/>
        <w:rPr>
          <w:iCs/>
          <w:sz w:val="26"/>
          <w:szCs w:val="26"/>
          <w:lang w:val="sv-SE"/>
        </w:rPr>
      </w:pPr>
    </w:p>
    <w:p w14:paraId="6E5E68DA" w14:textId="77777777" w:rsidR="00F413C2" w:rsidRDefault="00F413C2">
      <w:pPr>
        <w:jc w:val="center"/>
        <w:rPr>
          <w:iCs/>
          <w:sz w:val="26"/>
          <w:szCs w:val="26"/>
          <w:lang w:val="sv-SE"/>
        </w:rPr>
      </w:pPr>
    </w:p>
    <w:p w14:paraId="6EDF8FE9" w14:textId="77777777" w:rsidR="00087F95" w:rsidRDefault="00087F95">
      <w:pPr>
        <w:jc w:val="center"/>
        <w:rPr>
          <w:iCs/>
          <w:sz w:val="26"/>
          <w:szCs w:val="26"/>
          <w:lang w:val="sv-SE"/>
        </w:rPr>
      </w:pPr>
    </w:p>
    <w:p w14:paraId="11A0C340" w14:textId="77777777" w:rsidR="00087F95" w:rsidRDefault="00087F95">
      <w:pPr>
        <w:jc w:val="center"/>
        <w:rPr>
          <w:iCs/>
          <w:sz w:val="26"/>
          <w:szCs w:val="26"/>
          <w:lang w:val="sv-SE"/>
        </w:rPr>
      </w:pPr>
    </w:p>
    <w:p w14:paraId="5F6F2D6A" w14:textId="77777777" w:rsidR="00087F95" w:rsidRDefault="00087F95">
      <w:pPr>
        <w:jc w:val="center"/>
        <w:rPr>
          <w:iCs/>
          <w:sz w:val="26"/>
          <w:szCs w:val="26"/>
          <w:lang w:val="sv-SE"/>
        </w:rPr>
      </w:pPr>
    </w:p>
    <w:p w14:paraId="472E1A11" w14:textId="77777777" w:rsidR="00087F95" w:rsidRDefault="00087F95">
      <w:pPr>
        <w:jc w:val="center"/>
        <w:rPr>
          <w:iCs/>
          <w:sz w:val="26"/>
          <w:szCs w:val="26"/>
          <w:lang w:val="sv-SE"/>
        </w:rPr>
      </w:pPr>
    </w:p>
    <w:p w14:paraId="4EAAE0DB" w14:textId="77777777" w:rsidR="00087F95" w:rsidRDefault="00087F95">
      <w:pPr>
        <w:jc w:val="center"/>
        <w:rPr>
          <w:iCs/>
          <w:sz w:val="26"/>
          <w:szCs w:val="26"/>
          <w:lang w:val="sv-SE"/>
        </w:rPr>
      </w:pPr>
    </w:p>
    <w:p w14:paraId="0C8113DE" w14:textId="5AD77B24" w:rsidR="00AE18F1" w:rsidRDefault="00AE18F1">
      <w:pPr>
        <w:rPr>
          <w:iCs/>
          <w:sz w:val="26"/>
          <w:szCs w:val="26"/>
          <w:lang w:val="sv-SE"/>
        </w:rPr>
      </w:pPr>
      <w:r>
        <w:rPr>
          <w:iCs/>
          <w:sz w:val="26"/>
          <w:szCs w:val="26"/>
          <w:lang w:val="sv-SE"/>
        </w:rPr>
        <w:br w:type="page"/>
      </w:r>
    </w:p>
    <w:p w14:paraId="6FC3F24F" w14:textId="77777777" w:rsidR="008179A5" w:rsidRDefault="008179A5">
      <w:pPr>
        <w:pStyle w:val="Heading2"/>
        <w:rPr>
          <w:rFonts w:ascii="Times New Roman" w:hAnsi="Times New Roman" w:cs="Times New Roman"/>
          <w:b/>
          <w:bCs/>
          <w:color w:val="auto"/>
          <w:lang w:val="vi-VN"/>
        </w:rPr>
        <w:sectPr w:rsidR="008179A5" w:rsidSect="00AE18F1">
          <w:type w:val="continuous"/>
          <w:pgSz w:w="11907" w:h="16840"/>
          <w:pgMar w:top="1361" w:right="1134" w:bottom="1134" w:left="1928" w:header="720" w:footer="221" w:gutter="0"/>
          <w:cols w:space="720"/>
          <w:docGrid w:linePitch="360"/>
        </w:sectPr>
      </w:pPr>
    </w:p>
    <w:p w14:paraId="18BF8B9C" w14:textId="77777777" w:rsidR="00087F95" w:rsidRDefault="006F3EFE">
      <w:pPr>
        <w:pStyle w:val="Heading2"/>
        <w:rPr>
          <w:rFonts w:ascii="Times New Roman" w:hAnsi="Times New Roman" w:cs="Times New Roman"/>
          <w:b/>
          <w:bCs/>
          <w:color w:val="auto"/>
          <w:lang w:val="vi-VN"/>
        </w:rPr>
      </w:pPr>
      <w:r>
        <w:rPr>
          <w:rFonts w:ascii="Times New Roman" w:hAnsi="Times New Roman" w:cs="Times New Roman"/>
          <w:b/>
          <w:bCs/>
          <w:color w:val="auto"/>
          <w:lang w:val="vi-VN"/>
        </w:rPr>
        <w:lastRenderedPageBreak/>
        <w:t>Mẫu 09 - Sơ yếu lý lịch tự thuật</w:t>
      </w:r>
    </w:p>
    <w:p w14:paraId="075B8B82" w14:textId="77777777" w:rsidR="00087F95" w:rsidRDefault="00087F95">
      <w:pPr>
        <w:rPr>
          <w:b/>
          <w:bCs/>
          <w:sz w:val="26"/>
          <w:szCs w:val="26"/>
          <w:lang w:val="vi-VN"/>
        </w:rPr>
      </w:pPr>
    </w:p>
    <w:p w14:paraId="5E03B7AB" w14:textId="6BA3B0EF" w:rsidR="00087F95" w:rsidRPr="00AE18F1" w:rsidRDefault="006F3EFE" w:rsidP="00AE18F1">
      <w:pPr>
        <w:jc w:val="center"/>
        <w:rPr>
          <w:b/>
          <w:bCs/>
          <w:sz w:val="28"/>
          <w:szCs w:val="26"/>
          <w:lang w:val="vi-VN"/>
          <w14:ligatures w14:val="none"/>
        </w:rPr>
      </w:pPr>
      <w:r>
        <w:rPr>
          <w:b/>
          <w:bCs/>
          <w:sz w:val="26"/>
          <w:szCs w:val="26"/>
          <w:lang w:val="vi-VN"/>
          <w14:ligatures w14:val="none"/>
        </w:rPr>
        <w:t>CỘNG HÒA XÃ HỘI CHỦ NGHĨA VIỆT NAM</w:t>
      </w:r>
      <w:r>
        <w:rPr>
          <w:b/>
          <w:bCs/>
          <w:sz w:val="26"/>
          <w:szCs w:val="26"/>
          <w:lang w:val="vi-VN"/>
          <w14:ligatures w14:val="none"/>
        </w:rPr>
        <w:br/>
      </w:r>
      <w:r w:rsidRPr="00AE18F1">
        <w:rPr>
          <w:b/>
          <w:bCs/>
          <w:sz w:val="28"/>
          <w:szCs w:val="26"/>
          <w:lang w:val="vi-VN"/>
          <w14:ligatures w14:val="none"/>
        </w:rPr>
        <w:t>Độc lập - Tự do - Hạnh phúc</w:t>
      </w:r>
    </w:p>
    <w:p w14:paraId="475A8218" w14:textId="630C2BEA" w:rsidR="00AE18F1" w:rsidRPr="00AE18F1" w:rsidRDefault="00AE18F1" w:rsidP="00AE18F1">
      <w:pPr>
        <w:jc w:val="center"/>
        <w:rPr>
          <w:b/>
          <w:bCs/>
          <w:sz w:val="26"/>
          <w:szCs w:val="26"/>
          <w:vertAlign w:val="superscript"/>
          <w14:ligatures w14:val="none"/>
        </w:rPr>
      </w:pPr>
      <w:r>
        <w:rPr>
          <w:b/>
          <w:bCs/>
          <w:sz w:val="26"/>
          <w:szCs w:val="26"/>
          <w:vertAlign w:val="superscript"/>
          <w14:ligatures w14:val="none"/>
        </w:rPr>
        <w:t>______________________________________</w:t>
      </w:r>
    </w:p>
    <w:p w14:paraId="62ACB45D" w14:textId="539E8692" w:rsidR="009128CB" w:rsidRPr="009128CB" w:rsidRDefault="009128CB" w:rsidP="009128CB">
      <w:pPr>
        <w:jc w:val="center"/>
        <w:rPr>
          <w:sz w:val="26"/>
          <w:szCs w:val="26"/>
          <w:lang w:val="vi-VN"/>
          <w14:ligatures w14:val="none"/>
        </w:rPr>
      </w:pPr>
    </w:p>
    <w:tbl>
      <w:tblPr>
        <w:tblW w:w="0" w:type="auto"/>
        <w:tblCellMar>
          <w:left w:w="0" w:type="dxa"/>
          <w:right w:w="0" w:type="dxa"/>
        </w:tblCellMar>
        <w:tblLook w:val="04A0" w:firstRow="1" w:lastRow="0" w:firstColumn="1" w:lastColumn="0" w:noHBand="0" w:noVBand="1"/>
      </w:tblPr>
      <w:tblGrid>
        <w:gridCol w:w="1548"/>
        <w:gridCol w:w="7308"/>
      </w:tblGrid>
      <w:tr w:rsidR="00087F95" w:rsidRPr="00D3119A" w14:paraId="5DF5EB15" w14:textId="77777777">
        <w:tc>
          <w:tcPr>
            <w:tcW w:w="1548" w:type="dxa"/>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108" w:type="dxa"/>
              <w:bottom w:w="0" w:type="dxa"/>
              <w:right w:w="108" w:type="dxa"/>
            </w:tcMar>
          </w:tcPr>
          <w:p w14:paraId="4FA9F2DD" w14:textId="77777777" w:rsidR="00087F95" w:rsidRDefault="006F3EFE">
            <w:pPr>
              <w:spacing w:before="120"/>
              <w:jc w:val="center"/>
              <w:rPr>
                <w:sz w:val="26"/>
                <w:szCs w:val="26"/>
                <w:lang w:val="vi-VN"/>
                <w14:ligatures w14:val="none"/>
              </w:rPr>
            </w:pPr>
            <w:r>
              <w:rPr>
                <w:sz w:val="26"/>
                <w:szCs w:val="26"/>
                <w:lang w:val="vi-VN"/>
                <w14:ligatures w14:val="none"/>
              </w:rPr>
              <w:t xml:space="preserve">Ảnh mầu </w:t>
            </w:r>
            <w:r>
              <w:rPr>
                <w:sz w:val="26"/>
                <w:szCs w:val="26"/>
                <w:lang w:val="vi-VN"/>
                <w14:ligatures w14:val="none"/>
              </w:rPr>
              <w:br/>
              <w:t>04 cm x 06 cm (có đóng dấu giáp lai của của cơ quan xác nhận lý lịch)</w:t>
            </w:r>
          </w:p>
        </w:tc>
        <w:tc>
          <w:tcPr>
            <w:tcW w:w="7308" w:type="dxa"/>
            <w:tcBorders>
              <w:top w:val="nil"/>
              <w:left w:val="nil"/>
              <w:bottom w:val="nil"/>
              <w:right w:val="nil"/>
              <w:tl2br w:val="nil"/>
              <w:tr2bl w:val="nil"/>
            </w:tcBorders>
            <w:shd w:val="clear" w:color="auto" w:fill="auto"/>
            <w:tcMar>
              <w:top w:w="0" w:type="dxa"/>
              <w:left w:w="108" w:type="dxa"/>
              <w:bottom w:w="0" w:type="dxa"/>
              <w:right w:w="108" w:type="dxa"/>
            </w:tcMar>
          </w:tcPr>
          <w:p w14:paraId="45D6D6A9" w14:textId="77777777" w:rsidR="00087F95" w:rsidRDefault="006F3EFE">
            <w:pPr>
              <w:spacing w:before="120"/>
              <w:jc w:val="center"/>
              <w:rPr>
                <w:sz w:val="26"/>
                <w:szCs w:val="26"/>
                <w:lang w:val="vi-VN"/>
                <w14:ligatures w14:val="none"/>
              </w:rPr>
            </w:pPr>
            <w:r>
              <w:rPr>
                <w:b/>
                <w:bCs/>
                <w:sz w:val="26"/>
                <w:szCs w:val="26"/>
                <w:lang w:val="vi-VN"/>
                <w14:ligatures w14:val="none"/>
              </w:rPr>
              <w:t> </w:t>
            </w:r>
          </w:p>
        </w:tc>
      </w:tr>
    </w:tbl>
    <w:p w14:paraId="3E486EBA" w14:textId="77777777" w:rsidR="00087F95" w:rsidRDefault="006F3EFE">
      <w:pPr>
        <w:spacing w:before="60" w:after="60"/>
        <w:jc w:val="center"/>
        <w:rPr>
          <w:sz w:val="26"/>
          <w:szCs w:val="26"/>
          <w:lang w:val="vi-VN"/>
          <w14:ligatures w14:val="none"/>
        </w:rPr>
      </w:pPr>
      <w:bookmarkStart w:id="13" w:name="loai_4_name"/>
      <w:r>
        <w:rPr>
          <w:b/>
          <w:bCs/>
          <w:sz w:val="26"/>
          <w:szCs w:val="26"/>
          <w:lang w:val="vi-VN"/>
          <w14:ligatures w14:val="none"/>
        </w:rPr>
        <w:t>SƠ YẾU LÝ LỊCH</w:t>
      </w:r>
      <w:bookmarkEnd w:id="13"/>
    </w:p>
    <w:p w14:paraId="7BCCB733" w14:textId="77777777" w:rsidR="00087F95" w:rsidRDefault="006F3EFE">
      <w:pPr>
        <w:spacing w:before="60" w:after="60"/>
        <w:jc w:val="center"/>
        <w:rPr>
          <w:sz w:val="26"/>
          <w:szCs w:val="26"/>
          <w:lang w:val="vi-VN"/>
          <w14:ligatures w14:val="none"/>
        </w:rPr>
      </w:pPr>
      <w:bookmarkStart w:id="14" w:name="loai_4_name_name"/>
      <w:r>
        <w:rPr>
          <w:b/>
          <w:bCs/>
          <w:sz w:val="26"/>
          <w:szCs w:val="26"/>
          <w:lang w:val="vi-VN"/>
          <w14:ligatures w14:val="none"/>
        </w:rPr>
        <w:t>TỰ THUẬT</w:t>
      </w:r>
      <w:bookmarkEnd w:id="14"/>
    </w:p>
    <w:p w14:paraId="779D135D" w14:textId="77777777" w:rsidR="00087F95" w:rsidRDefault="006F3EFE" w:rsidP="00AE18F1">
      <w:pPr>
        <w:spacing w:before="120" w:after="60"/>
        <w:ind w:firstLine="567"/>
        <w:jc w:val="both"/>
        <w:rPr>
          <w:sz w:val="26"/>
          <w:szCs w:val="26"/>
          <w14:ligatures w14:val="none"/>
        </w:rPr>
      </w:pPr>
      <w:r>
        <w:rPr>
          <w:sz w:val="26"/>
          <w:szCs w:val="26"/>
          <w:lang w:val="vi-VN"/>
          <w14:ligatures w14:val="none"/>
        </w:rPr>
        <w:t xml:space="preserve">Họ và tên: </w:t>
      </w:r>
      <w:r>
        <w:rPr>
          <w:sz w:val="26"/>
          <w:szCs w:val="26"/>
          <w14:ligatures w14:val="none"/>
        </w:rPr>
        <w:t xml:space="preserve">................................................................. </w:t>
      </w:r>
      <w:r>
        <w:rPr>
          <w:sz w:val="26"/>
          <w:szCs w:val="26"/>
          <w:lang w:val="vi-VN"/>
          <w14:ligatures w14:val="none"/>
        </w:rPr>
        <w:t>Nam, nữ:</w:t>
      </w:r>
      <w:r>
        <w:rPr>
          <w:sz w:val="26"/>
          <w:szCs w:val="26"/>
          <w14:ligatures w14:val="none"/>
        </w:rPr>
        <w:t>.................................</w:t>
      </w:r>
    </w:p>
    <w:p w14:paraId="5FFCD018" w14:textId="5BEF8E2E" w:rsidR="00087F95" w:rsidRDefault="00290853" w:rsidP="00AE18F1">
      <w:pPr>
        <w:spacing w:before="120" w:after="60"/>
        <w:ind w:firstLine="567"/>
        <w:jc w:val="both"/>
        <w:rPr>
          <w:sz w:val="26"/>
          <w:szCs w:val="26"/>
          <w14:ligatures w14:val="none"/>
        </w:rPr>
      </w:pPr>
      <w:proofErr w:type="spellStart"/>
      <w:r>
        <w:rPr>
          <w:sz w:val="28"/>
          <w:szCs w:val="28"/>
          <w:lang w:val="es-ES"/>
        </w:rPr>
        <w:t>Ngày</w:t>
      </w:r>
      <w:proofErr w:type="spellEnd"/>
      <w:r>
        <w:rPr>
          <w:sz w:val="28"/>
          <w:szCs w:val="28"/>
          <w:lang w:val="es-ES"/>
        </w:rPr>
        <w:t xml:space="preserve">, </w:t>
      </w:r>
      <w:proofErr w:type="spellStart"/>
      <w:r>
        <w:rPr>
          <w:sz w:val="28"/>
          <w:szCs w:val="28"/>
          <w:lang w:val="es-ES"/>
        </w:rPr>
        <w:t>tháng</w:t>
      </w:r>
      <w:proofErr w:type="spellEnd"/>
      <w:r>
        <w:rPr>
          <w:sz w:val="28"/>
          <w:szCs w:val="28"/>
          <w:lang w:val="es-ES"/>
        </w:rPr>
        <w:t xml:space="preserve">, </w:t>
      </w:r>
      <w:proofErr w:type="spellStart"/>
      <w:r>
        <w:rPr>
          <w:sz w:val="28"/>
          <w:szCs w:val="28"/>
          <w:lang w:val="es-ES"/>
        </w:rPr>
        <w:t>năm</w:t>
      </w:r>
      <w:proofErr w:type="spellEnd"/>
      <w:r>
        <w:rPr>
          <w:sz w:val="28"/>
          <w:szCs w:val="28"/>
          <w:lang w:val="es-ES"/>
        </w:rPr>
        <w:t xml:space="preserve"> </w:t>
      </w:r>
      <w:proofErr w:type="spellStart"/>
      <w:r>
        <w:rPr>
          <w:sz w:val="28"/>
          <w:szCs w:val="28"/>
          <w:lang w:val="es-ES"/>
        </w:rPr>
        <w:t>sinh</w:t>
      </w:r>
      <w:proofErr w:type="spellEnd"/>
      <w:r w:rsidR="006F3EFE">
        <w:rPr>
          <w:sz w:val="26"/>
          <w:szCs w:val="26"/>
          <w:lang w:val="vi-VN"/>
          <w14:ligatures w14:val="none"/>
        </w:rPr>
        <w:t xml:space="preserve"> </w:t>
      </w:r>
      <w:r w:rsidR="006F3EFE">
        <w:rPr>
          <w:sz w:val="26"/>
          <w:szCs w:val="26"/>
          <w14:ligatures w14:val="none"/>
        </w:rPr>
        <w:t>........................................................</w:t>
      </w:r>
      <w:r>
        <w:rPr>
          <w:sz w:val="26"/>
          <w:szCs w:val="26"/>
          <w14:ligatures w14:val="none"/>
        </w:rPr>
        <w:t>..................................</w:t>
      </w:r>
    </w:p>
    <w:p w14:paraId="00C8058F" w14:textId="77777777" w:rsidR="00087F95" w:rsidRDefault="006F3EFE" w:rsidP="00AE18F1">
      <w:pPr>
        <w:spacing w:before="120" w:after="60"/>
        <w:ind w:firstLine="567"/>
        <w:jc w:val="both"/>
        <w:rPr>
          <w:sz w:val="26"/>
          <w:szCs w:val="26"/>
          <w14:ligatures w14:val="none"/>
        </w:rPr>
      </w:pPr>
      <w:r>
        <w:rPr>
          <w:sz w:val="26"/>
          <w:szCs w:val="26"/>
          <w:lang w:val="vi-VN"/>
          <w14:ligatures w14:val="none"/>
        </w:rPr>
        <w:t xml:space="preserve">Nơi thường trú hiện nay: </w:t>
      </w:r>
      <w:r>
        <w:rPr>
          <w:sz w:val="26"/>
          <w:szCs w:val="26"/>
          <w14:ligatures w14:val="none"/>
        </w:rPr>
        <w:t>....................................................</w:t>
      </w:r>
      <w:r>
        <w:rPr>
          <w:sz w:val="26"/>
          <w:szCs w:val="26"/>
          <w:lang w:val="vi-VN"/>
          <w14:ligatures w14:val="none"/>
        </w:rPr>
        <w:t>………………………</w:t>
      </w:r>
    </w:p>
    <w:p w14:paraId="1489F473" w14:textId="48DF40F1" w:rsidR="00087F95" w:rsidRDefault="00F413C2" w:rsidP="00AE18F1">
      <w:pPr>
        <w:spacing w:before="120" w:after="60"/>
        <w:ind w:firstLine="567"/>
        <w:jc w:val="both"/>
        <w:rPr>
          <w:sz w:val="26"/>
          <w:szCs w:val="26"/>
          <w:lang w:val="vi-VN"/>
          <w14:ligatures w14:val="none"/>
        </w:rPr>
      </w:pPr>
      <w:proofErr w:type="spellStart"/>
      <w:r w:rsidRPr="00F413C2">
        <w:rPr>
          <w:sz w:val="26"/>
          <w:szCs w:val="26"/>
          <w14:ligatures w14:val="none"/>
        </w:rPr>
        <w:t>Số</w:t>
      </w:r>
      <w:proofErr w:type="spellEnd"/>
      <w:r w:rsidRPr="00F413C2">
        <w:rPr>
          <w:sz w:val="26"/>
          <w:szCs w:val="26"/>
          <w14:ligatures w14:val="none"/>
        </w:rPr>
        <w:t xml:space="preserve"> </w:t>
      </w:r>
      <w:proofErr w:type="spellStart"/>
      <w:r w:rsidRPr="00F413C2">
        <w:rPr>
          <w:sz w:val="26"/>
          <w:szCs w:val="26"/>
          <w14:ligatures w14:val="none"/>
        </w:rPr>
        <w:t>chứng</w:t>
      </w:r>
      <w:proofErr w:type="spellEnd"/>
      <w:r w:rsidRPr="00F413C2">
        <w:rPr>
          <w:sz w:val="26"/>
          <w:szCs w:val="26"/>
          <w14:ligatures w14:val="none"/>
        </w:rPr>
        <w:t xml:space="preserve"> </w:t>
      </w:r>
      <w:proofErr w:type="spellStart"/>
      <w:r w:rsidRPr="00F413C2">
        <w:rPr>
          <w:sz w:val="26"/>
          <w:szCs w:val="26"/>
          <w14:ligatures w14:val="none"/>
        </w:rPr>
        <w:t>minh</w:t>
      </w:r>
      <w:proofErr w:type="spellEnd"/>
      <w:r w:rsidRPr="00F413C2">
        <w:rPr>
          <w:sz w:val="26"/>
          <w:szCs w:val="26"/>
          <w14:ligatures w14:val="none"/>
        </w:rPr>
        <w:t xml:space="preserve"> </w:t>
      </w:r>
      <w:proofErr w:type="spellStart"/>
      <w:r w:rsidRPr="00F413C2">
        <w:rPr>
          <w:sz w:val="26"/>
          <w:szCs w:val="26"/>
          <w14:ligatures w14:val="none"/>
        </w:rPr>
        <w:t>nhân</w:t>
      </w:r>
      <w:proofErr w:type="spellEnd"/>
      <w:r w:rsidRPr="00F413C2">
        <w:rPr>
          <w:sz w:val="26"/>
          <w:szCs w:val="26"/>
          <w14:ligatures w14:val="none"/>
        </w:rPr>
        <w:t xml:space="preserve"> </w:t>
      </w:r>
      <w:proofErr w:type="spellStart"/>
      <w:r w:rsidRPr="00F413C2">
        <w:rPr>
          <w:sz w:val="26"/>
          <w:szCs w:val="26"/>
          <w14:ligatures w14:val="none"/>
        </w:rPr>
        <w:t>dân</w:t>
      </w:r>
      <w:proofErr w:type="spellEnd"/>
      <w:r w:rsidRPr="00F413C2">
        <w:rPr>
          <w:sz w:val="26"/>
          <w:szCs w:val="26"/>
          <w14:ligatures w14:val="none"/>
        </w:rPr>
        <w:t>/</w:t>
      </w:r>
      <w:proofErr w:type="spellStart"/>
      <w:r w:rsidRPr="00F413C2">
        <w:rPr>
          <w:sz w:val="26"/>
          <w:szCs w:val="26"/>
          <w14:ligatures w14:val="none"/>
        </w:rPr>
        <w:t>số</w:t>
      </w:r>
      <w:proofErr w:type="spellEnd"/>
      <w:r w:rsidRPr="00F413C2">
        <w:rPr>
          <w:sz w:val="26"/>
          <w:szCs w:val="26"/>
          <w14:ligatures w14:val="none"/>
        </w:rPr>
        <w:t xml:space="preserve"> </w:t>
      </w:r>
      <w:proofErr w:type="spellStart"/>
      <w:r w:rsidRPr="00F413C2">
        <w:rPr>
          <w:sz w:val="26"/>
          <w:szCs w:val="26"/>
          <w14:ligatures w14:val="none"/>
        </w:rPr>
        <w:t>căn</w:t>
      </w:r>
      <w:proofErr w:type="spellEnd"/>
      <w:r w:rsidRPr="00F413C2">
        <w:rPr>
          <w:sz w:val="26"/>
          <w:szCs w:val="26"/>
          <w14:ligatures w14:val="none"/>
        </w:rPr>
        <w:t xml:space="preserve"> </w:t>
      </w:r>
      <w:proofErr w:type="spellStart"/>
      <w:r w:rsidRPr="00F413C2">
        <w:rPr>
          <w:sz w:val="26"/>
          <w:szCs w:val="26"/>
          <w14:ligatures w14:val="none"/>
        </w:rPr>
        <w:t>cước</w:t>
      </w:r>
      <w:proofErr w:type="spellEnd"/>
      <w:r w:rsidRPr="00F413C2">
        <w:rPr>
          <w:sz w:val="26"/>
          <w:szCs w:val="26"/>
          <w14:ligatures w14:val="none"/>
        </w:rPr>
        <w:t xml:space="preserve"> </w:t>
      </w:r>
      <w:proofErr w:type="spellStart"/>
      <w:r w:rsidRPr="00F413C2">
        <w:rPr>
          <w:sz w:val="26"/>
          <w:szCs w:val="26"/>
          <w14:ligatures w14:val="none"/>
        </w:rPr>
        <w:t>công</w:t>
      </w:r>
      <w:proofErr w:type="spellEnd"/>
      <w:r w:rsidRPr="00F413C2">
        <w:rPr>
          <w:sz w:val="26"/>
          <w:szCs w:val="26"/>
          <w14:ligatures w14:val="none"/>
        </w:rPr>
        <w:t xml:space="preserve"> </w:t>
      </w:r>
      <w:proofErr w:type="spellStart"/>
      <w:r w:rsidRPr="00F413C2">
        <w:rPr>
          <w:sz w:val="26"/>
          <w:szCs w:val="26"/>
          <w14:ligatures w14:val="none"/>
        </w:rPr>
        <w:t>dân</w:t>
      </w:r>
      <w:proofErr w:type="spellEnd"/>
      <w:r w:rsidRPr="00F413C2">
        <w:rPr>
          <w:sz w:val="26"/>
          <w:szCs w:val="26"/>
          <w14:ligatures w14:val="none"/>
        </w:rPr>
        <w:t>/</w:t>
      </w:r>
      <w:proofErr w:type="spellStart"/>
      <w:r w:rsidRPr="00F413C2">
        <w:rPr>
          <w:sz w:val="26"/>
          <w:szCs w:val="26"/>
          <w14:ligatures w14:val="none"/>
        </w:rPr>
        <w:t>số</w:t>
      </w:r>
      <w:proofErr w:type="spellEnd"/>
      <w:r w:rsidRPr="00F413C2">
        <w:rPr>
          <w:sz w:val="26"/>
          <w:szCs w:val="26"/>
          <w14:ligatures w14:val="none"/>
        </w:rPr>
        <w:t xml:space="preserve"> </w:t>
      </w:r>
      <w:proofErr w:type="spellStart"/>
      <w:r w:rsidRPr="00F413C2">
        <w:rPr>
          <w:sz w:val="26"/>
          <w:szCs w:val="26"/>
          <w14:ligatures w14:val="none"/>
        </w:rPr>
        <w:t>căn</w:t>
      </w:r>
      <w:proofErr w:type="spellEnd"/>
      <w:r w:rsidRPr="00F413C2">
        <w:rPr>
          <w:sz w:val="26"/>
          <w:szCs w:val="26"/>
          <w14:ligatures w14:val="none"/>
        </w:rPr>
        <w:t xml:space="preserve"> </w:t>
      </w:r>
      <w:proofErr w:type="spellStart"/>
      <w:r w:rsidRPr="00F413C2">
        <w:rPr>
          <w:sz w:val="26"/>
          <w:szCs w:val="26"/>
          <w14:ligatures w14:val="none"/>
        </w:rPr>
        <w:t>cước</w:t>
      </w:r>
      <w:proofErr w:type="spellEnd"/>
      <w:r w:rsidRPr="00F413C2">
        <w:rPr>
          <w:sz w:val="26"/>
          <w:szCs w:val="26"/>
          <w14:ligatures w14:val="none"/>
        </w:rPr>
        <w:t>/</w:t>
      </w:r>
      <w:proofErr w:type="spellStart"/>
      <w:r w:rsidRPr="00F413C2">
        <w:rPr>
          <w:sz w:val="26"/>
          <w:szCs w:val="26"/>
          <w14:ligatures w14:val="none"/>
        </w:rPr>
        <w:t>số</w:t>
      </w:r>
      <w:proofErr w:type="spellEnd"/>
      <w:r w:rsidRPr="00F413C2">
        <w:rPr>
          <w:sz w:val="26"/>
          <w:szCs w:val="26"/>
          <w14:ligatures w14:val="none"/>
        </w:rPr>
        <w:t xml:space="preserve"> </w:t>
      </w:r>
      <w:proofErr w:type="spellStart"/>
      <w:r w:rsidRPr="00F413C2">
        <w:rPr>
          <w:sz w:val="26"/>
          <w:szCs w:val="26"/>
          <w14:ligatures w14:val="none"/>
        </w:rPr>
        <w:t>định</w:t>
      </w:r>
      <w:proofErr w:type="spellEnd"/>
      <w:r w:rsidRPr="00F413C2">
        <w:rPr>
          <w:sz w:val="26"/>
          <w:szCs w:val="26"/>
          <w14:ligatures w14:val="none"/>
        </w:rPr>
        <w:t xml:space="preserve"> </w:t>
      </w:r>
      <w:proofErr w:type="spellStart"/>
      <w:r w:rsidRPr="00F413C2">
        <w:rPr>
          <w:sz w:val="26"/>
          <w:szCs w:val="26"/>
          <w14:ligatures w14:val="none"/>
        </w:rPr>
        <w:t>danh</w:t>
      </w:r>
      <w:proofErr w:type="spellEnd"/>
      <w:r w:rsidRPr="00F413C2">
        <w:rPr>
          <w:sz w:val="26"/>
          <w:szCs w:val="26"/>
          <w14:ligatures w14:val="none"/>
        </w:rPr>
        <w:t xml:space="preserve"> </w:t>
      </w:r>
      <w:proofErr w:type="spellStart"/>
      <w:r w:rsidRPr="00F413C2">
        <w:rPr>
          <w:sz w:val="26"/>
          <w:szCs w:val="26"/>
          <w14:ligatures w14:val="none"/>
        </w:rPr>
        <w:t>cá</w:t>
      </w:r>
      <w:proofErr w:type="spellEnd"/>
      <w:r w:rsidRPr="00F413C2">
        <w:rPr>
          <w:sz w:val="26"/>
          <w:szCs w:val="26"/>
          <w14:ligatures w14:val="none"/>
        </w:rPr>
        <w:t xml:space="preserve"> </w:t>
      </w:r>
      <w:proofErr w:type="spellStart"/>
      <w:r w:rsidRPr="00F413C2">
        <w:rPr>
          <w:sz w:val="26"/>
          <w:szCs w:val="26"/>
          <w14:ligatures w14:val="none"/>
        </w:rPr>
        <w:t>nhân</w:t>
      </w:r>
      <w:proofErr w:type="spellEnd"/>
      <w:r w:rsidRPr="00F413C2">
        <w:rPr>
          <w:sz w:val="26"/>
          <w:szCs w:val="26"/>
          <w14:ligatures w14:val="none"/>
        </w:rPr>
        <w:t>/</w:t>
      </w:r>
      <w:proofErr w:type="spellStart"/>
      <w:r w:rsidRPr="00F413C2">
        <w:rPr>
          <w:sz w:val="26"/>
          <w:szCs w:val="26"/>
          <w14:ligatures w14:val="none"/>
        </w:rPr>
        <w:t>số</w:t>
      </w:r>
      <w:proofErr w:type="spellEnd"/>
      <w:r w:rsidRPr="00F413C2">
        <w:rPr>
          <w:sz w:val="26"/>
          <w:szCs w:val="26"/>
          <w14:ligatures w14:val="none"/>
        </w:rPr>
        <w:t xml:space="preserve"> </w:t>
      </w:r>
      <w:proofErr w:type="spellStart"/>
      <w:r w:rsidRPr="00F413C2">
        <w:rPr>
          <w:sz w:val="26"/>
          <w:szCs w:val="26"/>
          <w14:ligatures w14:val="none"/>
        </w:rPr>
        <w:t>hộ</w:t>
      </w:r>
      <w:proofErr w:type="spellEnd"/>
      <w:r w:rsidRPr="00F413C2">
        <w:rPr>
          <w:sz w:val="26"/>
          <w:szCs w:val="26"/>
          <w14:ligatures w14:val="none"/>
        </w:rPr>
        <w:t xml:space="preserve"> </w:t>
      </w:r>
      <w:proofErr w:type="spellStart"/>
      <w:r w:rsidRPr="00F413C2">
        <w:rPr>
          <w:sz w:val="26"/>
          <w:szCs w:val="26"/>
          <w14:ligatures w14:val="none"/>
        </w:rPr>
        <w:t>chiếu</w:t>
      </w:r>
      <w:proofErr w:type="spellEnd"/>
      <w:r>
        <w:rPr>
          <w:sz w:val="26"/>
          <w:szCs w:val="26"/>
          <w14:ligatures w14:val="none"/>
        </w:rPr>
        <w:t>:</w:t>
      </w:r>
      <w:r w:rsidR="006F3EFE">
        <w:rPr>
          <w:sz w:val="28"/>
          <w:szCs w:val="28"/>
        </w:rPr>
        <w:t xml:space="preserve"> </w:t>
      </w:r>
      <w:r w:rsidR="006F3EFE">
        <w:rPr>
          <w:sz w:val="28"/>
          <w:szCs w:val="28"/>
          <w:lang w:val="vi-VN"/>
        </w:rPr>
        <w:t>.......................................................</w:t>
      </w:r>
      <w:r w:rsidR="008179A5">
        <w:rPr>
          <w:rStyle w:val="FootnoteReference"/>
          <w:sz w:val="28"/>
          <w:szCs w:val="28"/>
          <w:lang w:val="vi-VN"/>
        </w:rPr>
        <w:footnoteReference w:id="64"/>
      </w:r>
      <w:r w:rsidR="006F3EFE">
        <w:rPr>
          <w:sz w:val="26"/>
          <w:szCs w:val="26"/>
          <w14:ligatures w14:val="none"/>
        </w:rPr>
        <w:t>.………………...………………………</w:t>
      </w:r>
      <w:r w:rsidR="006F3EFE">
        <w:rPr>
          <w:sz w:val="26"/>
          <w:szCs w:val="26"/>
          <w:lang w:val="vi-VN"/>
          <w14:ligatures w14:val="none"/>
        </w:rPr>
        <w:t>.</w:t>
      </w:r>
    </w:p>
    <w:p w14:paraId="6FDE9401" w14:textId="7BC6C6BD" w:rsidR="00087F95" w:rsidRDefault="006F3EFE" w:rsidP="00AE18F1">
      <w:pPr>
        <w:spacing w:before="120" w:after="60"/>
        <w:ind w:firstLine="567"/>
        <w:jc w:val="both"/>
        <w:rPr>
          <w:sz w:val="26"/>
          <w:szCs w:val="26"/>
          <w:lang w:val="vi-VN"/>
          <w14:ligatures w14:val="none"/>
        </w:rPr>
      </w:pPr>
      <w:r>
        <w:rPr>
          <w:sz w:val="26"/>
          <w:szCs w:val="26"/>
          <w:lang w:val="vi-VN"/>
          <w14:ligatures w14:val="none"/>
        </w:rPr>
        <w:t>Ngày cấp .............................................. Nơi cấp: ...................................</w:t>
      </w:r>
      <w:r w:rsidR="00AE18F1">
        <w:rPr>
          <w:sz w:val="26"/>
          <w:szCs w:val="26"/>
          <w14:ligatures w14:val="none"/>
        </w:rPr>
        <w:t>...</w:t>
      </w:r>
      <w:r>
        <w:rPr>
          <w:sz w:val="26"/>
          <w:szCs w:val="26"/>
          <w:lang w:val="vi-VN"/>
          <w14:ligatures w14:val="none"/>
        </w:rPr>
        <w:t>..................</w:t>
      </w:r>
    </w:p>
    <w:p w14:paraId="48E0D15A" w14:textId="77777777" w:rsidR="00087F95" w:rsidRDefault="006F3EFE" w:rsidP="00AE18F1">
      <w:pPr>
        <w:spacing w:before="120" w:after="60"/>
        <w:ind w:firstLine="567"/>
        <w:jc w:val="both"/>
        <w:rPr>
          <w:sz w:val="26"/>
          <w:szCs w:val="26"/>
          <w:lang w:val="vi-VN"/>
          <w14:ligatures w14:val="none"/>
        </w:rPr>
      </w:pPr>
      <w:r>
        <w:rPr>
          <w:sz w:val="26"/>
          <w:szCs w:val="26"/>
          <w:lang w:val="vi-VN"/>
          <w14:ligatures w14:val="none"/>
        </w:rPr>
        <w:t>Số điện thoại liên hệ: Nhà riêng …………….. ; Di động (nếu có) ............................</w:t>
      </w:r>
    </w:p>
    <w:p w14:paraId="73CC49FA" w14:textId="3ADB485F" w:rsidR="00087F95" w:rsidRDefault="006F3EFE" w:rsidP="00AE18F1">
      <w:pPr>
        <w:spacing w:before="120" w:after="60"/>
        <w:ind w:firstLine="567"/>
        <w:jc w:val="both"/>
        <w:rPr>
          <w:sz w:val="26"/>
          <w:szCs w:val="26"/>
          <w:lang w:val="vi-VN"/>
          <w14:ligatures w14:val="none"/>
        </w:rPr>
      </w:pPr>
      <w:r>
        <w:rPr>
          <w:sz w:val="26"/>
          <w:szCs w:val="26"/>
          <w:lang w:val="vi-VN"/>
          <w14:ligatures w14:val="none"/>
        </w:rPr>
        <w:t>Khi cần báo tin cho ai? ở đâu?: ..........................................................................</w:t>
      </w:r>
      <w:r w:rsidR="00AE18F1">
        <w:rPr>
          <w:sz w:val="26"/>
          <w:szCs w:val="26"/>
          <w14:ligatures w14:val="none"/>
        </w:rPr>
        <w:t>...</w:t>
      </w:r>
      <w:r>
        <w:rPr>
          <w:sz w:val="26"/>
          <w:szCs w:val="26"/>
          <w:lang w:val="vi-VN"/>
          <w14:ligatures w14:val="none"/>
        </w:rPr>
        <w:t>.......</w:t>
      </w:r>
    </w:p>
    <w:p w14:paraId="7F3EE551" w14:textId="77777777" w:rsidR="00087F95" w:rsidRDefault="006F3EFE">
      <w:pPr>
        <w:spacing w:before="60" w:after="60"/>
        <w:jc w:val="right"/>
        <w:rPr>
          <w:sz w:val="26"/>
          <w:szCs w:val="26"/>
          <w:lang w:val="vi-VN"/>
          <w14:ligatures w14:val="none"/>
        </w:rPr>
      </w:pPr>
      <w:r>
        <w:rPr>
          <w:i/>
          <w:iCs/>
          <w:sz w:val="26"/>
          <w:szCs w:val="26"/>
          <w:lang w:val="vi-VN"/>
          <w14:ligatures w14:val="none"/>
        </w:rPr>
        <w:t>Số hiệu: …………………………</w:t>
      </w:r>
      <w:r>
        <w:rPr>
          <w:i/>
          <w:iCs/>
          <w:sz w:val="26"/>
          <w:szCs w:val="26"/>
          <w:lang w:val="vi-VN"/>
          <w14:ligatures w14:val="none"/>
        </w:rPr>
        <w:br/>
        <w:t>Ký hiệu:.........................................</w:t>
      </w:r>
    </w:p>
    <w:p w14:paraId="5F7B86CA" w14:textId="110FED4F" w:rsidR="00087F95" w:rsidRDefault="006F3EFE" w:rsidP="00AE18F1">
      <w:pPr>
        <w:spacing w:before="100"/>
        <w:ind w:firstLine="567"/>
        <w:jc w:val="both"/>
        <w:rPr>
          <w:sz w:val="26"/>
          <w:szCs w:val="26"/>
          <w:lang w:val="vi-VN"/>
          <w14:ligatures w14:val="none"/>
        </w:rPr>
      </w:pPr>
      <w:r>
        <w:rPr>
          <w:sz w:val="26"/>
          <w:szCs w:val="26"/>
          <w:lang w:val="vi-VN"/>
          <w14:ligatures w14:val="none"/>
        </w:rPr>
        <w:t>Họ và tên: ....................................................................................................</w:t>
      </w:r>
      <w:r w:rsidR="00AE18F1">
        <w:rPr>
          <w:sz w:val="26"/>
          <w:szCs w:val="26"/>
          <w14:ligatures w14:val="none"/>
        </w:rPr>
        <w:t>.....</w:t>
      </w:r>
      <w:r>
        <w:rPr>
          <w:sz w:val="26"/>
          <w:szCs w:val="26"/>
          <w:lang w:val="vi-VN"/>
          <w14:ligatures w14:val="none"/>
        </w:rPr>
        <w:t>.............</w:t>
      </w:r>
    </w:p>
    <w:p w14:paraId="20EECA27" w14:textId="7C9B158A" w:rsidR="00087F95" w:rsidRDefault="00290853" w:rsidP="00AE18F1">
      <w:pPr>
        <w:spacing w:before="100"/>
        <w:ind w:firstLine="567"/>
        <w:jc w:val="both"/>
        <w:rPr>
          <w:sz w:val="26"/>
          <w:szCs w:val="26"/>
          <w:lang w:val="vi-VN"/>
          <w14:ligatures w14:val="none"/>
        </w:rPr>
      </w:pPr>
      <w:proofErr w:type="spellStart"/>
      <w:r>
        <w:rPr>
          <w:sz w:val="28"/>
          <w:szCs w:val="28"/>
          <w:lang w:val="es-ES"/>
        </w:rPr>
        <w:t>Ngày</w:t>
      </w:r>
      <w:proofErr w:type="spellEnd"/>
      <w:r>
        <w:rPr>
          <w:sz w:val="28"/>
          <w:szCs w:val="28"/>
          <w:lang w:val="es-ES"/>
        </w:rPr>
        <w:t xml:space="preserve">, </w:t>
      </w:r>
      <w:proofErr w:type="spellStart"/>
      <w:r>
        <w:rPr>
          <w:sz w:val="28"/>
          <w:szCs w:val="28"/>
          <w:lang w:val="es-ES"/>
        </w:rPr>
        <w:t>tháng</w:t>
      </w:r>
      <w:proofErr w:type="spellEnd"/>
      <w:r>
        <w:rPr>
          <w:sz w:val="28"/>
          <w:szCs w:val="28"/>
          <w:lang w:val="es-ES"/>
        </w:rPr>
        <w:t xml:space="preserve">, </w:t>
      </w:r>
      <w:proofErr w:type="spellStart"/>
      <w:r>
        <w:rPr>
          <w:sz w:val="28"/>
          <w:szCs w:val="28"/>
          <w:lang w:val="es-ES"/>
        </w:rPr>
        <w:t>năm</w:t>
      </w:r>
      <w:proofErr w:type="spellEnd"/>
      <w:r>
        <w:rPr>
          <w:sz w:val="28"/>
          <w:szCs w:val="28"/>
          <w:lang w:val="es-ES"/>
        </w:rPr>
        <w:t xml:space="preserve"> </w:t>
      </w:r>
      <w:proofErr w:type="spellStart"/>
      <w:r>
        <w:rPr>
          <w:sz w:val="28"/>
          <w:szCs w:val="28"/>
          <w:lang w:val="es-ES"/>
        </w:rPr>
        <w:t>sinh</w:t>
      </w:r>
      <w:proofErr w:type="spellEnd"/>
      <w:r>
        <w:rPr>
          <w:sz w:val="26"/>
          <w:szCs w:val="26"/>
          <w:lang w:val="vi-VN"/>
          <w14:ligatures w14:val="none"/>
        </w:rPr>
        <w:t xml:space="preserve"> </w:t>
      </w:r>
      <w:r>
        <w:rPr>
          <w:sz w:val="26"/>
          <w:szCs w:val="26"/>
          <w14:ligatures w14:val="none"/>
        </w:rPr>
        <w:t>…………………………………</w:t>
      </w:r>
      <w:proofErr w:type="gramStart"/>
      <w:r w:rsidR="006F3EFE">
        <w:rPr>
          <w:sz w:val="26"/>
          <w:szCs w:val="26"/>
          <w:lang w:val="vi-VN"/>
          <w14:ligatures w14:val="none"/>
        </w:rPr>
        <w:t>Tại:..................</w:t>
      </w:r>
      <w:r w:rsidR="00AE18F1">
        <w:rPr>
          <w:sz w:val="26"/>
          <w:szCs w:val="26"/>
          <w14:ligatures w14:val="none"/>
        </w:rPr>
        <w:t>......</w:t>
      </w:r>
      <w:r w:rsidR="006F3EFE">
        <w:rPr>
          <w:sz w:val="26"/>
          <w:szCs w:val="26"/>
          <w:lang w:val="vi-VN"/>
          <w14:ligatures w14:val="none"/>
        </w:rPr>
        <w:t>.............</w:t>
      </w:r>
      <w:proofErr w:type="gramEnd"/>
    </w:p>
    <w:p w14:paraId="03CDFAAF" w14:textId="56623CE5" w:rsidR="00087F95" w:rsidRDefault="006F3EFE" w:rsidP="00AE18F1">
      <w:pPr>
        <w:spacing w:before="100"/>
        <w:ind w:firstLine="567"/>
        <w:jc w:val="both"/>
        <w:rPr>
          <w:sz w:val="26"/>
          <w:szCs w:val="26"/>
          <w:lang w:val="vi-VN"/>
          <w14:ligatures w14:val="none"/>
        </w:rPr>
      </w:pPr>
      <w:r>
        <w:rPr>
          <w:sz w:val="26"/>
          <w:szCs w:val="26"/>
          <w:lang w:val="vi-VN"/>
          <w14:ligatures w14:val="none"/>
        </w:rPr>
        <w:t>Nguyên quán: .............................................................................................</w:t>
      </w:r>
      <w:r w:rsidR="00AE18F1">
        <w:rPr>
          <w:sz w:val="26"/>
          <w:szCs w:val="26"/>
          <w14:ligatures w14:val="none"/>
        </w:rPr>
        <w:t>......</w:t>
      </w:r>
      <w:r>
        <w:rPr>
          <w:sz w:val="26"/>
          <w:szCs w:val="26"/>
          <w:lang w:val="vi-VN"/>
          <w14:ligatures w14:val="none"/>
        </w:rPr>
        <w:t>.............</w:t>
      </w:r>
    </w:p>
    <w:p w14:paraId="1016CE1D" w14:textId="47135757" w:rsidR="00087F95" w:rsidRDefault="006F3EFE" w:rsidP="00AE18F1">
      <w:pPr>
        <w:spacing w:before="100"/>
        <w:ind w:firstLine="567"/>
        <w:jc w:val="both"/>
        <w:rPr>
          <w:sz w:val="26"/>
          <w:szCs w:val="26"/>
          <w:lang w:val="vi-VN"/>
          <w14:ligatures w14:val="none"/>
        </w:rPr>
      </w:pPr>
      <w:r>
        <w:rPr>
          <w:sz w:val="26"/>
          <w:szCs w:val="26"/>
          <w:lang w:val="vi-VN"/>
          <w14:ligatures w14:val="none"/>
        </w:rPr>
        <w:t>...............................................................................................................</w:t>
      </w:r>
      <w:r w:rsidR="00AE18F1">
        <w:rPr>
          <w:sz w:val="26"/>
          <w:szCs w:val="26"/>
          <w14:ligatures w14:val="none"/>
        </w:rPr>
        <w:t>.......</w:t>
      </w:r>
      <w:r>
        <w:rPr>
          <w:sz w:val="26"/>
          <w:szCs w:val="26"/>
          <w:lang w:val="vi-VN"/>
          <w14:ligatures w14:val="none"/>
        </w:rPr>
        <w:t>.................</w:t>
      </w:r>
    </w:p>
    <w:p w14:paraId="55EDED66" w14:textId="01229537" w:rsidR="00087F95" w:rsidRDefault="006F3EFE" w:rsidP="00AE18F1">
      <w:pPr>
        <w:spacing w:before="100"/>
        <w:ind w:firstLine="567"/>
        <w:jc w:val="both"/>
        <w:rPr>
          <w:sz w:val="26"/>
          <w:szCs w:val="26"/>
          <w:lang w:val="vi-VN"/>
          <w14:ligatures w14:val="none"/>
        </w:rPr>
      </w:pPr>
      <w:r>
        <w:rPr>
          <w:sz w:val="26"/>
          <w:szCs w:val="26"/>
          <w:lang w:val="vi-VN"/>
          <w14:ligatures w14:val="none"/>
        </w:rPr>
        <w:t>Nơi đăng ký thường trú hiện nay:....................................................</w:t>
      </w:r>
      <w:r w:rsidR="00AE18F1">
        <w:rPr>
          <w:sz w:val="26"/>
          <w:szCs w:val="26"/>
          <w14:ligatures w14:val="none"/>
        </w:rPr>
        <w:t>....</w:t>
      </w:r>
      <w:r>
        <w:rPr>
          <w:sz w:val="26"/>
          <w:szCs w:val="26"/>
          <w:lang w:val="vi-VN"/>
          <w14:ligatures w14:val="none"/>
        </w:rPr>
        <w:t>..........................</w:t>
      </w:r>
    </w:p>
    <w:p w14:paraId="23B94B1B" w14:textId="2911397C" w:rsidR="00087F95" w:rsidRDefault="006F3EFE" w:rsidP="00AE18F1">
      <w:pPr>
        <w:spacing w:before="100"/>
        <w:ind w:firstLine="567"/>
        <w:jc w:val="both"/>
        <w:rPr>
          <w:sz w:val="26"/>
          <w:szCs w:val="26"/>
          <w:lang w:val="vi-VN"/>
          <w14:ligatures w14:val="none"/>
        </w:rPr>
      </w:pPr>
      <w:r>
        <w:rPr>
          <w:sz w:val="26"/>
          <w:szCs w:val="26"/>
          <w:lang w:val="vi-VN"/>
          <w14:ligatures w14:val="none"/>
        </w:rPr>
        <w:t>Dân tộc: ...................................................... Tôn giáo: ......................</w:t>
      </w:r>
      <w:r w:rsidR="00AE18F1">
        <w:rPr>
          <w:sz w:val="26"/>
          <w:szCs w:val="26"/>
          <w14:ligatures w14:val="none"/>
        </w:rPr>
        <w:t>.....</w:t>
      </w:r>
      <w:r>
        <w:rPr>
          <w:sz w:val="26"/>
          <w:szCs w:val="26"/>
          <w:lang w:val="vi-VN"/>
          <w14:ligatures w14:val="none"/>
        </w:rPr>
        <w:t>.......................</w:t>
      </w:r>
    </w:p>
    <w:p w14:paraId="1683179D" w14:textId="4D5E7499" w:rsidR="00087F95" w:rsidRDefault="006F3EFE" w:rsidP="00AE18F1">
      <w:pPr>
        <w:spacing w:before="100"/>
        <w:ind w:firstLine="567"/>
        <w:jc w:val="both"/>
        <w:rPr>
          <w:sz w:val="26"/>
          <w:szCs w:val="26"/>
          <w:lang w:val="vi-VN"/>
          <w14:ligatures w14:val="none"/>
        </w:rPr>
      </w:pPr>
      <w:r>
        <w:rPr>
          <w:sz w:val="26"/>
          <w:szCs w:val="26"/>
          <w:lang w:val="vi-VN"/>
          <w14:ligatures w14:val="none"/>
        </w:rPr>
        <w:t>Trình độ văn hóa: ..........................................Ngoại ngữ: ....................</w:t>
      </w:r>
      <w:r w:rsidR="00AE18F1">
        <w:rPr>
          <w:sz w:val="26"/>
          <w:szCs w:val="26"/>
          <w14:ligatures w14:val="none"/>
        </w:rPr>
        <w:t>...</w:t>
      </w:r>
      <w:r>
        <w:rPr>
          <w:sz w:val="26"/>
          <w:szCs w:val="26"/>
          <w:lang w:val="vi-VN"/>
          <w14:ligatures w14:val="none"/>
        </w:rPr>
        <w:t>.....................</w:t>
      </w:r>
    </w:p>
    <w:p w14:paraId="3E2D9C7B" w14:textId="685F4524" w:rsidR="00087F95" w:rsidRDefault="006F3EFE" w:rsidP="00AE18F1">
      <w:pPr>
        <w:spacing w:before="100"/>
        <w:ind w:firstLine="567"/>
        <w:jc w:val="both"/>
        <w:rPr>
          <w:sz w:val="26"/>
          <w:szCs w:val="26"/>
          <w:lang w:val="vi-VN"/>
          <w14:ligatures w14:val="none"/>
        </w:rPr>
      </w:pPr>
      <w:r>
        <w:rPr>
          <w:sz w:val="26"/>
          <w:szCs w:val="26"/>
          <w:lang w:val="vi-VN"/>
          <w14:ligatures w14:val="none"/>
        </w:rPr>
        <w:t>Trình độ chuyên môn: ………………………... Loại hình đào tạo: ........</w:t>
      </w:r>
      <w:r w:rsidR="00AE18F1">
        <w:rPr>
          <w:sz w:val="26"/>
          <w:szCs w:val="26"/>
          <w14:ligatures w14:val="none"/>
        </w:rPr>
        <w:t>...</w:t>
      </w:r>
      <w:r>
        <w:rPr>
          <w:sz w:val="26"/>
          <w:szCs w:val="26"/>
          <w:lang w:val="vi-VN"/>
          <w14:ligatures w14:val="none"/>
        </w:rPr>
        <w:t>..................</w:t>
      </w:r>
    </w:p>
    <w:p w14:paraId="76D8E83B" w14:textId="12EA6913" w:rsidR="00087F95" w:rsidRDefault="006F3EFE" w:rsidP="00AE18F1">
      <w:pPr>
        <w:spacing w:before="100"/>
        <w:ind w:firstLine="567"/>
        <w:jc w:val="both"/>
        <w:rPr>
          <w:sz w:val="26"/>
          <w:szCs w:val="26"/>
          <w:lang w:val="vi-VN"/>
          <w14:ligatures w14:val="none"/>
        </w:rPr>
      </w:pPr>
      <w:r>
        <w:rPr>
          <w:sz w:val="26"/>
          <w:szCs w:val="26"/>
          <w:lang w:val="vi-VN"/>
          <w14:ligatures w14:val="none"/>
        </w:rPr>
        <w:t>Chuyên ngành đào tạo:........................................................................</w:t>
      </w:r>
      <w:r w:rsidR="00AE18F1">
        <w:rPr>
          <w:sz w:val="26"/>
          <w:szCs w:val="26"/>
          <w14:ligatures w14:val="none"/>
        </w:rPr>
        <w:t>....</w:t>
      </w:r>
      <w:r>
        <w:rPr>
          <w:sz w:val="26"/>
          <w:szCs w:val="26"/>
          <w:lang w:val="vi-VN"/>
          <w14:ligatures w14:val="none"/>
        </w:rPr>
        <w:t>......................</w:t>
      </w:r>
    </w:p>
    <w:p w14:paraId="7A521F8F" w14:textId="02F49B8E" w:rsidR="00087F95" w:rsidRDefault="006F3EFE" w:rsidP="00AE18F1">
      <w:pPr>
        <w:spacing w:before="100"/>
        <w:ind w:firstLine="567"/>
        <w:rPr>
          <w:sz w:val="26"/>
          <w:szCs w:val="26"/>
          <w:lang w:val="vi-VN"/>
          <w14:ligatures w14:val="none"/>
        </w:rPr>
      </w:pPr>
      <w:r>
        <w:rPr>
          <w:sz w:val="26"/>
          <w:szCs w:val="26"/>
          <w:lang w:val="vi-VN"/>
          <w14:ligatures w14:val="none"/>
        </w:rPr>
        <w:t>Nghề nghiệp: ..................................................................</w:t>
      </w:r>
      <w:r w:rsidR="00AE18F1">
        <w:rPr>
          <w:sz w:val="26"/>
          <w:szCs w:val="26"/>
          <w14:ligatures w14:val="none"/>
        </w:rPr>
        <w:t>..</w:t>
      </w:r>
      <w:r>
        <w:rPr>
          <w:sz w:val="26"/>
          <w:szCs w:val="26"/>
          <w:lang w:val="vi-VN"/>
          <w14:ligatures w14:val="none"/>
        </w:rPr>
        <w:t>..........................................</w:t>
      </w:r>
    </w:p>
    <w:p w14:paraId="3B91A22B" w14:textId="77777777" w:rsidR="00087F95" w:rsidRDefault="006F3EFE">
      <w:pPr>
        <w:spacing w:before="60" w:after="60"/>
        <w:jc w:val="center"/>
        <w:rPr>
          <w:sz w:val="26"/>
          <w:szCs w:val="26"/>
          <w:lang w:val="vi-VN"/>
          <w14:ligatures w14:val="none"/>
        </w:rPr>
      </w:pPr>
      <w:r>
        <w:rPr>
          <w:b/>
          <w:bCs/>
          <w:sz w:val="26"/>
          <w:szCs w:val="26"/>
          <w:lang w:val="vi-VN"/>
          <w14:ligatures w14:val="none"/>
        </w:rPr>
        <w:lastRenderedPageBreak/>
        <w:t>HOÀN CẢNH GIA ĐÌNH</w:t>
      </w:r>
    </w:p>
    <w:p w14:paraId="5D0710C7" w14:textId="77777777" w:rsidR="00087F95" w:rsidRDefault="006F3EFE">
      <w:pPr>
        <w:spacing w:before="60" w:after="60"/>
        <w:ind w:firstLine="720"/>
        <w:jc w:val="both"/>
        <w:rPr>
          <w:sz w:val="26"/>
          <w:szCs w:val="26"/>
          <w:lang w:val="vi-VN"/>
          <w14:ligatures w14:val="none"/>
        </w:rPr>
      </w:pPr>
      <w:r>
        <w:rPr>
          <w:sz w:val="26"/>
          <w:szCs w:val="26"/>
          <w:lang w:val="vi-VN"/>
          <w14:ligatures w14:val="none"/>
        </w:rPr>
        <w:t>Họ và tên bố: ............................................ Tuổi………… Nghề nghiệp …………</w:t>
      </w:r>
    </w:p>
    <w:p w14:paraId="731B953B" w14:textId="77777777" w:rsidR="00087F95" w:rsidRDefault="006F3EFE">
      <w:pPr>
        <w:spacing w:before="60" w:after="60"/>
        <w:ind w:firstLine="720"/>
        <w:jc w:val="both"/>
        <w:rPr>
          <w:sz w:val="26"/>
          <w:szCs w:val="26"/>
          <w:lang w:val="vi-VN"/>
          <w14:ligatures w14:val="none"/>
        </w:rPr>
      </w:pPr>
      <w:r>
        <w:rPr>
          <w:sz w:val="26"/>
          <w:szCs w:val="26"/>
          <w:lang w:val="vi-VN"/>
          <w14:ligatures w14:val="none"/>
        </w:rPr>
        <w:t>Họ và tên mẹ: ............................................. Tuổi: ……… Nghề nghiệp …………</w:t>
      </w:r>
    </w:p>
    <w:p w14:paraId="0438EAB4" w14:textId="77777777" w:rsidR="00087F95" w:rsidRDefault="006F3EFE">
      <w:pPr>
        <w:spacing w:before="60" w:after="60"/>
        <w:ind w:firstLine="720"/>
        <w:jc w:val="both"/>
        <w:rPr>
          <w:sz w:val="26"/>
          <w:szCs w:val="26"/>
          <w:lang w:val="vi-VN"/>
          <w14:ligatures w14:val="none"/>
        </w:rPr>
      </w:pPr>
      <w:r>
        <w:rPr>
          <w:sz w:val="26"/>
          <w:szCs w:val="26"/>
          <w:lang w:val="vi-VN"/>
          <w14:ligatures w14:val="none"/>
        </w:rPr>
        <w:t xml:space="preserve">Họ và tên vợ hoặc chồng: .................................................. Tuổi: ............................. </w:t>
      </w:r>
    </w:p>
    <w:p w14:paraId="1690AF05" w14:textId="77777777" w:rsidR="00087F95" w:rsidRDefault="006F3EFE">
      <w:pPr>
        <w:spacing w:before="60" w:after="60"/>
        <w:ind w:firstLine="720"/>
        <w:jc w:val="both"/>
        <w:rPr>
          <w:sz w:val="26"/>
          <w:szCs w:val="26"/>
          <w:lang w:val="vi-VN"/>
          <w14:ligatures w14:val="none"/>
        </w:rPr>
      </w:pPr>
      <w:r>
        <w:rPr>
          <w:sz w:val="26"/>
          <w:szCs w:val="26"/>
          <w:lang w:val="vi-VN"/>
          <w14:ligatures w14:val="none"/>
        </w:rPr>
        <w:t>Nghề nghiệp:.............................................................................................................</w:t>
      </w:r>
    </w:p>
    <w:p w14:paraId="47970C10" w14:textId="77777777" w:rsidR="00087F95" w:rsidRDefault="006F3EFE">
      <w:pPr>
        <w:spacing w:before="60" w:after="60"/>
        <w:ind w:firstLine="720"/>
        <w:jc w:val="both"/>
        <w:rPr>
          <w:sz w:val="26"/>
          <w:szCs w:val="26"/>
          <w:lang w:val="vi-VN"/>
          <w14:ligatures w14:val="none"/>
        </w:rPr>
      </w:pPr>
      <w:r>
        <w:rPr>
          <w:sz w:val="26"/>
          <w:szCs w:val="26"/>
          <w:lang w:val="vi-VN"/>
          <w14:ligatures w14:val="none"/>
        </w:rPr>
        <w:t>Nơi làm việc: ............................................................................................................</w:t>
      </w:r>
    </w:p>
    <w:p w14:paraId="08B692F7" w14:textId="77777777" w:rsidR="00087F95" w:rsidRDefault="006F3EFE">
      <w:pPr>
        <w:spacing w:before="60" w:after="60"/>
        <w:ind w:firstLine="720"/>
        <w:jc w:val="both"/>
        <w:rPr>
          <w:sz w:val="26"/>
          <w:szCs w:val="26"/>
          <w:lang w:val="vi-VN"/>
          <w14:ligatures w14:val="none"/>
        </w:rPr>
      </w:pPr>
      <w:r>
        <w:rPr>
          <w:sz w:val="26"/>
          <w:szCs w:val="26"/>
          <w:lang w:val="vi-VN"/>
          <w14:ligatures w14:val="none"/>
        </w:rPr>
        <w:t>Nơi ở hiện tại: ...........................................................................................................</w:t>
      </w:r>
    </w:p>
    <w:p w14:paraId="5F30B657" w14:textId="77777777" w:rsidR="00087F95" w:rsidRDefault="006F3EFE">
      <w:pPr>
        <w:spacing w:before="60" w:after="60"/>
        <w:jc w:val="center"/>
        <w:rPr>
          <w:sz w:val="26"/>
          <w:szCs w:val="26"/>
          <w:lang w:val="vi-VN"/>
          <w14:ligatures w14:val="none"/>
        </w:rPr>
      </w:pPr>
      <w:r>
        <w:rPr>
          <w:b/>
          <w:bCs/>
          <w:sz w:val="26"/>
          <w:szCs w:val="26"/>
          <w:lang w:val="vi-VN"/>
          <w14:ligatures w14:val="none"/>
        </w:rPr>
        <w:t>QUÁ TRÌNH ĐÀO TẠO CỦA BẢN THÂN</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834"/>
        <w:gridCol w:w="2558"/>
        <w:gridCol w:w="2270"/>
        <w:gridCol w:w="2266"/>
      </w:tblGrid>
      <w:tr w:rsidR="00087F95" w14:paraId="107BD9A4" w14:textId="77777777" w:rsidTr="002A16D0">
        <w:tc>
          <w:tcPr>
            <w:tcW w:w="1834" w:type="dxa"/>
            <w:shd w:val="solid" w:color="FFFFFF" w:fill="auto"/>
            <w:tcMar>
              <w:top w:w="0" w:type="dxa"/>
              <w:left w:w="0" w:type="dxa"/>
              <w:bottom w:w="0" w:type="dxa"/>
              <w:right w:w="0" w:type="dxa"/>
            </w:tcMar>
            <w:vAlign w:val="center"/>
          </w:tcPr>
          <w:p w14:paraId="6AD012AD" w14:textId="77777777" w:rsidR="00087F95" w:rsidRDefault="006F3EFE">
            <w:pPr>
              <w:spacing w:before="60" w:after="60"/>
              <w:jc w:val="center"/>
              <w:rPr>
                <w:sz w:val="26"/>
                <w:szCs w:val="26"/>
                <w:lang w:val="vi-VN"/>
                <w14:ligatures w14:val="none"/>
              </w:rPr>
            </w:pPr>
            <w:r>
              <w:rPr>
                <w:sz w:val="26"/>
                <w:szCs w:val="26"/>
                <w:lang w:val="vi-VN"/>
                <w14:ligatures w14:val="none"/>
              </w:rPr>
              <w:t>Từ tháng năm đến tháng năm</w:t>
            </w:r>
          </w:p>
        </w:tc>
        <w:tc>
          <w:tcPr>
            <w:tcW w:w="2558" w:type="dxa"/>
            <w:shd w:val="solid" w:color="FFFFFF" w:fill="auto"/>
            <w:tcMar>
              <w:top w:w="0" w:type="dxa"/>
              <w:left w:w="0" w:type="dxa"/>
              <w:bottom w:w="0" w:type="dxa"/>
              <w:right w:w="0" w:type="dxa"/>
            </w:tcMar>
            <w:vAlign w:val="center"/>
          </w:tcPr>
          <w:p w14:paraId="4B696657" w14:textId="77777777" w:rsidR="00087F95" w:rsidRDefault="006F3EFE">
            <w:pPr>
              <w:spacing w:before="60" w:after="60"/>
              <w:jc w:val="center"/>
              <w:rPr>
                <w:sz w:val="26"/>
                <w:szCs w:val="26"/>
                <w14:ligatures w14:val="none"/>
              </w:rPr>
            </w:pPr>
            <w:r>
              <w:rPr>
                <w:sz w:val="26"/>
                <w:szCs w:val="26"/>
                <w:lang w:val="vi-VN"/>
                <w14:ligatures w14:val="none"/>
              </w:rPr>
              <w:t>Chuyên ngành đào tạo</w:t>
            </w:r>
          </w:p>
        </w:tc>
        <w:tc>
          <w:tcPr>
            <w:tcW w:w="2270" w:type="dxa"/>
            <w:shd w:val="solid" w:color="FFFFFF" w:fill="auto"/>
            <w:tcMar>
              <w:top w:w="0" w:type="dxa"/>
              <w:left w:w="0" w:type="dxa"/>
              <w:bottom w:w="0" w:type="dxa"/>
              <w:right w:w="0" w:type="dxa"/>
            </w:tcMar>
            <w:vAlign w:val="center"/>
          </w:tcPr>
          <w:p w14:paraId="2587FC3C" w14:textId="77777777" w:rsidR="00087F95" w:rsidRDefault="006F3EFE">
            <w:pPr>
              <w:spacing w:before="60" w:after="60"/>
              <w:jc w:val="center"/>
              <w:rPr>
                <w:sz w:val="26"/>
                <w:szCs w:val="26"/>
                <w14:ligatures w14:val="none"/>
              </w:rPr>
            </w:pPr>
            <w:r>
              <w:rPr>
                <w:sz w:val="26"/>
                <w:szCs w:val="26"/>
                <w:lang w:val="vi-VN"/>
                <w14:ligatures w14:val="none"/>
              </w:rPr>
              <w:t>Tên cơ sở đào tạo</w:t>
            </w:r>
          </w:p>
        </w:tc>
        <w:tc>
          <w:tcPr>
            <w:tcW w:w="2266" w:type="dxa"/>
            <w:shd w:val="solid" w:color="FFFFFF" w:fill="auto"/>
            <w:tcMar>
              <w:top w:w="0" w:type="dxa"/>
              <w:left w:w="0" w:type="dxa"/>
              <w:bottom w:w="0" w:type="dxa"/>
              <w:right w:w="0" w:type="dxa"/>
            </w:tcMar>
            <w:vAlign w:val="center"/>
          </w:tcPr>
          <w:p w14:paraId="6CE46176" w14:textId="77777777" w:rsidR="00087F95" w:rsidRDefault="006F3EFE">
            <w:pPr>
              <w:spacing w:before="60" w:after="60"/>
              <w:jc w:val="center"/>
              <w:rPr>
                <w:sz w:val="26"/>
                <w:szCs w:val="26"/>
                <w14:ligatures w14:val="none"/>
              </w:rPr>
            </w:pPr>
            <w:r>
              <w:rPr>
                <w:sz w:val="26"/>
                <w:szCs w:val="26"/>
                <w:lang w:val="vi-VN"/>
                <w14:ligatures w14:val="none"/>
              </w:rPr>
              <w:t>Văn bằng, chứng chỉ được cấp</w:t>
            </w:r>
          </w:p>
        </w:tc>
      </w:tr>
      <w:tr w:rsidR="00087F95" w14:paraId="1C0B460E" w14:textId="77777777" w:rsidTr="002A16D0">
        <w:tc>
          <w:tcPr>
            <w:tcW w:w="1834" w:type="dxa"/>
            <w:shd w:val="solid" w:color="FFFFFF" w:fill="auto"/>
            <w:tcMar>
              <w:top w:w="0" w:type="dxa"/>
              <w:left w:w="0" w:type="dxa"/>
              <w:bottom w:w="0" w:type="dxa"/>
              <w:right w:w="0" w:type="dxa"/>
            </w:tcMar>
          </w:tcPr>
          <w:p w14:paraId="7A592019" w14:textId="77777777" w:rsidR="00087F95" w:rsidRDefault="006F3EFE">
            <w:pPr>
              <w:spacing w:before="60" w:after="60"/>
              <w:rPr>
                <w:sz w:val="26"/>
                <w:szCs w:val="26"/>
                <w14:ligatures w14:val="none"/>
              </w:rPr>
            </w:pPr>
            <w:r>
              <w:rPr>
                <w:sz w:val="26"/>
                <w:szCs w:val="26"/>
                <w:lang w:val="vi-VN"/>
                <w14:ligatures w14:val="none"/>
              </w:rPr>
              <w:t> </w:t>
            </w:r>
          </w:p>
        </w:tc>
        <w:tc>
          <w:tcPr>
            <w:tcW w:w="2558" w:type="dxa"/>
            <w:shd w:val="solid" w:color="FFFFFF" w:fill="auto"/>
            <w:tcMar>
              <w:top w:w="0" w:type="dxa"/>
              <w:left w:w="0" w:type="dxa"/>
              <w:bottom w:w="0" w:type="dxa"/>
              <w:right w:w="0" w:type="dxa"/>
            </w:tcMar>
          </w:tcPr>
          <w:p w14:paraId="48314FC6" w14:textId="77777777" w:rsidR="00087F95" w:rsidRDefault="006F3EFE">
            <w:pPr>
              <w:spacing w:before="60" w:after="60"/>
              <w:rPr>
                <w:sz w:val="26"/>
                <w:szCs w:val="26"/>
                <w14:ligatures w14:val="none"/>
              </w:rPr>
            </w:pPr>
            <w:r>
              <w:rPr>
                <w:sz w:val="26"/>
                <w:szCs w:val="26"/>
                <w:lang w:val="vi-VN"/>
                <w14:ligatures w14:val="none"/>
              </w:rPr>
              <w:t> </w:t>
            </w:r>
          </w:p>
        </w:tc>
        <w:tc>
          <w:tcPr>
            <w:tcW w:w="2270" w:type="dxa"/>
            <w:shd w:val="solid" w:color="FFFFFF" w:fill="auto"/>
            <w:tcMar>
              <w:top w:w="0" w:type="dxa"/>
              <w:left w:w="0" w:type="dxa"/>
              <w:bottom w:w="0" w:type="dxa"/>
              <w:right w:w="0" w:type="dxa"/>
            </w:tcMar>
          </w:tcPr>
          <w:p w14:paraId="26CE3FF7" w14:textId="77777777" w:rsidR="00087F95" w:rsidRDefault="006F3EFE">
            <w:pPr>
              <w:spacing w:before="60" w:after="60"/>
              <w:rPr>
                <w:sz w:val="26"/>
                <w:szCs w:val="26"/>
                <w14:ligatures w14:val="none"/>
              </w:rPr>
            </w:pPr>
            <w:r>
              <w:rPr>
                <w:sz w:val="26"/>
                <w:szCs w:val="26"/>
                <w:lang w:val="vi-VN"/>
                <w14:ligatures w14:val="none"/>
              </w:rPr>
              <w:t> </w:t>
            </w:r>
          </w:p>
        </w:tc>
        <w:tc>
          <w:tcPr>
            <w:tcW w:w="2266" w:type="dxa"/>
            <w:shd w:val="solid" w:color="FFFFFF" w:fill="auto"/>
            <w:tcMar>
              <w:top w:w="0" w:type="dxa"/>
              <w:left w:w="0" w:type="dxa"/>
              <w:bottom w:w="0" w:type="dxa"/>
              <w:right w:w="0" w:type="dxa"/>
            </w:tcMar>
          </w:tcPr>
          <w:p w14:paraId="5178A2D2" w14:textId="77777777" w:rsidR="00087F95" w:rsidRDefault="006F3EFE">
            <w:pPr>
              <w:spacing w:before="60" w:after="60"/>
              <w:rPr>
                <w:sz w:val="26"/>
                <w:szCs w:val="26"/>
                <w14:ligatures w14:val="none"/>
              </w:rPr>
            </w:pPr>
            <w:r>
              <w:rPr>
                <w:sz w:val="26"/>
                <w:szCs w:val="26"/>
                <w:lang w:val="vi-VN"/>
                <w14:ligatures w14:val="none"/>
              </w:rPr>
              <w:t> </w:t>
            </w:r>
          </w:p>
        </w:tc>
      </w:tr>
      <w:tr w:rsidR="00087F95" w14:paraId="3006E33A" w14:textId="77777777" w:rsidTr="002A16D0">
        <w:tc>
          <w:tcPr>
            <w:tcW w:w="1834" w:type="dxa"/>
            <w:shd w:val="solid" w:color="FFFFFF" w:fill="auto"/>
            <w:tcMar>
              <w:top w:w="0" w:type="dxa"/>
              <w:left w:w="0" w:type="dxa"/>
              <w:bottom w:w="0" w:type="dxa"/>
              <w:right w:w="0" w:type="dxa"/>
            </w:tcMar>
          </w:tcPr>
          <w:p w14:paraId="778B52E9" w14:textId="77777777" w:rsidR="00087F95" w:rsidRDefault="006F3EFE">
            <w:pPr>
              <w:spacing w:before="60" w:after="60"/>
              <w:rPr>
                <w:sz w:val="26"/>
                <w:szCs w:val="26"/>
                <w14:ligatures w14:val="none"/>
              </w:rPr>
            </w:pPr>
            <w:r>
              <w:rPr>
                <w:sz w:val="26"/>
                <w:szCs w:val="26"/>
                <w:lang w:val="vi-VN"/>
                <w14:ligatures w14:val="none"/>
              </w:rPr>
              <w:t> </w:t>
            </w:r>
          </w:p>
        </w:tc>
        <w:tc>
          <w:tcPr>
            <w:tcW w:w="2558" w:type="dxa"/>
            <w:shd w:val="solid" w:color="FFFFFF" w:fill="auto"/>
            <w:tcMar>
              <w:top w:w="0" w:type="dxa"/>
              <w:left w:w="0" w:type="dxa"/>
              <w:bottom w:w="0" w:type="dxa"/>
              <w:right w:w="0" w:type="dxa"/>
            </w:tcMar>
          </w:tcPr>
          <w:p w14:paraId="36F8ADF4" w14:textId="77777777" w:rsidR="00087F95" w:rsidRDefault="006F3EFE">
            <w:pPr>
              <w:spacing w:before="60" w:after="60"/>
              <w:rPr>
                <w:sz w:val="26"/>
                <w:szCs w:val="26"/>
                <w14:ligatures w14:val="none"/>
              </w:rPr>
            </w:pPr>
            <w:r>
              <w:rPr>
                <w:sz w:val="26"/>
                <w:szCs w:val="26"/>
                <w:lang w:val="vi-VN"/>
                <w14:ligatures w14:val="none"/>
              </w:rPr>
              <w:t> </w:t>
            </w:r>
          </w:p>
        </w:tc>
        <w:tc>
          <w:tcPr>
            <w:tcW w:w="2270" w:type="dxa"/>
            <w:shd w:val="solid" w:color="FFFFFF" w:fill="auto"/>
            <w:tcMar>
              <w:top w:w="0" w:type="dxa"/>
              <w:left w:w="0" w:type="dxa"/>
              <w:bottom w:w="0" w:type="dxa"/>
              <w:right w:w="0" w:type="dxa"/>
            </w:tcMar>
          </w:tcPr>
          <w:p w14:paraId="7D364679" w14:textId="77777777" w:rsidR="00087F95" w:rsidRDefault="006F3EFE">
            <w:pPr>
              <w:spacing w:before="60" w:after="60"/>
              <w:rPr>
                <w:sz w:val="26"/>
                <w:szCs w:val="26"/>
                <w14:ligatures w14:val="none"/>
              </w:rPr>
            </w:pPr>
            <w:r>
              <w:rPr>
                <w:sz w:val="26"/>
                <w:szCs w:val="26"/>
                <w:lang w:val="vi-VN"/>
                <w14:ligatures w14:val="none"/>
              </w:rPr>
              <w:t> </w:t>
            </w:r>
          </w:p>
        </w:tc>
        <w:tc>
          <w:tcPr>
            <w:tcW w:w="2266" w:type="dxa"/>
            <w:shd w:val="solid" w:color="FFFFFF" w:fill="auto"/>
            <w:tcMar>
              <w:top w:w="0" w:type="dxa"/>
              <w:left w:w="0" w:type="dxa"/>
              <w:bottom w:w="0" w:type="dxa"/>
              <w:right w:w="0" w:type="dxa"/>
            </w:tcMar>
          </w:tcPr>
          <w:p w14:paraId="263A922F" w14:textId="77777777" w:rsidR="00087F95" w:rsidRDefault="006F3EFE">
            <w:pPr>
              <w:spacing w:before="60" w:after="60"/>
              <w:rPr>
                <w:sz w:val="26"/>
                <w:szCs w:val="26"/>
                <w14:ligatures w14:val="none"/>
              </w:rPr>
            </w:pPr>
            <w:r>
              <w:rPr>
                <w:sz w:val="26"/>
                <w:szCs w:val="26"/>
                <w:lang w:val="vi-VN"/>
                <w14:ligatures w14:val="none"/>
              </w:rPr>
              <w:t> </w:t>
            </w:r>
          </w:p>
        </w:tc>
      </w:tr>
      <w:tr w:rsidR="00087F95" w14:paraId="19F6363C" w14:textId="77777777" w:rsidTr="002A16D0">
        <w:tc>
          <w:tcPr>
            <w:tcW w:w="1834" w:type="dxa"/>
            <w:shd w:val="solid" w:color="FFFFFF" w:fill="auto"/>
            <w:tcMar>
              <w:top w:w="0" w:type="dxa"/>
              <w:left w:w="0" w:type="dxa"/>
              <w:bottom w:w="0" w:type="dxa"/>
              <w:right w:w="0" w:type="dxa"/>
            </w:tcMar>
          </w:tcPr>
          <w:p w14:paraId="1347ECDC" w14:textId="77777777" w:rsidR="00087F95" w:rsidRDefault="006F3EFE">
            <w:pPr>
              <w:spacing w:before="60" w:after="60"/>
              <w:rPr>
                <w:sz w:val="26"/>
                <w:szCs w:val="26"/>
                <w14:ligatures w14:val="none"/>
              </w:rPr>
            </w:pPr>
            <w:r>
              <w:rPr>
                <w:sz w:val="26"/>
                <w:szCs w:val="26"/>
                <w:lang w:val="vi-VN"/>
                <w14:ligatures w14:val="none"/>
              </w:rPr>
              <w:t> </w:t>
            </w:r>
          </w:p>
        </w:tc>
        <w:tc>
          <w:tcPr>
            <w:tcW w:w="2558" w:type="dxa"/>
            <w:shd w:val="solid" w:color="FFFFFF" w:fill="auto"/>
            <w:tcMar>
              <w:top w:w="0" w:type="dxa"/>
              <w:left w:w="0" w:type="dxa"/>
              <w:bottom w:w="0" w:type="dxa"/>
              <w:right w:w="0" w:type="dxa"/>
            </w:tcMar>
          </w:tcPr>
          <w:p w14:paraId="49565DA8" w14:textId="77777777" w:rsidR="00087F95" w:rsidRDefault="006F3EFE">
            <w:pPr>
              <w:spacing w:before="60" w:after="60"/>
              <w:rPr>
                <w:sz w:val="26"/>
                <w:szCs w:val="26"/>
                <w14:ligatures w14:val="none"/>
              </w:rPr>
            </w:pPr>
            <w:r>
              <w:rPr>
                <w:sz w:val="26"/>
                <w:szCs w:val="26"/>
                <w:lang w:val="vi-VN"/>
                <w14:ligatures w14:val="none"/>
              </w:rPr>
              <w:t> </w:t>
            </w:r>
          </w:p>
        </w:tc>
        <w:tc>
          <w:tcPr>
            <w:tcW w:w="2270" w:type="dxa"/>
            <w:shd w:val="solid" w:color="FFFFFF" w:fill="auto"/>
            <w:tcMar>
              <w:top w:w="0" w:type="dxa"/>
              <w:left w:w="0" w:type="dxa"/>
              <w:bottom w:w="0" w:type="dxa"/>
              <w:right w:w="0" w:type="dxa"/>
            </w:tcMar>
          </w:tcPr>
          <w:p w14:paraId="1153D68B" w14:textId="77777777" w:rsidR="00087F95" w:rsidRDefault="006F3EFE">
            <w:pPr>
              <w:spacing w:before="60" w:after="60"/>
              <w:rPr>
                <w:sz w:val="26"/>
                <w:szCs w:val="26"/>
                <w14:ligatures w14:val="none"/>
              </w:rPr>
            </w:pPr>
            <w:r>
              <w:rPr>
                <w:sz w:val="26"/>
                <w:szCs w:val="26"/>
                <w:lang w:val="vi-VN"/>
                <w14:ligatures w14:val="none"/>
              </w:rPr>
              <w:t> </w:t>
            </w:r>
          </w:p>
        </w:tc>
        <w:tc>
          <w:tcPr>
            <w:tcW w:w="2266" w:type="dxa"/>
            <w:shd w:val="solid" w:color="FFFFFF" w:fill="auto"/>
            <w:tcMar>
              <w:top w:w="0" w:type="dxa"/>
              <w:left w:w="0" w:type="dxa"/>
              <w:bottom w:w="0" w:type="dxa"/>
              <w:right w:w="0" w:type="dxa"/>
            </w:tcMar>
          </w:tcPr>
          <w:p w14:paraId="585A442C" w14:textId="77777777" w:rsidR="00087F95" w:rsidRDefault="006F3EFE">
            <w:pPr>
              <w:spacing w:before="60" w:after="60"/>
              <w:rPr>
                <w:sz w:val="26"/>
                <w:szCs w:val="26"/>
                <w14:ligatures w14:val="none"/>
              </w:rPr>
            </w:pPr>
            <w:r>
              <w:rPr>
                <w:sz w:val="26"/>
                <w:szCs w:val="26"/>
                <w:lang w:val="vi-VN"/>
                <w14:ligatures w14:val="none"/>
              </w:rPr>
              <w:t> </w:t>
            </w:r>
          </w:p>
        </w:tc>
      </w:tr>
      <w:tr w:rsidR="00087F95" w14:paraId="61E929DA" w14:textId="77777777" w:rsidTr="002A16D0">
        <w:tc>
          <w:tcPr>
            <w:tcW w:w="1834" w:type="dxa"/>
            <w:shd w:val="solid" w:color="FFFFFF" w:fill="auto"/>
            <w:tcMar>
              <w:top w:w="0" w:type="dxa"/>
              <w:left w:w="0" w:type="dxa"/>
              <w:bottom w:w="0" w:type="dxa"/>
              <w:right w:w="0" w:type="dxa"/>
            </w:tcMar>
          </w:tcPr>
          <w:p w14:paraId="158B6501" w14:textId="77777777" w:rsidR="00087F95" w:rsidRDefault="006F3EFE">
            <w:pPr>
              <w:spacing w:before="60" w:after="60"/>
              <w:rPr>
                <w:sz w:val="26"/>
                <w:szCs w:val="26"/>
                <w14:ligatures w14:val="none"/>
              </w:rPr>
            </w:pPr>
            <w:r>
              <w:rPr>
                <w:sz w:val="26"/>
                <w:szCs w:val="26"/>
                <w:lang w:val="vi-VN"/>
                <w14:ligatures w14:val="none"/>
              </w:rPr>
              <w:t> </w:t>
            </w:r>
          </w:p>
        </w:tc>
        <w:tc>
          <w:tcPr>
            <w:tcW w:w="2558" w:type="dxa"/>
            <w:shd w:val="solid" w:color="FFFFFF" w:fill="auto"/>
            <w:tcMar>
              <w:top w:w="0" w:type="dxa"/>
              <w:left w:w="0" w:type="dxa"/>
              <w:bottom w:w="0" w:type="dxa"/>
              <w:right w:w="0" w:type="dxa"/>
            </w:tcMar>
          </w:tcPr>
          <w:p w14:paraId="1FAE9C99" w14:textId="77777777" w:rsidR="00087F95" w:rsidRDefault="006F3EFE">
            <w:pPr>
              <w:spacing w:before="60" w:after="60"/>
              <w:rPr>
                <w:sz w:val="26"/>
                <w:szCs w:val="26"/>
                <w14:ligatures w14:val="none"/>
              </w:rPr>
            </w:pPr>
            <w:r>
              <w:rPr>
                <w:sz w:val="26"/>
                <w:szCs w:val="26"/>
                <w:lang w:val="vi-VN"/>
                <w14:ligatures w14:val="none"/>
              </w:rPr>
              <w:t> </w:t>
            </w:r>
          </w:p>
        </w:tc>
        <w:tc>
          <w:tcPr>
            <w:tcW w:w="2270" w:type="dxa"/>
            <w:shd w:val="solid" w:color="FFFFFF" w:fill="auto"/>
            <w:tcMar>
              <w:top w:w="0" w:type="dxa"/>
              <w:left w:w="0" w:type="dxa"/>
              <w:bottom w:w="0" w:type="dxa"/>
              <w:right w:w="0" w:type="dxa"/>
            </w:tcMar>
          </w:tcPr>
          <w:p w14:paraId="08BA6D21" w14:textId="77777777" w:rsidR="00087F95" w:rsidRDefault="006F3EFE">
            <w:pPr>
              <w:spacing w:before="60" w:after="60"/>
              <w:rPr>
                <w:sz w:val="26"/>
                <w:szCs w:val="26"/>
                <w14:ligatures w14:val="none"/>
              </w:rPr>
            </w:pPr>
            <w:r>
              <w:rPr>
                <w:sz w:val="26"/>
                <w:szCs w:val="26"/>
                <w:lang w:val="vi-VN"/>
                <w14:ligatures w14:val="none"/>
              </w:rPr>
              <w:t> </w:t>
            </w:r>
          </w:p>
        </w:tc>
        <w:tc>
          <w:tcPr>
            <w:tcW w:w="2266" w:type="dxa"/>
            <w:shd w:val="solid" w:color="FFFFFF" w:fill="auto"/>
            <w:tcMar>
              <w:top w:w="0" w:type="dxa"/>
              <w:left w:w="0" w:type="dxa"/>
              <w:bottom w:w="0" w:type="dxa"/>
              <w:right w:w="0" w:type="dxa"/>
            </w:tcMar>
          </w:tcPr>
          <w:p w14:paraId="72F952C4" w14:textId="77777777" w:rsidR="00087F95" w:rsidRDefault="006F3EFE">
            <w:pPr>
              <w:spacing w:before="60" w:after="60"/>
              <w:rPr>
                <w:sz w:val="26"/>
                <w:szCs w:val="26"/>
                <w14:ligatures w14:val="none"/>
              </w:rPr>
            </w:pPr>
            <w:r>
              <w:rPr>
                <w:sz w:val="26"/>
                <w:szCs w:val="26"/>
                <w:lang w:val="vi-VN"/>
                <w14:ligatures w14:val="none"/>
              </w:rPr>
              <w:t> </w:t>
            </w:r>
          </w:p>
        </w:tc>
      </w:tr>
      <w:tr w:rsidR="00087F95" w14:paraId="0256133F" w14:textId="77777777" w:rsidTr="002A16D0">
        <w:tc>
          <w:tcPr>
            <w:tcW w:w="1834" w:type="dxa"/>
            <w:shd w:val="solid" w:color="FFFFFF" w:fill="auto"/>
            <w:tcMar>
              <w:top w:w="0" w:type="dxa"/>
              <w:left w:w="0" w:type="dxa"/>
              <w:bottom w:w="0" w:type="dxa"/>
              <w:right w:w="0" w:type="dxa"/>
            </w:tcMar>
          </w:tcPr>
          <w:p w14:paraId="48F78BC0" w14:textId="77777777" w:rsidR="00087F95" w:rsidRDefault="006F3EFE">
            <w:pPr>
              <w:spacing w:before="60" w:after="60"/>
              <w:rPr>
                <w:sz w:val="26"/>
                <w:szCs w:val="26"/>
                <w14:ligatures w14:val="none"/>
              </w:rPr>
            </w:pPr>
            <w:r>
              <w:rPr>
                <w:sz w:val="26"/>
                <w:szCs w:val="26"/>
                <w:lang w:val="vi-VN"/>
                <w14:ligatures w14:val="none"/>
              </w:rPr>
              <w:t> </w:t>
            </w:r>
          </w:p>
        </w:tc>
        <w:tc>
          <w:tcPr>
            <w:tcW w:w="2558" w:type="dxa"/>
            <w:shd w:val="solid" w:color="FFFFFF" w:fill="auto"/>
            <w:tcMar>
              <w:top w:w="0" w:type="dxa"/>
              <w:left w:w="0" w:type="dxa"/>
              <w:bottom w:w="0" w:type="dxa"/>
              <w:right w:w="0" w:type="dxa"/>
            </w:tcMar>
          </w:tcPr>
          <w:p w14:paraId="5BB932BE" w14:textId="77777777" w:rsidR="00087F95" w:rsidRDefault="006F3EFE">
            <w:pPr>
              <w:spacing w:before="60" w:after="60"/>
              <w:rPr>
                <w:sz w:val="26"/>
                <w:szCs w:val="26"/>
                <w14:ligatures w14:val="none"/>
              </w:rPr>
            </w:pPr>
            <w:r>
              <w:rPr>
                <w:sz w:val="26"/>
                <w:szCs w:val="26"/>
                <w:lang w:val="vi-VN"/>
                <w14:ligatures w14:val="none"/>
              </w:rPr>
              <w:t> </w:t>
            </w:r>
          </w:p>
        </w:tc>
        <w:tc>
          <w:tcPr>
            <w:tcW w:w="2270" w:type="dxa"/>
            <w:shd w:val="solid" w:color="FFFFFF" w:fill="auto"/>
            <w:tcMar>
              <w:top w:w="0" w:type="dxa"/>
              <w:left w:w="0" w:type="dxa"/>
              <w:bottom w:w="0" w:type="dxa"/>
              <w:right w:w="0" w:type="dxa"/>
            </w:tcMar>
          </w:tcPr>
          <w:p w14:paraId="6ADC95BD" w14:textId="77777777" w:rsidR="00087F95" w:rsidRDefault="006F3EFE">
            <w:pPr>
              <w:spacing w:before="60" w:after="60"/>
              <w:rPr>
                <w:sz w:val="26"/>
                <w:szCs w:val="26"/>
                <w14:ligatures w14:val="none"/>
              </w:rPr>
            </w:pPr>
            <w:r>
              <w:rPr>
                <w:sz w:val="26"/>
                <w:szCs w:val="26"/>
                <w:lang w:val="vi-VN"/>
                <w14:ligatures w14:val="none"/>
              </w:rPr>
              <w:t> </w:t>
            </w:r>
          </w:p>
        </w:tc>
        <w:tc>
          <w:tcPr>
            <w:tcW w:w="2266" w:type="dxa"/>
            <w:shd w:val="solid" w:color="FFFFFF" w:fill="auto"/>
            <w:tcMar>
              <w:top w:w="0" w:type="dxa"/>
              <w:left w:w="0" w:type="dxa"/>
              <w:bottom w:w="0" w:type="dxa"/>
              <w:right w:w="0" w:type="dxa"/>
            </w:tcMar>
          </w:tcPr>
          <w:p w14:paraId="2B695106" w14:textId="77777777" w:rsidR="00087F95" w:rsidRDefault="006F3EFE">
            <w:pPr>
              <w:spacing w:before="60" w:after="60"/>
              <w:rPr>
                <w:sz w:val="26"/>
                <w:szCs w:val="26"/>
                <w14:ligatures w14:val="none"/>
              </w:rPr>
            </w:pPr>
            <w:r>
              <w:rPr>
                <w:sz w:val="26"/>
                <w:szCs w:val="26"/>
                <w:lang w:val="vi-VN"/>
                <w14:ligatures w14:val="none"/>
              </w:rPr>
              <w:t> </w:t>
            </w:r>
          </w:p>
        </w:tc>
      </w:tr>
    </w:tbl>
    <w:p w14:paraId="3B2D16FA" w14:textId="77777777" w:rsidR="00087F95" w:rsidRDefault="006F3EFE">
      <w:pPr>
        <w:spacing w:before="60" w:after="60"/>
        <w:jc w:val="center"/>
        <w:rPr>
          <w:sz w:val="26"/>
          <w:szCs w:val="26"/>
          <w:lang w:val="vi-VN"/>
          <w14:ligatures w14:val="none"/>
        </w:rPr>
      </w:pPr>
      <w:r>
        <w:rPr>
          <w:b/>
          <w:bCs/>
          <w:sz w:val="26"/>
          <w:szCs w:val="26"/>
          <w:lang w:val="vi-VN"/>
          <w14:ligatures w14:val="none"/>
        </w:rPr>
        <w:t>QUÁ TRÌNH CÔNG TÁC CỦA BẢN THÂN</w:t>
      </w:r>
    </w:p>
    <w:tbl>
      <w:tblPr>
        <w:tblW w:w="89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814"/>
        <w:gridCol w:w="2707"/>
        <w:gridCol w:w="2137"/>
        <w:gridCol w:w="2261"/>
      </w:tblGrid>
      <w:tr w:rsidR="00087F95" w14:paraId="5B0C76EC" w14:textId="77777777" w:rsidTr="002A16D0">
        <w:tc>
          <w:tcPr>
            <w:tcW w:w="1814" w:type="dxa"/>
            <w:shd w:val="solid" w:color="FFFFFF" w:fill="auto"/>
            <w:tcMar>
              <w:top w:w="0" w:type="dxa"/>
              <w:left w:w="0" w:type="dxa"/>
              <w:bottom w:w="0" w:type="dxa"/>
              <w:right w:w="0" w:type="dxa"/>
            </w:tcMar>
            <w:vAlign w:val="center"/>
          </w:tcPr>
          <w:p w14:paraId="4BD74C6A" w14:textId="77777777" w:rsidR="00087F95" w:rsidRDefault="006F3EFE">
            <w:pPr>
              <w:spacing w:before="60" w:after="60"/>
              <w:jc w:val="center"/>
              <w:rPr>
                <w:sz w:val="26"/>
                <w:szCs w:val="26"/>
                <w:lang w:val="vi-VN"/>
                <w14:ligatures w14:val="none"/>
              </w:rPr>
            </w:pPr>
            <w:r>
              <w:rPr>
                <w:sz w:val="26"/>
                <w:szCs w:val="26"/>
                <w:lang w:val="vi-VN"/>
                <w14:ligatures w14:val="none"/>
              </w:rPr>
              <w:t>Từ tháng năm đến tháng năm</w:t>
            </w:r>
          </w:p>
        </w:tc>
        <w:tc>
          <w:tcPr>
            <w:tcW w:w="2707" w:type="dxa"/>
            <w:shd w:val="solid" w:color="FFFFFF" w:fill="auto"/>
            <w:tcMar>
              <w:top w:w="0" w:type="dxa"/>
              <w:left w:w="0" w:type="dxa"/>
              <w:bottom w:w="0" w:type="dxa"/>
              <w:right w:w="0" w:type="dxa"/>
            </w:tcMar>
            <w:vAlign w:val="center"/>
          </w:tcPr>
          <w:p w14:paraId="1D9B55F4" w14:textId="77777777" w:rsidR="00087F95" w:rsidRDefault="006F3EFE">
            <w:pPr>
              <w:spacing w:before="60" w:after="60"/>
              <w:jc w:val="center"/>
              <w:rPr>
                <w:sz w:val="26"/>
                <w:szCs w:val="26"/>
                <w14:ligatures w14:val="none"/>
              </w:rPr>
            </w:pPr>
            <w:r>
              <w:rPr>
                <w:sz w:val="26"/>
                <w:szCs w:val="26"/>
                <w:lang w:val="vi-VN"/>
                <w14:ligatures w14:val="none"/>
              </w:rPr>
              <w:t>Làm công tác gì?</w:t>
            </w:r>
          </w:p>
        </w:tc>
        <w:tc>
          <w:tcPr>
            <w:tcW w:w="2137" w:type="dxa"/>
            <w:shd w:val="solid" w:color="FFFFFF" w:fill="auto"/>
            <w:tcMar>
              <w:top w:w="0" w:type="dxa"/>
              <w:left w:w="0" w:type="dxa"/>
              <w:bottom w:w="0" w:type="dxa"/>
              <w:right w:w="0" w:type="dxa"/>
            </w:tcMar>
            <w:vAlign w:val="center"/>
          </w:tcPr>
          <w:p w14:paraId="6B3D2424" w14:textId="77777777" w:rsidR="00087F95" w:rsidRDefault="006F3EFE">
            <w:pPr>
              <w:spacing w:before="60" w:after="60"/>
              <w:jc w:val="center"/>
              <w:rPr>
                <w:sz w:val="26"/>
                <w:szCs w:val="26"/>
                <w14:ligatures w14:val="none"/>
              </w:rPr>
            </w:pPr>
            <w:r>
              <w:rPr>
                <w:sz w:val="26"/>
                <w:szCs w:val="26"/>
                <w:lang w:val="vi-VN"/>
                <w14:ligatures w14:val="none"/>
              </w:rPr>
              <w:t>Ở đâu?</w:t>
            </w:r>
          </w:p>
        </w:tc>
        <w:tc>
          <w:tcPr>
            <w:tcW w:w="2261" w:type="dxa"/>
            <w:shd w:val="solid" w:color="FFFFFF" w:fill="auto"/>
            <w:tcMar>
              <w:top w:w="0" w:type="dxa"/>
              <w:left w:w="0" w:type="dxa"/>
              <w:bottom w:w="0" w:type="dxa"/>
              <w:right w:w="0" w:type="dxa"/>
            </w:tcMar>
            <w:vAlign w:val="center"/>
          </w:tcPr>
          <w:p w14:paraId="23A06341" w14:textId="77777777" w:rsidR="00087F95" w:rsidRDefault="006F3EFE">
            <w:pPr>
              <w:spacing w:before="60" w:after="60"/>
              <w:jc w:val="center"/>
              <w:rPr>
                <w:sz w:val="26"/>
                <w:szCs w:val="26"/>
                <w14:ligatures w14:val="none"/>
              </w:rPr>
            </w:pPr>
            <w:r>
              <w:rPr>
                <w:sz w:val="26"/>
                <w:szCs w:val="26"/>
                <w:lang w:val="vi-VN"/>
                <w14:ligatures w14:val="none"/>
              </w:rPr>
              <w:t>Giữ chức vụ gì?</w:t>
            </w:r>
          </w:p>
        </w:tc>
      </w:tr>
      <w:tr w:rsidR="00087F95" w14:paraId="5A02F5C6" w14:textId="77777777" w:rsidTr="002A16D0">
        <w:tc>
          <w:tcPr>
            <w:tcW w:w="1814" w:type="dxa"/>
            <w:shd w:val="solid" w:color="FFFFFF" w:fill="auto"/>
            <w:tcMar>
              <w:top w:w="0" w:type="dxa"/>
              <w:left w:w="0" w:type="dxa"/>
              <w:bottom w:w="0" w:type="dxa"/>
              <w:right w:w="0" w:type="dxa"/>
            </w:tcMar>
          </w:tcPr>
          <w:p w14:paraId="083B326D" w14:textId="77777777" w:rsidR="00087F95" w:rsidRDefault="006F3EFE">
            <w:pPr>
              <w:spacing w:before="60" w:after="60"/>
              <w:rPr>
                <w:sz w:val="26"/>
                <w:szCs w:val="26"/>
                <w14:ligatures w14:val="none"/>
              </w:rPr>
            </w:pPr>
            <w:r>
              <w:rPr>
                <w:sz w:val="26"/>
                <w:szCs w:val="26"/>
                <w:lang w:val="vi-VN"/>
                <w14:ligatures w14:val="none"/>
              </w:rPr>
              <w:t> </w:t>
            </w:r>
          </w:p>
        </w:tc>
        <w:tc>
          <w:tcPr>
            <w:tcW w:w="2707" w:type="dxa"/>
            <w:shd w:val="solid" w:color="FFFFFF" w:fill="auto"/>
            <w:tcMar>
              <w:top w:w="0" w:type="dxa"/>
              <w:left w:w="0" w:type="dxa"/>
              <w:bottom w:w="0" w:type="dxa"/>
              <w:right w:w="0" w:type="dxa"/>
            </w:tcMar>
          </w:tcPr>
          <w:p w14:paraId="620A2848" w14:textId="77777777" w:rsidR="00087F95" w:rsidRDefault="006F3EFE">
            <w:pPr>
              <w:spacing w:before="60" w:after="60"/>
              <w:rPr>
                <w:sz w:val="26"/>
                <w:szCs w:val="26"/>
                <w14:ligatures w14:val="none"/>
              </w:rPr>
            </w:pPr>
            <w:r>
              <w:rPr>
                <w:sz w:val="26"/>
                <w:szCs w:val="26"/>
                <w:lang w:val="vi-VN"/>
                <w14:ligatures w14:val="none"/>
              </w:rPr>
              <w:t> </w:t>
            </w:r>
          </w:p>
        </w:tc>
        <w:tc>
          <w:tcPr>
            <w:tcW w:w="2137" w:type="dxa"/>
            <w:shd w:val="solid" w:color="FFFFFF" w:fill="auto"/>
            <w:tcMar>
              <w:top w:w="0" w:type="dxa"/>
              <w:left w:w="0" w:type="dxa"/>
              <w:bottom w:w="0" w:type="dxa"/>
              <w:right w:w="0" w:type="dxa"/>
            </w:tcMar>
          </w:tcPr>
          <w:p w14:paraId="3AB84433" w14:textId="77777777" w:rsidR="00087F95" w:rsidRDefault="006F3EFE">
            <w:pPr>
              <w:spacing w:before="60" w:after="60"/>
              <w:rPr>
                <w:sz w:val="26"/>
                <w:szCs w:val="26"/>
                <w14:ligatures w14:val="none"/>
              </w:rPr>
            </w:pPr>
            <w:r>
              <w:rPr>
                <w:sz w:val="26"/>
                <w:szCs w:val="26"/>
                <w:lang w:val="vi-VN"/>
                <w14:ligatures w14:val="none"/>
              </w:rPr>
              <w:t> </w:t>
            </w:r>
          </w:p>
        </w:tc>
        <w:tc>
          <w:tcPr>
            <w:tcW w:w="2261" w:type="dxa"/>
            <w:shd w:val="solid" w:color="FFFFFF" w:fill="auto"/>
            <w:tcMar>
              <w:top w:w="0" w:type="dxa"/>
              <w:left w:w="0" w:type="dxa"/>
              <w:bottom w:w="0" w:type="dxa"/>
              <w:right w:w="0" w:type="dxa"/>
            </w:tcMar>
          </w:tcPr>
          <w:p w14:paraId="4A1D1D89" w14:textId="77777777" w:rsidR="00087F95" w:rsidRDefault="006F3EFE">
            <w:pPr>
              <w:spacing w:before="60" w:after="60"/>
              <w:rPr>
                <w:sz w:val="26"/>
                <w:szCs w:val="26"/>
                <w14:ligatures w14:val="none"/>
              </w:rPr>
            </w:pPr>
            <w:r>
              <w:rPr>
                <w:sz w:val="26"/>
                <w:szCs w:val="26"/>
                <w:lang w:val="vi-VN"/>
                <w14:ligatures w14:val="none"/>
              </w:rPr>
              <w:t> </w:t>
            </w:r>
          </w:p>
        </w:tc>
      </w:tr>
      <w:tr w:rsidR="00087F95" w14:paraId="0BE9886F" w14:textId="77777777" w:rsidTr="002A16D0">
        <w:tc>
          <w:tcPr>
            <w:tcW w:w="1814" w:type="dxa"/>
            <w:shd w:val="solid" w:color="FFFFFF" w:fill="auto"/>
            <w:tcMar>
              <w:top w:w="0" w:type="dxa"/>
              <w:left w:w="0" w:type="dxa"/>
              <w:bottom w:w="0" w:type="dxa"/>
              <w:right w:w="0" w:type="dxa"/>
            </w:tcMar>
          </w:tcPr>
          <w:p w14:paraId="3E9B8113" w14:textId="77777777" w:rsidR="00087F95" w:rsidRDefault="006F3EFE">
            <w:pPr>
              <w:spacing w:before="60" w:after="60"/>
              <w:rPr>
                <w:sz w:val="26"/>
                <w:szCs w:val="26"/>
                <w14:ligatures w14:val="none"/>
              </w:rPr>
            </w:pPr>
            <w:r>
              <w:rPr>
                <w:sz w:val="26"/>
                <w:szCs w:val="26"/>
                <w:lang w:val="vi-VN"/>
                <w14:ligatures w14:val="none"/>
              </w:rPr>
              <w:t> </w:t>
            </w:r>
          </w:p>
        </w:tc>
        <w:tc>
          <w:tcPr>
            <w:tcW w:w="2707" w:type="dxa"/>
            <w:shd w:val="solid" w:color="FFFFFF" w:fill="auto"/>
            <w:tcMar>
              <w:top w:w="0" w:type="dxa"/>
              <w:left w:w="0" w:type="dxa"/>
              <w:bottom w:w="0" w:type="dxa"/>
              <w:right w:w="0" w:type="dxa"/>
            </w:tcMar>
          </w:tcPr>
          <w:p w14:paraId="6EB38F11" w14:textId="77777777" w:rsidR="00087F95" w:rsidRDefault="006F3EFE">
            <w:pPr>
              <w:spacing w:before="60" w:after="60"/>
              <w:rPr>
                <w:sz w:val="26"/>
                <w:szCs w:val="26"/>
                <w14:ligatures w14:val="none"/>
              </w:rPr>
            </w:pPr>
            <w:r>
              <w:rPr>
                <w:sz w:val="26"/>
                <w:szCs w:val="26"/>
                <w:lang w:val="vi-VN"/>
                <w14:ligatures w14:val="none"/>
              </w:rPr>
              <w:t> </w:t>
            </w:r>
          </w:p>
        </w:tc>
        <w:tc>
          <w:tcPr>
            <w:tcW w:w="2137" w:type="dxa"/>
            <w:shd w:val="solid" w:color="FFFFFF" w:fill="auto"/>
            <w:tcMar>
              <w:top w:w="0" w:type="dxa"/>
              <w:left w:w="0" w:type="dxa"/>
              <w:bottom w:w="0" w:type="dxa"/>
              <w:right w:w="0" w:type="dxa"/>
            </w:tcMar>
          </w:tcPr>
          <w:p w14:paraId="79845EDB" w14:textId="77777777" w:rsidR="00087F95" w:rsidRDefault="006F3EFE">
            <w:pPr>
              <w:spacing w:before="60" w:after="60"/>
              <w:rPr>
                <w:sz w:val="26"/>
                <w:szCs w:val="26"/>
                <w14:ligatures w14:val="none"/>
              </w:rPr>
            </w:pPr>
            <w:r>
              <w:rPr>
                <w:sz w:val="26"/>
                <w:szCs w:val="26"/>
                <w:lang w:val="vi-VN"/>
                <w14:ligatures w14:val="none"/>
              </w:rPr>
              <w:t> </w:t>
            </w:r>
          </w:p>
        </w:tc>
        <w:tc>
          <w:tcPr>
            <w:tcW w:w="2261" w:type="dxa"/>
            <w:shd w:val="solid" w:color="FFFFFF" w:fill="auto"/>
            <w:tcMar>
              <w:top w:w="0" w:type="dxa"/>
              <w:left w:w="0" w:type="dxa"/>
              <w:bottom w:w="0" w:type="dxa"/>
              <w:right w:w="0" w:type="dxa"/>
            </w:tcMar>
          </w:tcPr>
          <w:p w14:paraId="6637F61C" w14:textId="77777777" w:rsidR="00087F95" w:rsidRDefault="006F3EFE">
            <w:pPr>
              <w:spacing w:before="60" w:after="60"/>
              <w:rPr>
                <w:sz w:val="26"/>
                <w:szCs w:val="26"/>
                <w14:ligatures w14:val="none"/>
              </w:rPr>
            </w:pPr>
            <w:r>
              <w:rPr>
                <w:sz w:val="26"/>
                <w:szCs w:val="26"/>
                <w:lang w:val="vi-VN"/>
                <w14:ligatures w14:val="none"/>
              </w:rPr>
              <w:t> </w:t>
            </w:r>
          </w:p>
        </w:tc>
      </w:tr>
      <w:tr w:rsidR="00087F95" w14:paraId="718569CB" w14:textId="77777777" w:rsidTr="002A16D0">
        <w:tc>
          <w:tcPr>
            <w:tcW w:w="1814" w:type="dxa"/>
            <w:shd w:val="solid" w:color="FFFFFF" w:fill="auto"/>
            <w:tcMar>
              <w:top w:w="0" w:type="dxa"/>
              <w:left w:w="0" w:type="dxa"/>
              <w:bottom w:w="0" w:type="dxa"/>
              <w:right w:w="0" w:type="dxa"/>
            </w:tcMar>
          </w:tcPr>
          <w:p w14:paraId="1923D242" w14:textId="77777777" w:rsidR="00087F95" w:rsidRDefault="006F3EFE">
            <w:pPr>
              <w:spacing w:before="60" w:after="60"/>
              <w:rPr>
                <w:sz w:val="26"/>
                <w:szCs w:val="26"/>
                <w14:ligatures w14:val="none"/>
              </w:rPr>
            </w:pPr>
            <w:r>
              <w:rPr>
                <w:sz w:val="26"/>
                <w:szCs w:val="26"/>
                <w:lang w:val="vi-VN"/>
                <w14:ligatures w14:val="none"/>
              </w:rPr>
              <w:t> </w:t>
            </w:r>
          </w:p>
        </w:tc>
        <w:tc>
          <w:tcPr>
            <w:tcW w:w="2707" w:type="dxa"/>
            <w:shd w:val="solid" w:color="FFFFFF" w:fill="auto"/>
            <w:tcMar>
              <w:top w:w="0" w:type="dxa"/>
              <w:left w:w="0" w:type="dxa"/>
              <w:bottom w:w="0" w:type="dxa"/>
              <w:right w:w="0" w:type="dxa"/>
            </w:tcMar>
          </w:tcPr>
          <w:p w14:paraId="0E45EFD8" w14:textId="77777777" w:rsidR="00087F95" w:rsidRDefault="006F3EFE">
            <w:pPr>
              <w:spacing w:before="60" w:after="60"/>
              <w:rPr>
                <w:sz w:val="26"/>
                <w:szCs w:val="26"/>
                <w14:ligatures w14:val="none"/>
              </w:rPr>
            </w:pPr>
            <w:r>
              <w:rPr>
                <w:sz w:val="26"/>
                <w:szCs w:val="26"/>
                <w:lang w:val="vi-VN"/>
                <w14:ligatures w14:val="none"/>
              </w:rPr>
              <w:t> </w:t>
            </w:r>
          </w:p>
        </w:tc>
        <w:tc>
          <w:tcPr>
            <w:tcW w:w="2137" w:type="dxa"/>
            <w:shd w:val="solid" w:color="FFFFFF" w:fill="auto"/>
            <w:tcMar>
              <w:top w:w="0" w:type="dxa"/>
              <w:left w:w="0" w:type="dxa"/>
              <w:bottom w:w="0" w:type="dxa"/>
              <w:right w:w="0" w:type="dxa"/>
            </w:tcMar>
          </w:tcPr>
          <w:p w14:paraId="2C0ED7FC" w14:textId="77777777" w:rsidR="00087F95" w:rsidRDefault="006F3EFE">
            <w:pPr>
              <w:spacing w:before="60" w:after="60"/>
              <w:rPr>
                <w:sz w:val="26"/>
                <w:szCs w:val="26"/>
                <w14:ligatures w14:val="none"/>
              </w:rPr>
            </w:pPr>
            <w:r>
              <w:rPr>
                <w:sz w:val="26"/>
                <w:szCs w:val="26"/>
                <w:lang w:val="vi-VN"/>
                <w14:ligatures w14:val="none"/>
              </w:rPr>
              <w:t> </w:t>
            </w:r>
          </w:p>
        </w:tc>
        <w:tc>
          <w:tcPr>
            <w:tcW w:w="2261" w:type="dxa"/>
            <w:shd w:val="solid" w:color="FFFFFF" w:fill="auto"/>
            <w:tcMar>
              <w:top w:w="0" w:type="dxa"/>
              <w:left w:w="0" w:type="dxa"/>
              <w:bottom w:w="0" w:type="dxa"/>
              <w:right w:w="0" w:type="dxa"/>
            </w:tcMar>
          </w:tcPr>
          <w:p w14:paraId="50809FF5" w14:textId="77777777" w:rsidR="00087F95" w:rsidRDefault="006F3EFE">
            <w:pPr>
              <w:spacing w:before="60" w:after="60"/>
              <w:rPr>
                <w:sz w:val="26"/>
                <w:szCs w:val="26"/>
                <w14:ligatures w14:val="none"/>
              </w:rPr>
            </w:pPr>
            <w:r>
              <w:rPr>
                <w:sz w:val="26"/>
                <w:szCs w:val="26"/>
                <w:lang w:val="vi-VN"/>
                <w14:ligatures w14:val="none"/>
              </w:rPr>
              <w:t> </w:t>
            </w:r>
          </w:p>
        </w:tc>
      </w:tr>
      <w:tr w:rsidR="00087F95" w14:paraId="148417C4" w14:textId="77777777" w:rsidTr="002A16D0">
        <w:tc>
          <w:tcPr>
            <w:tcW w:w="1814" w:type="dxa"/>
            <w:shd w:val="solid" w:color="FFFFFF" w:fill="auto"/>
            <w:tcMar>
              <w:top w:w="0" w:type="dxa"/>
              <w:left w:w="0" w:type="dxa"/>
              <w:bottom w:w="0" w:type="dxa"/>
              <w:right w:w="0" w:type="dxa"/>
            </w:tcMar>
          </w:tcPr>
          <w:p w14:paraId="26389140" w14:textId="77777777" w:rsidR="00087F95" w:rsidRDefault="006F3EFE">
            <w:pPr>
              <w:spacing w:before="60" w:after="60"/>
              <w:rPr>
                <w:sz w:val="26"/>
                <w:szCs w:val="26"/>
                <w14:ligatures w14:val="none"/>
              </w:rPr>
            </w:pPr>
            <w:r>
              <w:rPr>
                <w:sz w:val="26"/>
                <w:szCs w:val="26"/>
                <w:lang w:val="vi-VN"/>
                <w14:ligatures w14:val="none"/>
              </w:rPr>
              <w:t> </w:t>
            </w:r>
          </w:p>
        </w:tc>
        <w:tc>
          <w:tcPr>
            <w:tcW w:w="2707" w:type="dxa"/>
            <w:shd w:val="solid" w:color="FFFFFF" w:fill="auto"/>
            <w:tcMar>
              <w:top w:w="0" w:type="dxa"/>
              <w:left w:w="0" w:type="dxa"/>
              <w:bottom w:w="0" w:type="dxa"/>
              <w:right w:w="0" w:type="dxa"/>
            </w:tcMar>
          </w:tcPr>
          <w:p w14:paraId="63290B81" w14:textId="77777777" w:rsidR="00087F95" w:rsidRDefault="006F3EFE">
            <w:pPr>
              <w:spacing w:before="60" w:after="60"/>
              <w:rPr>
                <w:sz w:val="26"/>
                <w:szCs w:val="26"/>
                <w14:ligatures w14:val="none"/>
              </w:rPr>
            </w:pPr>
            <w:r>
              <w:rPr>
                <w:sz w:val="26"/>
                <w:szCs w:val="26"/>
                <w:lang w:val="vi-VN"/>
                <w14:ligatures w14:val="none"/>
              </w:rPr>
              <w:t> </w:t>
            </w:r>
          </w:p>
        </w:tc>
        <w:tc>
          <w:tcPr>
            <w:tcW w:w="2137" w:type="dxa"/>
            <w:shd w:val="solid" w:color="FFFFFF" w:fill="auto"/>
            <w:tcMar>
              <w:top w:w="0" w:type="dxa"/>
              <w:left w:w="0" w:type="dxa"/>
              <w:bottom w:w="0" w:type="dxa"/>
              <w:right w:w="0" w:type="dxa"/>
            </w:tcMar>
          </w:tcPr>
          <w:p w14:paraId="38AB4A1A" w14:textId="77777777" w:rsidR="00087F95" w:rsidRDefault="006F3EFE">
            <w:pPr>
              <w:spacing w:before="60" w:after="60"/>
              <w:rPr>
                <w:sz w:val="26"/>
                <w:szCs w:val="26"/>
                <w14:ligatures w14:val="none"/>
              </w:rPr>
            </w:pPr>
            <w:r>
              <w:rPr>
                <w:sz w:val="26"/>
                <w:szCs w:val="26"/>
                <w:lang w:val="vi-VN"/>
                <w14:ligatures w14:val="none"/>
              </w:rPr>
              <w:t> </w:t>
            </w:r>
          </w:p>
        </w:tc>
        <w:tc>
          <w:tcPr>
            <w:tcW w:w="2261" w:type="dxa"/>
            <w:shd w:val="solid" w:color="FFFFFF" w:fill="auto"/>
            <w:tcMar>
              <w:top w:w="0" w:type="dxa"/>
              <w:left w:w="0" w:type="dxa"/>
              <w:bottom w:w="0" w:type="dxa"/>
              <w:right w:w="0" w:type="dxa"/>
            </w:tcMar>
          </w:tcPr>
          <w:p w14:paraId="1E46930D" w14:textId="77777777" w:rsidR="00087F95" w:rsidRDefault="006F3EFE">
            <w:pPr>
              <w:spacing w:before="60" w:after="60"/>
              <w:rPr>
                <w:sz w:val="26"/>
                <w:szCs w:val="26"/>
                <w14:ligatures w14:val="none"/>
              </w:rPr>
            </w:pPr>
            <w:r>
              <w:rPr>
                <w:sz w:val="26"/>
                <w:szCs w:val="26"/>
                <w:lang w:val="vi-VN"/>
                <w14:ligatures w14:val="none"/>
              </w:rPr>
              <w:t> </w:t>
            </w:r>
          </w:p>
        </w:tc>
      </w:tr>
    </w:tbl>
    <w:p w14:paraId="0416E381" w14:textId="2F76DCC9" w:rsidR="00087F95" w:rsidRDefault="006F3EFE" w:rsidP="00A37D07">
      <w:pPr>
        <w:spacing w:before="120"/>
        <w:ind w:firstLine="567"/>
        <w:jc w:val="both"/>
        <w:rPr>
          <w:sz w:val="26"/>
          <w:szCs w:val="26"/>
          <w:lang w:val="vi-VN"/>
          <w14:ligatures w14:val="none"/>
        </w:rPr>
      </w:pPr>
      <w:r>
        <w:rPr>
          <w:sz w:val="26"/>
          <w:szCs w:val="26"/>
          <w:lang w:val="vi-VN"/>
          <w14:ligatures w14:val="none"/>
        </w:rPr>
        <w:t xml:space="preserve">Có thuộc các trường hợp bị cấm hành nghề theo quy định tại </w:t>
      </w:r>
      <w:r w:rsidR="00F413C2">
        <w:rPr>
          <w:sz w:val="26"/>
          <w:szCs w:val="26"/>
          <w14:ligatures w14:val="none"/>
        </w:rPr>
        <w:t>Đ</w:t>
      </w:r>
      <w:r>
        <w:rPr>
          <w:sz w:val="26"/>
          <w:szCs w:val="26"/>
          <w:lang w:val="vi-VN"/>
          <w14:ligatures w14:val="none"/>
        </w:rPr>
        <w:t>iều 20</w:t>
      </w:r>
      <w:r w:rsidR="00F413C2">
        <w:rPr>
          <w:sz w:val="26"/>
          <w:szCs w:val="26"/>
          <w14:ligatures w14:val="none"/>
        </w:rPr>
        <w:t xml:space="preserve"> </w:t>
      </w:r>
      <w:proofErr w:type="spellStart"/>
      <w:r w:rsidR="00F413C2">
        <w:rPr>
          <w:sz w:val="26"/>
          <w:szCs w:val="26"/>
          <w14:ligatures w14:val="none"/>
        </w:rPr>
        <w:t>của</w:t>
      </w:r>
      <w:proofErr w:type="spellEnd"/>
      <w:r>
        <w:rPr>
          <w:sz w:val="26"/>
          <w:szCs w:val="26"/>
          <w:lang w:val="vi-VN"/>
          <w14:ligatures w14:val="none"/>
        </w:rPr>
        <w:t xml:space="preserve"> Luật Khám bệnh, chữa bệnh không?: .....................................................................................................</w:t>
      </w:r>
    </w:p>
    <w:p w14:paraId="7D22822F" w14:textId="77777777" w:rsidR="00087F95" w:rsidRDefault="006F3EFE" w:rsidP="00A37D07">
      <w:pPr>
        <w:spacing w:before="120"/>
        <w:ind w:firstLine="567"/>
        <w:jc w:val="both"/>
        <w:rPr>
          <w:sz w:val="26"/>
          <w:szCs w:val="26"/>
          <w:lang w:val="vi-VN"/>
          <w14:ligatures w14:val="none"/>
        </w:rPr>
      </w:pPr>
      <w:r>
        <w:rPr>
          <w:sz w:val="26"/>
          <w:szCs w:val="26"/>
          <w:lang w:val="vi-VN"/>
          <w14:ligatures w14:val="none"/>
        </w:rPr>
        <w:t>Ghi rõ nếu có: ...........................................................................................................</w:t>
      </w:r>
    </w:p>
    <w:p w14:paraId="6F1FAAFD" w14:textId="1AD53F1B" w:rsidR="00087F95" w:rsidRDefault="006F3EFE" w:rsidP="00A37D07">
      <w:pPr>
        <w:spacing w:before="120"/>
        <w:ind w:firstLine="567"/>
        <w:jc w:val="both"/>
        <w:rPr>
          <w:sz w:val="26"/>
          <w:szCs w:val="26"/>
          <w:lang w:val="vi-VN"/>
          <w14:ligatures w14:val="none"/>
        </w:rPr>
      </w:pPr>
      <w:r>
        <w:rPr>
          <w:sz w:val="26"/>
          <w:szCs w:val="26"/>
          <w:lang w:val="vi-VN"/>
          <w14:ligatures w14:val="none"/>
        </w:rPr>
        <w:t>Tôi xin cam đoan những lời khai trên là đúng sự thực, nếu sai tôi xin chịu trách nhiệm hoàn toàn trước pháp luật.</w:t>
      </w:r>
    </w:p>
    <w:p w14:paraId="01E2AA3B" w14:textId="77777777" w:rsidR="00A37D07" w:rsidRDefault="00A37D07">
      <w:pPr>
        <w:spacing w:before="60" w:after="60"/>
        <w:ind w:firstLine="720"/>
        <w:jc w:val="both"/>
        <w:rPr>
          <w:sz w:val="26"/>
          <w:szCs w:val="26"/>
          <w:lang w:val="vi-VN"/>
          <w14:ligatures w14:val="none"/>
        </w:rPr>
      </w:pPr>
    </w:p>
    <w:tbl>
      <w:tblPr>
        <w:tblW w:w="0" w:type="auto"/>
        <w:tblCellMar>
          <w:left w:w="0" w:type="dxa"/>
          <w:right w:w="0" w:type="dxa"/>
        </w:tblCellMar>
        <w:tblLook w:val="04A0" w:firstRow="1" w:lastRow="0" w:firstColumn="1" w:lastColumn="0" w:noHBand="0" w:noVBand="1"/>
      </w:tblPr>
      <w:tblGrid>
        <w:gridCol w:w="4428"/>
        <w:gridCol w:w="4428"/>
      </w:tblGrid>
      <w:tr w:rsidR="00087F95" w:rsidRPr="00D3119A" w14:paraId="5D75EE1D" w14:textId="77777777">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14:paraId="3D26D3A6" w14:textId="77777777" w:rsidR="002A16D0" w:rsidRDefault="002A16D0">
            <w:pPr>
              <w:jc w:val="center"/>
              <w:rPr>
                <w:b/>
                <w:bCs/>
                <w:sz w:val="26"/>
                <w:szCs w:val="26"/>
                <w:lang w:val="vi-VN"/>
                <w14:ligatures w14:val="none"/>
              </w:rPr>
            </w:pPr>
          </w:p>
          <w:p w14:paraId="2CEFAD9D" w14:textId="79B9E522" w:rsidR="00087F95" w:rsidRDefault="002A16D0">
            <w:pPr>
              <w:jc w:val="center"/>
              <w:rPr>
                <w:sz w:val="26"/>
                <w:szCs w:val="26"/>
                <w:lang w:val="vi-VN"/>
                <w14:ligatures w14:val="none"/>
              </w:rPr>
            </w:pPr>
            <w:r>
              <w:rPr>
                <w:b/>
                <w:bCs/>
                <w:sz w:val="26"/>
                <w:szCs w:val="26"/>
                <w:lang w:val="vi-VN"/>
                <w14:ligatures w14:val="none"/>
              </w:rPr>
              <w:t>XÁC NHẬN CỦA THỦ TRƯỞNG CƠ QUAN/ĐƠN VỊ CÔNG TÁC</w:t>
            </w:r>
            <w:r w:rsidR="008179A5">
              <w:rPr>
                <w:rStyle w:val="FootnoteReference"/>
                <w:b/>
                <w:bCs/>
                <w:sz w:val="26"/>
                <w:szCs w:val="26"/>
                <w:lang w:val="vi-VN"/>
                <w14:ligatures w14:val="none"/>
              </w:rPr>
              <w:footnoteReference w:id="65"/>
            </w:r>
            <w:r w:rsidR="006F3EFE">
              <w:rPr>
                <w:b/>
                <w:bCs/>
                <w:sz w:val="26"/>
                <w:szCs w:val="26"/>
                <w:lang w:val="vi-VN"/>
                <w14:ligatures w14:val="none"/>
              </w:rPr>
              <w:br/>
            </w:r>
          </w:p>
        </w:tc>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14:paraId="283A3E54" w14:textId="63E41C39" w:rsidR="00087F95" w:rsidRDefault="006F3EFE">
            <w:pPr>
              <w:jc w:val="center"/>
              <w:rPr>
                <w:sz w:val="26"/>
                <w:szCs w:val="26"/>
                <w:lang w:val="vi-VN"/>
                <w14:ligatures w14:val="none"/>
              </w:rPr>
            </w:pPr>
            <w:r w:rsidRPr="00A37D07">
              <w:rPr>
                <w:i/>
                <w:iCs/>
                <w:sz w:val="28"/>
                <w:szCs w:val="26"/>
                <w:lang w:val="vi-VN"/>
                <w14:ligatures w14:val="none"/>
              </w:rPr>
              <w:t>….., ngày.... tháng... năm...</w:t>
            </w:r>
            <w:r w:rsidRPr="00A37D07">
              <w:rPr>
                <w:sz w:val="28"/>
                <w:szCs w:val="26"/>
                <w:lang w:val="vi-VN"/>
                <w14:ligatures w14:val="none"/>
              </w:rPr>
              <w:br/>
            </w:r>
            <w:r w:rsidR="002A16D0" w:rsidRPr="00A37D07">
              <w:rPr>
                <w:b/>
                <w:bCs/>
                <w:sz w:val="28"/>
                <w:szCs w:val="26"/>
                <w:lang w:val="vi-VN"/>
                <w14:ligatures w14:val="none"/>
              </w:rPr>
              <w:t>NGƯỜI KHAI KÝ TÊN</w:t>
            </w:r>
          </w:p>
        </w:tc>
      </w:tr>
    </w:tbl>
    <w:p w14:paraId="4B33BC68" w14:textId="77777777" w:rsidR="008179A5" w:rsidRDefault="008179A5">
      <w:pPr>
        <w:jc w:val="both"/>
        <w:rPr>
          <w:b/>
          <w:bCs/>
          <w:lang w:val="vi-VN"/>
        </w:rPr>
        <w:sectPr w:rsidR="008179A5">
          <w:footnotePr>
            <w:numRestart w:val="eachSect"/>
          </w:footnotePr>
          <w:type w:val="continuous"/>
          <w:pgSz w:w="11907" w:h="16840"/>
          <w:pgMar w:top="1134" w:right="1134" w:bottom="1134" w:left="1418" w:header="720" w:footer="221" w:gutter="0"/>
          <w:cols w:space="720"/>
          <w:docGrid w:linePitch="360"/>
        </w:sectPr>
      </w:pPr>
    </w:p>
    <w:p w14:paraId="103CB7F6" w14:textId="77777777" w:rsidR="00087F95" w:rsidRDefault="00087F95">
      <w:pPr>
        <w:jc w:val="both"/>
        <w:rPr>
          <w:b/>
          <w:bCs/>
          <w:lang w:val="vi-VN"/>
        </w:rPr>
      </w:pPr>
    </w:p>
    <w:p w14:paraId="7BC0422E" w14:textId="77777777" w:rsidR="00F413C2" w:rsidRDefault="00F413C2">
      <w:pPr>
        <w:jc w:val="both"/>
        <w:rPr>
          <w:b/>
          <w:bCs/>
          <w:lang w:val="vi-VN"/>
        </w:rPr>
      </w:pPr>
    </w:p>
    <w:p w14:paraId="3CA1BBBF" w14:textId="77777777" w:rsidR="00F413C2" w:rsidRDefault="00F413C2">
      <w:pPr>
        <w:jc w:val="both"/>
        <w:rPr>
          <w:b/>
          <w:bCs/>
          <w:lang w:val="vi-VN"/>
        </w:rPr>
      </w:pPr>
    </w:p>
    <w:p w14:paraId="25B786CF" w14:textId="77777777" w:rsidR="00F413C2" w:rsidRDefault="00F413C2">
      <w:pPr>
        <w:jc w:val="both"/>
        <w:rPr>
          <w:b/>
          <w:bCs/>
          <w:lang w:val="vi-VN"/>
        </w:rPr>
      </w:pPr>
    </w:p>
    <w:p w14:paraId="0E1698BC" w14:textId="77777777" w:rsidR="00F413C2" w:rsidRDefault="00F413C2">
      <w:pPr>
        <w:jc w:val="both"/>
        <w:rPr>
          <w:b/>
          <w:bCs/>
          <w:lang w:val="vi-VN"/>
        </w:rPr>
      </w:pPr>
    </w:p>
    <w:p w14:paraId="7EACB369" w14:textId="77777777" w:rsidR="00087F95" w:rsidRDefault="006F3EFE">
      <w:pPr>
        <w:pStyle w:val="Heading2"/>
        <w:rPr>
          <w:rFonts w:ascii="Times New Roman" w:hAnsi="Times New Roman" w:cs="Times New Roman"/>
          <w:b/>
          <w:bCs/>
          <w:color w:val="auto"/>
          <w:lang w:val="vi-VN"/>
        </w:rPr>
      </w:pPr>
      <w:r>
        <w:rPr>
          <w:rFonts w:ascii="Times New Roman" w:hAnsi="Times New Roman" w:cs="Times New Roman"/>
          <w:b/>
          <w:bCs/>
          <w:color w:val="auto"/>
          <w:lang w:val="vi-VN"/>
        </w:rPr>
        <w:t>Mẫu 10 - Quyết định về việc điều chỉnh phạm vi hành nghề</w:t>
      </w:r>
    </w:p>
    <w:p w14:paraId="1A74DBD7" w14:textId="77777777" w:rsidR="00087F95" w:rsidRDefault="00087F95">
      <w:pPr>
        <w:rPr>
          <w:lang w:val="vi-VN"/>
        </w:rPr>
      </w:pPr>
    </w:p>
    <w:p w14:paraId="3BF85615" w14:textId="38A48451" w:rsidR="00A020F7" w:rsidRPr="00A020F7" w:rsidRDefault="00A020F7">
      <w:pPr>
        <w:rPr>
          <w:sz w:val="14"/>
          <w:lang w:val="vi-VN"/>
        </w:rPr>
        <w:sectPr w:rsidR="00A020F7" w:rsidRPr="00A020F7">
          <w:type w:val="continuous"/>
          <w:pgSz w:w="11907" w:h="16840"/>
          <w:pgMar w:top="1134" w:right="1134" w:bottom="1134" w:left="1418" w:header="720" w:footer="221" w:gutter="0"/>
          <w:cols w:space="720"/>
          <w:docGrid w:linePitch="360"/>
        </w:sectPr>
      </w:pPr>
    </w:p>
    <w:tbl>
      <w:tblPr>
        <w:tblW w:w="5152" w:type="pct"/>
        <w:tblInd w:w="-142" w:type="dxa"/>
        <w:tblCellMar>
          <w:left w:w="0" w:type="dxa"/>
          <w:right w:w="0" w:type="dxa"/>
        </w:tblCellMar>
        <w:tblLook w:val="04A0" w:firstRow="1" w:lastRow="0" w:firstColumn="1" w:lastColumn="0" w:noHBand="0" w:noVBand="1"/>
      </w:tblPr>
      <w:tblGrid>
        <w:gridCol w:w="3355"/>
        <w:gridCol w:w="5818"/>
      </w:tblGrid>
      <w:tr w:rsidR="00087F95" w14:paraId="7ED6FC23" w14:textId="77777777" w:rsidTr="00A020F7">
        <w:trPr>
          <w:trHeight w:val="1155"/>
        </w:trPr>
        <w:tc>
          <w:tcPr>
            <w:tcW w:w="3544" w:type="dxa"/>
            <w:tcMar>
              <w:top w:w="0" w:type="dxa"/>
              <w:left w:w="108" w:type="dxa"/>
              <w:bottom w:w="0" w:type="dxa"/>
              <w:right w:w="108" w:type="dxa"/>
            </w:tcMar>
          </w:tcPr>
          <w:p w14:paraId="410B2D35" w14:textId="1809036C" w:rsidR="00087F95" w:rsidRPr="00A020F7" w:rsidRDefault="006F3EFE" w:rsidP="00A020F7">
            <w:pPr>
              <w:jc w:val="center"/>
              <w:rPr>
                <w:b/>
                <w:bCs/>
                <w:sz w:val="26"/>
                <w:szCs w:val="26"/>
                <w:lang w:val="vi-VN"/>
                <w14:ligatures w14:val="none"/>
              </w:rPr>
            </w:pPr>
            <w:r w:rsidRPr="00A020F7">
              <w:rPr>
                <w:sz w:val="26"/>
                <w:szCs w:val="26"/>
                <w:lang w:val="vi-VN"/>
                <w14:ligatures w14:val="none"/>
              </w:rPr>
              <w:t>BỘ Y TẾ (hoặc) UBND</w:t>
            </w:r>
            <w:r w:rsidRPr="00A020F7">
              <w:rPr>
                <w:sz w:val="26"/>
                <w:szCs w:val="26"/>
                <w:lang w:val="vi-VN"/>
                <w14:ligatures w14:val="none"/>
              </w:rPr>
              <w:br/>
              <w:t>…..</w:t>
            </w:r>
            <w:r w:rsidRPr="00A020F7">
              <w:rPr>
                <w:rStyle w:val="FootnoteReference"/>
                <w:sz w:val="26"/>
                <w:szCs w:val="26"/>
                <w:lang w:val="vi-VN"/>
                <w14:ligatures w14:val="none"/>
              </w:rPr>
              <w:footnoteReference w:id="66"/>
            </w:r>
            <w:r w:rsidRPr="00A020F7">
              <w:rPr>
                <w:sz w:val="26"/>
                <w:szCs w:val="26"/>
                <w:lang w:val="vi-VN"/>
                <w14:ligatures w14:val="none"/>
              </w:rPr>
              <w:t>…</w:t>
            </w:r>
            <w:r w:rsidRPr="00A020F7">
              <w:rPr>
                <w:sz w:val="26"/>
                <w:szCs w:val="26"/>
                <w:lang w:val="vi-VN"/>
                <w14:ligatures w14:val="none"/>
              </w:rPr>
              <w:br/>
            </w:r>
            <w:r w:rsidRPr="00A020F7">
              <w:rPr>
                <w:b/>
                <w:bCs/>
                <w:sz w:val="26"/>
                <w:szCs w:val="26"/>
                <w:lang w:val="vi-VN"/>
                <w14:ligatures w14:val="none"/>
              </w:rPr>
              <w:t>SỞ Y TẾ</w:t>
            </w:r>
          </w:p>
          <w:p w14:paraId="2CD503FA" w14:textId="01282627" w:rsidR="00A020F7" w:rsidRPr="00A020F7" w:rsidRDefault="00A020F7" w:rsidP="00A020F7">
            <w:pPr>
              <w:jc w:val="center"/>
              <w:rPr>
                <w:sz w:val="26"/>
                <w:szCs w:val="26"/>
                <w:vertAlign w:val="superscript"/>
                <w14:ligatures w14:val="none"/>
              </w:rPr>
            </w:pPr>
            <w:r w:rsidRPr="00A020F7">
              <w:rPr>
                <w:sz w:val="26"/>
                <w:szCs w:val="26"/>
                <w:vertAlign w:val="superscript"/>
                <w14:ligatures w14:val="none"/>
              </w:rPr>
              <w:t>__________</w:t>
            </w:r>
          </w:p>
          <w:p w14:paraId="6EE1A5D1" w14:textId="77777777" w:rsidR="00087F95" w:rsidRDefault="006F3EFE" w:rsidP="00A020F7">
            <w:pPr>
              <w:jc w:val="center"/>
              <w:rPr>
                <w:sz w:val="28"/>
                <w:szCs w:val="28"/>
                <w:lang w:val="vi-VN"/>
                <w14:ligatures w14:val="none"/>
              </w:rPr>
            </w:pPr>
            <w:r w:rsidRPr="00A020F7">
              <w:rPr>
                <w:sz w:val="26"/>
                <w:szCs w:val="26"/>
                <w:lang w:val="vi-VN"/>
                <w14:ligatures w14:val="none"/>
              </w:rPr>
              <w:t>Số:……/QĐ-….</w:t>
            </w:r>
            <w:r w:rsidRPr="00A020F7">
              <w:rPr>
                <w:rStyle w:val="FootnoteReference"/>
                <w:sz w:val="26"/>
                <w:szCs w:val="26"/>
                <w:lang w:val="vi-VN"/>
                <w14:ligatures w14:val="none"/>
              </w:rPr>
              <w:footnoteReference w:id="67"/>
            </w:r>
            <w:r w:rsidRPr="00A020F7">
              <w:rPr>
                <w:sz w:val="26"/>
                <w:szCs w:val="26"/>
                <w:lang w:val="vi-VN"/>
                <w14:ligatures w14:val="none"/>
              </w:rPr>
              <w:t>…</w:t>
            </w:r>
          </w:p>
        </w:tc>
        <w:tc>
          <w:tcPr>
            <w:tcW w:w="6095" w:type="dxa"/>
            <w:tcMar>
              <w:top w:w="0" w:type="dxa"/>
              <w:left w:w="108" w:type="dxa"/>
              <w:bottom w:w="0" w:type="dxa"/>
              <w:right w:w="108" w:type="dxa"/>
            </w:tcMar>
          </w:tcPr>
          <w:p w14:paraId="17CD23FB" w14:textId="77777777" w:rsidR="00A020F7" w:rsidRDefault="006F3EFE" w:rsidP="00A020F7">
            <w:pPr>
              <w:jc w:val="center"/>
              <w:rPr>
                <w:b/>
                <w:bCs/>
                <w:sz w:val="28"/>
                <w:szCs w:val="28"/>
                <w:lang w:val="vi-VN"/>
                <w14:ligatures w14:val="none"/>
              </w:rPr>
            </w:pPr>
            <w:r w:rsidRPr="00A020F7">
              <w:rPr>
                <w:b/>
                <w:bCs/>
                <w:sz w:val="26"/>
                <w:szCs w:val="28"/>
                <w:lang w:val="vi-VN"/>
                <w14:ligatures w14:val="none"/>
              </w:rPr>
              <w:t>CỘNG HÒA XÃ HỘI CHỦ NGHĨA VIỆT NAM</w:t>
            </w:r>
            <w:r>
              <w:rPr>
                <w:b/>
                <w:bCs/>
                <w:sz w:val="28"/>
                <w:szCs w:val="28"/>
                <w:lang w:val="vi-VN"/>
                <w14:ligatures w14:val="none"/>
              </w:rPr>
              <w:br/>
              <w:t>Độc lập - Tự do - Hạnh phúc</w:t>
            </w:r>
          </w:p>
          <w:p w14:paraId="36CC2646" w14:textId="4D9D7185" w:rsidR="00087F95" w:rsidRDefault="00A020F7" w:rsidP="00A020F7">
            <w:pPr>
              <w:jc w:val="center"/>
              <w:rPr>
                <w:sz w:val="28"/>
                <w:szCs w:val="28"/>
                <w14:ligatures w14:val="none"/>
              </w:rPr>
            </w:pPr>
            <w:r>
              <w:rPr>
                <w:b/>
                <w:bCs/>
                <w:sz w:val="28"/>
                <w:szCs w:val="28"/>
                <w:vertAlign w:val="superscript"/>
                <w14:ligatures w14:val="none"/>
              </w:rPr>
              <w:t>__________________________________</w:t>
            </w:r>
            <w:r w:rsidR="006F3EFE">
              <w:rPr>
                <w:b/>
                <w:bCs/>
                <w:sz w:val="28"/>
                <w:szCs w:val="28"/>
                <w:lang w:val="vi-VN"/>
                <w14:ligatures w14:val="none"/>
              </w:rPr>
              <w:br/>
            </w:r>
            <w:r w:rsidR="006F3EFE">
              <w:rPr>
                <w:i/>
                <w:iCs/>
                <w:sz w:val="28"/>
                <w:szCs w:val="28"/>
                <w14:ligatures w14:val="none"/>
              </w:rPr>
              <w:t>……</w:t>
            </w:r>
            <w:r w:rsidR="006F3EFE">
              <w:rPr>
                <w:rStyle w:val="FootnoteReference"/>
                <w:i/>
                <w:iCs/>
                <w:sz w:val="28"/>
                <w:szCs w:val="28"/>
                <w14:ligatures w14:val="none"/>
              </w:rPr>
              <w:footnoteReference w:id="68"/>
            </w:r>
            <w:r w:rsidR="006F3EFE">
              <w:rPr>
                <w:i/>
                <w:iCs/>
                <w:sz w:val="28"/>
                <w:szCs w:val="28"/>
                <w14:ligatures w14:val="none"/>
              </w:rPr>
              <w:t>…</w:t>
            </w:r>
            <w:proofErr w:type="gramStart"/>
            <w:r w:rsidR="006F3EFE">
              <w:rPr>
                <w:i/>
                <w:iCs/>
                <w:sz w:val="28"/>
                <w:szCs w:val="28"/>
                <w14:ligatures w14:val="none"/>
              </w:rPr>
              <w:t>…..</w:t>
            </w:r>
            <w:proofErr w:type="gramEnd"/>
            <w:r w:rsidR="006F3EFE">
              <w:rPr>
                <w:i/>
                <w:iCs/>
                <w:sz w:val="28"/>
                <w:szCs w:val="28"/>
                <w14:ligatures w14:val="none"/>
              </w:rPr>
              <w:t xml:space="preserve">, </w:t>
            </w:r>
            <w:proofErr w:type="spellStart"/>
            <w:r w:rsidR="006F3EFE">
              <w:rPr>
                <w:i/>
                <w:iCs/>
                <w:sz w:val="28"/>
                <w:szCs w:val="28"/>
                <w14:ligatures w14:val="none"/>
              </w:rPr>
              <w:t>ngày</w:t>
            </w:r>
            <w:proofErr w:type="spellEnd"/>
            <w:r w:rsidR="006F3EFE">
              <w:rPr>
                <w:i/>
                <w:iCs/>
                <w:sz w:val="28"/>
                <w:szCs w:val="28"/>
                <w14:ligatures w14:val="none"/>
              </w:rPr>
              <w:t xml:space="preserve">.... </w:t>
            </w:r>
            <w:proofErr w:type="spellStart"/>
            <w:r w:rsidR="006F3EFE">
              <w:rPr>
                <w:i/>
                <w:iCs/>
                <w:sz w:val="28"/>
                <w:szCs w:val="28"/>
                <w14:ligatures w14:val="none"/>
              </w:rPr>
              <w:t>tháng</w:t>
            </w:r>
            <w:proofErr w:type="spellEnd"/>
            <w:r w:rsidR="006F3EFE">
              <w:rPr>
                <w:i/>
                <w:iCs/>
                <w:sz w:val="28"/>
                <w:szCs w:val="28"/>
                <w14:ligatures w14:val="none"/>
              </w:rPr>
              <w:t xml:space="preserve">... </w:t>
            </w:r>
            <w:proofErr w:type="spellStart"/>
            <w:r w:rsidR="006F3EFE">
              <w:rPr>
                <w:i/>
                <w:iCs/>
                <w:sz w:val="28"/>
                <w:szCs w:val="28"/>
                <w14:ligatures w14:val="none"/>
              </w:rPr>
              <w:t>năm</w:t>
            </w:r>
            <w:proofErr w:type="spellEnd"/>
            <w:r w:rsidR="006F3EFE">
              <w:rPr>
                <w:i/>
                <w:iCs/>
                <w:sz w:val="28"/>
                <w:szCs w:val="28"/>
                <w14:ligatures w14:val="none"/>
              </w:rPr>
              <w:t> </w:t>
            </w:r>
            <w:r w:rsidR="006F3EFE">
              <w:rPr>
                <w:i/>
                <w:iCs/>
                <w:sz w:val="28"/>
                <w:szCs w:val="28"/>
                <w:lang w:val="vi-VN"/>
                <w14:ligatures w14:val="none"/>
              </w:rPr>
              <w:t>..</w:t>
            </w:r>
            <w:r w:rsidR="006F3EFE">
              <w:rPr>
                <w:i/>
                <w:iCs/>
                <w:sz w:val="28"/>
                <w:szCs w:val="28"/>
                <w14:ligatures w14:val="none"/>
              </w:rPr>
              <w:t>....</w:t>
            </w:r>
          </w:p>
        </w:tc>
      </w:tr>
    </w:tbl>
    <w:p w14:paraId="1893BA23" w14:textId="77777777" w:rsidR="00087F95" w:rsidRPr="00A020F7" w:rsidRDefault="00087F95" w:rsidP="00A020F7">
      <w:pPr>
        <w:ind w:firstLine="567"/>
        <w:jc w:val="center"/>
        <w:rPr>
          <w:b/>
          <w:bCs/>
          <w:sz w:val="40"/>
          <w:szCs w:val="28"/>
          <w14:ligatures w14:val="none"/>
        </w:rPr>
      </w:pPr>
    </w:p>
    <w:p w14:paraId="76588815" w14:textId="77777777" w:rsidR="00087F95" w:rsidRDefault="006F3EFE" w:rsidP="00A020F7">
      <w:pPr>
        <w:ind w:firstLine="567"/>
        <w:jc w:val="center"/>
        <w:rPr>
          <w:sz w:val="28"/>
          <w:szCs w:val="28"/>
          <w14:ligatures w14:val="none"/>
        </w:rPr>
      </w:pPr>
      <w:r>
        <w:rPr>
          <w:b/>
          <w:bCs/>
          <w:sz w:val="28"/>
          <w:szCs w:val="28"/>
          <w14:ligatures w14:val="none"/>
        </w:rPr>
        <w:t>QUYẾT ĐỊNH</w:t>
      </w:r>
    </w:p>
    <w:p w14:paraId="3D6996C0" w14:textId="2C18CF76" w:rsidR="00087F95" w:rsidRDefault="006F3EFE" w:rsidP="00A020F7">
      <w:pPr>
        <w:ind w:firstLine="567"/>
        <w:jc w:val="center"/>
        <w:rPr>
          <w:b/>
          <w:bCs/>
          <w:sz w:val="28"/>
          <w:szCs w:val="28"/>
          <w:lang w:val="vi-VN"/>
          <w14:ligatures w14:val="none"/>
        </w:rPr>
      </w:pPr>
      <w:proofErr w:type="spellStart"/>
      <w:r>
        <w:rPr>
          <w:b/>
          <w:bCs/>
          <w:sz w:val="28"/>
          <w:szCs w:val="28"/>
          <w14:ligatures w14:val="none"/>
        </w:rPr>
        <w:t>Về</w:t>
      </w:r>
      <w:proofErr w:type="spellEnd"/>
      <w:r>
        <w:rPr>
          <w:b/>
          <w:bCs/>
          <w:sz w:val="28"/>
          <w:szCs w:val="28"/>
          <w14:ligatures w14:val="none"/>
        </w:rPr>
        <w:t xml:space="preserve"> </w:t>
      </w:r>
      <w:proofErr w:type="spellStart"/>
      <w:r>
        <w:rPr>
          <w:b/>
          <w:bCs/>
          <w:sz w:val="28"/>
          <w:szCs w:val="28"/>
          <w14:ligatures w14:val="none"/>
        </w:rPr>
        <w:t>việc</w:t>
      </w:r>
      <w:proofErr w:type="spellEnd"/>
      <w:r>
        <w:rPr>
          <w:b/>
          <w:bCs/>
          <w:sz w:val="28"/>
          <w:szCs w:val="28"/>
          <w14:ligatures w14:val="none"/>
        </w:rPr>
        <w:t xml:space="preserve"> </w:t>
      </w:r>
      <w:proofErr w:type="spellStart"/>
      <w:r>
        <w:rPr>
          <w:b/>
          <w:bCs/>
          <w:sz w:val="28"/>
          <w:szCs w:val="28"/>
          <w14:ligatures w14:val="none"/>
        </w:rPr>
        <w:t>điều</w:t>
      </w:r>
      <w:proofErr w:type="spellEnd"/>
      <w:r>
        <w:rPr>
          <w:b/>
          <w:bCs/>
          <w:sz w:val="28"/>
          <w:szCs w:val="28"/>
          <w:lang w:val="vi-VN"/>
          <w14:ligatures w14:val="none"/>
        </w:rPr>
        <w:t xml:space="preserve"> chỉnh </w:t>
      </w:r>
      <w:proofErr w:type="spellStart"/>
      <w:r>
        <w:rPr>
          <w:b/>
          <w:bCs/>
          <w:sz w:val="28"/>
          <w:szCs w:val="28"/>
          <w14:ligatures w14:val="none"/>
        </w:rPr>
        <w:t>phạm</w:t>
      </w:r>
      <w:proofErr w:type="spellEnd"/>
      <w:r>
        <w:rPr>
          <w:b/>
          <w:bCs/>
          <w:sz w:val="28"/>
          <w:szCs w:val="28"/>
          <w14:ligatures w14:val="none"/>
        </w:rPr>
        <w:t xml:space="preserve"> vi </w:t>
      </w:r>
      <w:proofErr w:type="spellStart"/>
      <w:r>
        <w:rPr>
          <w:b/>
          <w:bCs/>
          <w:sz w:val="28"/>
          <w:szCs w:val="28"/>
          <w14:ligatures w14:val="none"/>
        </w:rPr>
        <w:t>hành</w:t>
      </w:r>
      <w:proofErr w:type="spellEnd"/>
      <w:r>
        <w:rPr>
          <w:b/>
          <w:bCs/>
          <w:sz w:val="28"/>
          <w:szCs w:val="28"/>
          <w:lang w:val="vi-VN"/>
          <w14:ligatures w14:val="none"/>
        </w:rPr>
        <w:t xml:space="preserve"> nghề </w:t>
      </w:r>
    </w:p>
    <w:p w14:paraId="4EDBBB08" w14:textId="684DEED4" w:rsidR="00A020F7" w:rsidRPr="00A020F7" w:rsidRDefault="00A020F7" w:rsidP="00A020F7">
      <w:pPr>
        <w:ind w:firstLine="567"/>
        <w:jc w:val="center"/>
        <w:rPr>
          <w:sz w:val="28"/>
          <w:szCs w:val="28"/>
          <w:vertAlign w:val="superscript"/>
          <w14:ligatures w14:val="none"/>
        </w:rPr>
      </w:pPr>
      <w:r>
        <w:rPr>
          <w:sz w:val="28"/>
          <w:szCs w:val="28"/>
          <w:vertAlign w:val="superscript"/>
          <w14:ligatures w14:val="none"/>
        </w:rPr>
        <w:t>_______________</w:t>
      </w:r>
    </w:p>
    <w:p w14:paraId="16C906D0" w14:textId="1E9A1449" w:rsidR="00087F95" w:rsidRPr="00A020F7" w:rsidRDefault="00087F95">
      <w:pPr>
        <w:spacing w:before="120" w:after="120"/>
        <w:rPr>
          <w:sz w:val="6"/>
          <w:szCs w:val="28"/>
          <w14:ligatures w14:val="none"/>
        </w:rPr>
      </w:pPr>
    </w:p>
    <w:p w14:paraId="391722D8" w14:textId="1B474ACA" w:rsidR="00087F95" w:rsidRDefault="006F3EFE">
      <w:pPr>
        <w:spacing w:before="120" w:after="120"/>
        <w:ind w:firstLine="720"/>
        <w:jc w:val="center"/>
        <w:rPr>
          <w:b/>
          <w:sz w:val="28"/>
          <w:szCs w:val="28"/>
          <w14:ligatures w14:val="none"/>
        </w:rPr>
      </w:pPr>
      <w:r w:rsidRPr="00A020F7">
        <w:rPr>
          <w:b/>
          <w:sz w:val="28"/>
          <w:szCs w:val="28"/>
          <w14:ligatures w14:val="none"/>
        </w:rPr>
        <w:t>BỘ TRƯỞNG BỘ Y TẾ (</w:t>
      </w:r>
      <w:proofErr w:type="spellStart"/>
      <w:r w:rsidRPr="00A020F7">
        <w:rPr>
          <w:b/>
          <w:sz w:val="28"/>
          <w:szCs w:val="28"/>
          <w14:ligatures w14:val="none"/>
        </w:rPr>
        <w:t>hoặc</w:t>
      </w:r>
      <w:proofErr w:type="spellEnd"/>
      <w:r w:rsidRPr="00A020F7">
        <w:rPr>
          <w:b/>
          <w:sz w:val="28"/>
          <w:szCs w:val="28"/>
          <w14:ligatures w14:val="none"/>
        </w:rPr>
        <w:t xml:space="preserve"> GIÁM ĐỐC SỞ Y TẾ)</w:t>
      </w:r>
    </w:p>
    <w:p w14:paraId="190CF05E" w14:textId="77777777" w:rsidR="00A020F7" w:rsidRPr="00A020F7" w:rsidRDefault="00A020F7">
      <w:pPr>
        <w:spacing w:before="120" w:after="120"/>
        <w:ind w:firstLine="720"/>
        <w:jc w:val="center"/>
        <w:rPr>
          <w:b/>
          <w:sz w:val="4"/>
          <w:szCs w:val="28"/>
          <w14:ligatures w14:val="none"/>
        </w:rPr>
      </w:pPr>
    </w:p>
    <w:p w14:paraId="47A084AC" w14:textId="77777777" w:rsidR="00087F95" w:rsidRDefault="006F3EFE" w:rsidP="00FB1E57">
      <w:pPr>
        <w:spacing w:before="120" w:after="120"/>
        <w:ind w:firstLine="720"/>
        <w:rPr>
          <w:i/>
          <w:sz w:val="28"/>
          <w:szCs w:val="28"/>
          <w14:ligatures w14:val="none"/>
        </w:rPr>
      </w:pPr>
      <w:proofErr w:type="spellStart"/>
      <w:r>
        <w:rPr>
          <w:i/>
          <w:sz w:val="28"/>
          <w:szCs w:val="28"/>
          <w14:ligatures w14:val="none"/>
        </w:rPr>
        <w:t>Căn</w:t>
      </w:r>
      <w:proofErr w:type="spellEnd"/>
      <w:r>
        <w:rPr>
          <w:i/>
          <w:sz w:val="28"/>
          <w:szCs w:val="28"/>
          <w14:ligatures w14:val="none"/>
        </w:rPr>
        <w:t xml:space="preserve"> </w:t>
      </w:r>
      <w:proofErr w:type="spellStart"/>
      <w:r>
        <w:rPr>
          <w:i/>
          <w:sz w:val="28"/>
          <w:szCs w:val="28"/>
          <w14:ligatures w14:val="none"/>
        </w:rPr>
        <w:t>cứ</w:t>
      </w:r>
      <w:proofErr w:type="spellEnd"/>
      <w:r>
        <w:rPr>
          <w:i/>
          <w:sz w:val="28"/>
          <w:szCs w:val="28"/>
          <w14:ligatures w14:val="none"/>
        </w:rPr>
        <w:t xml:space="preserve"> </w:t>
      </w:r>
      <w:proofErr w:type="spellStart"/>
      <w:r>
        <w:rPr>
          <w:i/>
          <w:sz w:val="28"/>
          <w:szCs w:val="28"/>
          <w14:ligatures w14:val="none"/>
        </w:rPr>
        <w:t>Luật</w:t>
      </w:r>
      <w:proofErr w:type="spellEnd"/>
      <w:r>
        <w:rPr>
          <w:i/>
          <w:sz w:val="28"/>
          <w:szCs w:val="28"/>
          <w14:ligatures w14:val="none"/>
        </w:rPr>
        <w:t xml:space="preserve"> </w:t>
      </w:r>
      <w:proofErr w:type="spellStart"/>
      <w:r>
        <w:rPr>
          <w:i/>
          <w:sz w:val="28"/>
          <w:szCs w:val="28"/>
          <w14:ligatures w14:val="none"/>
        </w:rPr>
        <w:t>Khám</w:t>
      </w:r>
      <w:proofErr w:type="spellEnd"/>
      <w:r>
        <w:rPr>
          <w:i/>
          <w:sz w:val="28"/>
          <w:szCs w:val="28"/>
          <w14:ligatures w14:val="none"/>
        </w:rPr>
        <w:t xml:space="preserve"> </w:t>
      </w:r>
      <w:proofErr w:type="spellStart"/>
      <w:r>
        <w:rPr>
          <w:i/>
          <w:sz w:val="28"/>
          <w:szCs w:val="28"/>
          <w14:ligatures w14:val="none"/>
        </w:rPr>
        <w:t>bệnh</w:t>
      </w:r>
      <w:proofErr w:type="spellEnd"/>
      <w:r>
        <w:rPr>
          <w:i/>
          <w:sz w:val="28"/>
          <w:szCs w:val="28"/>
          <w14:ligatures w14:val="none"/>
        </w:rPr>
        <w:t xml:space="preserve">, </w:t>
      </w:r>
      <w:proofErr w:type="spellStart"/>
      <w:r>
        <w:rPr>
          <w:i/>
          <w:sz w:val="28"/>
          <w:szCs w:val="28"/>
          <w14:ligatures w14:val="none"/>
        </w:rPr>
        <w:t>chữa</w:t>
      </w:r>
      <w:proofErr w:type="spellEnd"/>
      <w:r>
        <w:rPr>
          <w:i/>
          <w:sz w:val="28"/>
          <w:szCs w:val="28"/>
          <w14:ligatures w14:val="none"/>
        </w:rPr>
        <w:t xml:space="preserve"> </w:t>
      </w:r>
      <w:proofErr w:type="spellStart"/>
      <w:r>
        <w:rPr>
          <w:i/>
          <w:sz w:val="28"/>
          <w:szCs w:val="28"/>
          <w14:ligatures w14:val="none"/>
        </w:rPr>
        <w:t>bệnh</w:t>
      </w:r>
      <w:proofErr w:type="spellEnd"/>
      <w:r>
        <w:rPr>
          <w:i/>
          <w:sz w:val="28"/>
          <w:szCs w:val="28"/>
          <w14:ligatures w14:val="none"/>
        </w:rPr>
        <w:t xml:space="preserve"> </w:t>
      </w:r>
      <w:proofErr w:type="spellStart"/>
      <w:r>
        <w:rPr>
          <w:i/>
          <w:sz w:val="28"/>
          <w:szCs w:val="28"/>
          <w14:ligatures w14:val="none"/>
        </w:rPr>
        <w:t>ngày</w:t>
      </w:r>
      <w:proofErr w:type="spellEnd"/>
      <w:r>
        <w:rPr>
          <w:i/>
          <w:sz w:val="28"/>
          <w:szCs w:val="28"/>
          <w14:ligatures w14:val="none"/>
        </w:rPr>
        <w:t xml:space="preserve"> 09 </w:t>
      </w:r>
      <w:proofErr w:type="spellStart"/>
      <w:r>
        <w:rPr>
          <w:i/>
          <w:sz w:val="28"/>
          <w:szCs w:val="28"/>
          <w14:ligatures w14:val="none"/>
        </w:rPr>
        <w:t>tháng</w:t>
      </w:r>
      <w:proofErr w:type="spellEnd"/>
      <w:r>
        <w:rPr>
          <w:i/>
          <w:sz w:val="28"/>
          <w:szCs w:val="28"/>
          <w14:ligatures w14:val="none"/>
        </w:rPr>
        <w:t xml:space="preserve"> 01 </w:t>
      </w:r>
      <w:proofErr w:type="spellStart"/>
      <w:r>
        <w:rPr>
          <w:i/>
          <w:sz w:val="28"/>
          <w:szCs w:val="28"/>
          <w14:ligatures w14:val="none"/>
        </w:rPr>
        <w:t>năm</w:t>
      </w:r>
      <w:proofErr w:type="spellEnd"/>
      <w:r>
        <w:rPr>
          <w:i/>
          <w:sz w:val="28"/>
          <w:szCs w:val="28"/>
          <w14:ligatures w14:val="none"/>
        </w:rPr>
        <w:t xml:space="preserve"> 2023;</w:t>
      </w:r>
    </w:p>
    <w:p w14:paraId="42233F40" w14:textId="77777777" w:rsidR="00FB1E57" w:rsidRPr="00FB1E57" w:rsidRDefault="00FB1E57" w:rsidP="00FB1E57">
      <w:pPr>
        <w:shd w:val="clear" w:color="auto" w:fill="FFFFFF"/>
        <w:spacing w:before="120" w:after="120" w:line="360" w:lineRule="exact"/>
        <w:ind w:firstLine="720"/>
        <w:jc w:val="both"/>
        <w:rPr>
          <w:i/>
          <w:iCs/>
          <w:color w:val="000000"/>
          <w:sz w:val="28"/>
          <w:szCs w:val="28"/>
          <w14:ligatures w14:val="none"/>
        </w:rPr>
      </w:pPr>
      <w:proofErr w:type="spellStart"/>
      <w:r w:rsidRPr="00FB1E57">
        <w:rPr>
          <w:i/>
          <w:iCs/>
          <w:color w:val="000000"/>
          <w:sz w:val="28"/>
          <w:szCs w:val="28"/>
          <w14:ligatures w14:val="none"/>
        </w:rPr>
        <w:t>Căn</w:t>
      </w:r>
      <w:proofErr w:type="spellEnd"/>
      <w:r w:rsidRPr="00FB1E57">
        <w:rPr>
          <w:i/>
          <w:iCs/>
          <w:color w:val="000000"/>
          <w:sz w:val="28"/>
          <w:szCs w:val="28"/>
          <w14:ligatures w14:val="none"/>
        </w:rPr>
        <w:t xml:space="preserve"> </w:t>
      </w:r>
      <w:proofErr w:type="spellStart"/>
      <w:r w:rsidRPr="00FB1E57">
        <w:rPr>
          <w:i/>
          <w:iCs/>
          <w:color w:val="000000"/>
          <w:sz w:val="28"/>
          <w:szCs w:val="28"/>
          <w14:ligatures w14:val="none"/>
        </w:rPr>
        <w:t>cứ</w:t>
      </w:r>
      <w:proofErr w:type="spellEnd"/>
      <w:r w:rsidRPr="00FB1E57">
        <w:rPr>
          <w:i/>
          <w:iCs/>
          <w:color w:val="000000"/>
          <w:sz w:val="28"/>
          <w:szCs w:val="28"/>
          <w14:ligatures w14:val="none"/>
        </w:rPr>
        <w:t xml:space="preserve"> </w:t>
      </w:r>
      <w:proofErr w:type="spellStart"/>
      <w:r w:rsidRPr="00FB1E57">
        <w:rPr>
          <w:i/>
          <w:iCs/>
          <w:color w:val="000000"/>
          <w:sz w:val="28"/>
          <w:szCs w:val="28"/>
          <w14:ligatures w14:val="none"/>
        </w:rPr>
        <w:t>Nghị</w:t>
      </w:r>
      <w:proofErr w:type="spellEnd"/>
      <w:r w:rsidRPr="00FB1E57">
        <w:rPr>
          <w:i/>
          <w:iCs/>
          <w:color w:val="000000"/>
          <w:sz w:val="28"/>
          <w:szCs w:val="28"/>
          <w14:ligatures w14:val="none"/>
        </w:rPr>
        <w:t xml:space="preserve"> </w:t>
      </w:r>
      <w:proofErr w:type="spellStart"/>
      <w:r w:rsidRPr="00FB1E57">
        <w:rPr>
          <w:i/>
          <w:iCs/>
          <w:color w:val="000000"/>
          <w:sz w:val="28"/>
          <w:szCs w:val="28"/>
          <w14:ligatures w14:val="none"/>
        </w:rPr>
        <w:t>định</w:t>
      </w:r>
      <w:proofErr w:type="spellEnd"/>
      <w:r w:rsidRPr="00FB1E57">
        <w:rPr>
          <w:i/>
          <w:iCs/>
          <w:color w:val="000000"/>
          <w:sz w:val="28"/>
          <w:szCs w:val="28"/>
          <w14:ligatures w14:val="none"/>
        </w:rPr>
        <w:t xml:space="preserve"> </w:t>
      </w:r>
      <w:proofErr w:type="spellStart"/>
      <w:r w:rsidRPr="00FB1E57">
        <w:rPr>
          <w:i/>
          <w:iCs/>
          <w:color w:val="000000"/>
          <w:sz w:val="28"/>
          <w:szCs w:val="28"/>
          <w14:ligatures w14:val="none"/>
        </w:rPr>
        <w:t>số</w:t>
      </w:r>
      <w:proofErr w:type="spellEnd"/>
      <w:r w:rsidRPr="00FB1E57">
        <w:rPr>
          <w:i/>
          <w:iCs/>
          <w:color w:val="000000"/>
          <w:sz w:val="28"/>
          <w:szCs w:val="28"/>
          <w14:ligatures w14:val="none"/>
        </w:rPr>
        <w:t xml:space="preserve">         /2023/NĐ-CP </w:t>
      </w:r>
      <w:proofErr w:type="spellStart"/>
      <w:r w:rsidRPr="00FB1E57">
        <w:rPr>
          <w:i/>
          <w:iCs/>
          <w:color w:val="000000"/>
          <w:sz w:val="28"/>
          <w:szCs w:val="28"/>
          <w14:ligatures w14:val="none"/>
        </w:rPr>
        <w:t>ngày</w:t>
      </w:r>
      <w:proofErr w:type="spellEnd"/>
      <w:r w:rsidRPr="00FB1E57">
        <w:rPr>
          <w:i/>
          <w:iCs/>
          <w:color w:val="000000"/>
          <w:sz w:val="28"/>
          <w:szCs w:val="28"/>
          <w14:ligatures w14:val="none"/>
        </w:rPr>
        <w:t xml:space="preserve">        </w:t>
      </w:r>
      <w:proofErr w:type="spellStart"/>
      <w:r w:rsidRPr="00FB1E57">
        <w:rPr>
          <w:i/>
          <w:iCs/>
          <w:color w:val="000000"/>
          <w:sz w:val="28"/>
          <w:szCs w:val="28"/>
          <w14:ligatures w14:val="none"/>
        </w:rPr>
        <w:t>tháng</w:t>
      </w:r>
      <w:proofErr w:type="spellEnd"/>
      <w:r>
        <w:rPr>
          <w:i/>
          <w:iCs/>
          <w:color w:val="000000"/>
          <w:sz w:val="28"/>
          <w:szCs w:val="28"/>
          <w14:ligatures w14:val="none"/>
        </w:rPr>
        <w:t xml:space="preserve"> 12 </w:t>
      </w:r>
      <w:proofErr w:type="spellStart"/>
      <w:r w:rsidRPr="00FB1E57">
        <w:rPr>
          <w:i/>
          <w:iCs/>
          <w:color w:val="000000"/>
          <w:sz w:val="28"/>
          <w:szCs w:val="28"/>
          <w14:ligatures w14:val="none"/>
        </w:rPr>
        <w:t>năm</w:t>
      </w:r>
      <w:proofErr w:type="spellEnd"/>
      <w:r w:rsidRPr="00FB1E57">
        <w:rPr>
          <w:i/>
          <w:iCs/>
          <w:color w:val="000000"/>
          <w:sz w:val="28"/>
          <w:szCs w:val="28"/>
          <w14:ligatures w14:val="none"/>
        </w:rPr>
        <w:t xml:space="preserve"> 2023 </w:t>
      </w:r>
      <w:proofErr w:type="spellStart"/>
      <w:r w:rsidRPr="00FB1E57">
        <w:rPr>
          <w:i/>
          <w:iCs/>
          <w:color w:val="000000"/>
          <w:sz w:val="28"/>
          <w:szCs w:val="28"/>
          <w14:ligatures w14:val="none"/>
        </w:rPr>
        <w:t>của</w:t>
      </w:r>
      <w:proofErr w:type="spellEnd"/>
      <w:r w:rsidRPr="00FB1E57">
        <w:rPr>
          <w:i/>
          <w:iCs/>
          <w:color w:val="000000"/>
          <w:sz w:val="28"/>
          <w:szCs w:val="28"/>
          <w14:ligatures w14:val="none"/>
        </w:rPr>
        <w:t xml:space="preserve"> </w:t>
      </w:r>
      <w:proofErr w:type="spellStart"/>
      <w:r w:rsidRPr="00FB1E57">
        <w:rPr>
          <w:i/>
          <w:iCs/>
          <w:color w:val="000000"/>
          <w:sz w:val="28"/>
          <w:szCs w:val="28"/>
          <w14:ligatures w14:val="none"/>
        </w:rPr>
        <w:t>Chính</w:t>
      </w:r>
      <w:proofErr w:type="spellEnd"/>
      <w:r w:rsidRPr="00FB1E57">
        <w:rPr>
          <w:i/>
          <w:iCs/>
          <w:color w:val="000000"/>
          <w:sz w:val="28"/>
          <w:szCs w:val="28"/>
          <w14:ligatures w14:val="none"/>
        </w:rPr>
        <w:t xml:space="preserve"> </w:t>
      </w:r>
      <w:proofErr w:type="spellStart"/>
      <w:r w:rsidRPr="00FB1E57">
        <w:rPr>
          <w:i/>
          <w:iCs/>
          <w:color w:val="000000"/>
          <w:sz w:val="28"/>
          <w:szCs w:val="28"/>
          <w14:ligatures w14:val="none"/>
        </w:rPr>
        <w:t>phủ</w:t>
      </w:r>
      <w:proofErr w:type="spellEnd"/>
      <w:r w:rsidRPr="00FB1E57">
        <w:rPr>
          <w:i/>
          <w:iCs/>
          <w:color w:val="000000"/>
          <w:sz w:val="28"/>
          <w:szCs w:val="28"/>
          <w14:ligatures w14:val="none"/>
        </w:rPr>
        <w:t xml:space="preserve"> </w:t>
      </w:r>
      <w:proofErr w:type="spellStart"/>
      <w:r w:rsidRPr="00FB1E57">
        <w:rPr>
          <w:i/>
          <w:iCs/>
          <w:color w:val="000000"/>
          <w:sz w:val="28"/>
          <w:szCs w:val="28"/>
          <w14:ligatures w14:val="none"/>
        </w:rPr>
        <w:t>quy</w:t>
      </w:r>
      <w:proofErr w:type="spellEnd"/>
      <w:r w:rsidRPr="00FB1E57">
        <w:rPr>
          <w:i/>
          <w:iCs/>
          <w:color w:val="000000"/>
          <w:sz w:val="28"/>
          <w:szCs w:val="28"/>
          <w14:ligatures w14:val="none"/>
        </w:rPr>
        <w:t xml:space="preserve"> </w:t>
      </w:r>
      <w:proofErr w:type="spellStart"/>
      <w:r w:rsidRPr="00FB1E57">
        <w:rPr>
          <w:i/>
          <w:iCs/>
          <w:color w:val="000000"/>
          <w:sz w:val="28"/>
          <w:szCs w:val="28"/>
          <w14:ligatures w14:val="none"/>
        </w:rPr>
        <w:t>định</w:t>
      </w:r>
      <w:proofErr w:type="spellEnd"/>
      <w:r w:rsidRPr="00FB1E57">
        <w:rPr>
          <w:i/>
          <w:iCs/>
          <w:color w:val="000000"/>
          <w:sz w:val="28"/>
          <w:szCs w:val="28"/>
          <w14:ligatures w14:val="none"/>
        </w:rPr>
        <w:t xml:space="preserve"> chi </w:t>
      </w:r>
      <w:proofErr w:type="spellStart"/>
      <w:r w:rsidRPr="00FB1E57">
        <w:rPr>
          <w:i/>
          <w:iCs/>
          <w:color w:val="000000"/>
          <w:sz w:val="28"/>
          <w:szCs w:val="28"/>
          <w14:ligatures w14:val="none"/>
        </w:rPr>
        <w:t>tiết</w:t>
      </w:r>
      <w:proofErr w:type="spellEnd"/>
      <w:r w:rsidRPr="00FB1E57">
        <w:rPr>
          <w:i/>
          <w:iCs/>
          <w:color w:val="000000"/>
          <w:sz w:val="28"/>
          <w:szCs w:val="28"/>
          <w14:ligatures w14:val="none"/>
        </w:rPr>
        <w:t xml:space="preserve"> </w:t>
      </w:r>
      <w:proofErr w:type="spellStart"/>
      <w:r w:rsidRPr="00FB1E57">
        <w:rPr>
          <w:i/>
          <w:iCs/>
          <w:color w:val="000000"/>
          <w:sz w:val="28"/>
          <w:szCs w:val="28"/>
          <w14:ligatures w14:val="none"/>
        </w:rPr>
        <w:t>một</w:t>
      </w:r>
      <w:proofErr w:type="spellEnd"/>
      <w:r w:rsidRPr="00FB1E57">
        <w:rPr>
          <w:i/>
          <w:iCs/>
          <w:color w:val="000000"/>
          <w:sz w:val="28"/>
          <w:szCs w:val="28"/>
          <w14:ligatures w14:val="none"/>
        </w:rPr>
        <w:t xml:space="preserve"> </w:t>
      </w:r>
      <w:proofErr w:type="spellStart"/>
      <w:r w:rsidRPr="00FB1E57">
        <w:rPr>
          <w:i/>
          <w:iCs/>
          <w:color w:val="000000"/>
          <w:sz w:val="28"/>
          <w:szCs w:val="28"/>
          <w14:ligatures w14:val="none"/>
        </w:rPr>
        <w:t>số</w:t>
      </w:r>
      <w:proofErr w:type="spellEnd"/>
      <w:r w:rsidRPr="00FB1E57">
        <w:rPr>
          <w:i/>
          <w:iCs/>
          <w:color w:val="000000"/>
          <w:sz w:val="28"/>
          <w:szCs w:val="28"/>
          <w14:ligatures w14:val="none"/>
        </w:rPr>
        <w:t xml:space="preserve"> </w:t>
      </w:r>
      <w:proofErr w:type="spellStart"/>
      <w:r w:rsidRPr="00FB1E57">
        <w:rPr>
          <w:i/>
          <w:iCs/>
          <w:color w:val="000000"/>
          <w:sz w:val="28"/>
          <w:szCs w:val="28"/>
          <w14:ligatures w14:val="none"/>
        </w:rPr>
        <w:t>điều</w:t>
      </w:r>
      <w:proofErr w:type="spellEnd"/>
      <w:r w:rsidRPr="00FB1E57">
        <w:rPr>
          <w:i/>
          <w:iCs/>
          <w:color w:val="000000"/>
          <w:sz w:val="28"/>
          <w:szCs w:val="28"/>
          <w14:ligatures w14:val="none"/>
        </w:rPr>
        <w:t xml:space="preserve"> </w:t>
      </w:r>
      <w:proofErr w:type="spellStart"/>
      <w:r w:rsidRPr="00FB1E57">
        <w:rPr>
          <w:i/>
          <w:iCs/>
          <w:color w:val="000000"/>
          <w:sz w:val="28"/>
          <w:szCs w:val="28"/>
          <w14:ligatures w14:val="none"/>
        </w:rPr>
        <w:t>của</w:t>
      </w:r>
      <w:proofErr w:type="spellEnd"/>
      <w:r w:rsidRPr="00FB1E57">
        <w:rPr>
          <w:i/>
          <w:iCs/>
          <w:color w:val="000000"/>
          <w:sz w:val="28"/>
          <w:szCs w:val="28"/>
          <w14:ligatures w14:val="none"/>
        </w:rPr>
        <w:t xml:space="preserve"> </w:t>
      </w:r>
      <w:proofErr w:type="spellStart"/>
      <w:r w:rsidRPr="00FB1E57">
        <w:rPr>
          <w:i/>
          <w:iCs/>
          <w:color w:val="000000"/>
          <w:sz w:val="28"/>
          <w:szCs w:val="28"/>
          <w14:ligatures w14:val="none"/>
        </w:rPr>
        <w:t>Luật</w:t>
      </w:r>
      <w:proofErr w:type="spellEnd"/>
      <w:r w:rsidRPr="00FB1E57">
        <w:rPr>
          <w:i/>
          <w:iCs/>
          <w:color w:val="000000"/>
          <w:sz w:val="28"/>
          <w:szCs w:val="28"/>
          <w14:ligatures w14:val="none"/>
        </w:rPr>
        <w:t xml:space="preserve"> </w:t>
      </w:r>
      <w:proofErr w:type="spellStart"/>
      <w:r w:rsidRPr="00FB1E57">
        <w:rPr>
          <w:i/>
          <w:iCs/>
          <w:color w:val="000000"/>
          <w:sz w:val="28"/>
          <w:szCs w:val="28"/>
          <w14:ligatures w14:val="none"/>
        </w:rPr>
        <w:t>Khám</w:t>
      </w:r>
      <w:proofErr w:type="spellEnd"/>
      <w:r w:rsidRPr="00FB1E57">
        <w:rPr>
          <w:i/>
          <w:iCs/>
          <w:color w:val="000000"/>
          <w:sz w:val="28"/>
          <w:szCs w:val="28"/>
          <w14:ligatures w14:val="none"/>
        </w:rPr>
        <w:t xml:space="preserve"> </w:t>
      </w:r>
      <w:proofErr w:type="spellStart"/>
      <w:r w:rsidRPr="00FB1E57">
        <w:rPr>
          <w:i/>
          <w:iCs/>
          <w:color w:val="000000"/>
          <w:sz w:val="28"/>
          <w:szCs w:val="28"/>
          <w14:ligatures w14:val="none"/>
        </w:rPr>
        <w:t>bệnh</w:t>
      </w:r>
      <w:proofErr w:type="spellEnd"/>
      <w:r w:rsidRPr="00FB1E57">
        <w:rPr>
          <w:i/>
          <w:iCs/>
          <w:color w:val="000000"/>
          <w:sz w:val="28"/>
          <w:szCs w:val="28"/>
          <w14:ligatures w14:val="none"/>
        </w:rPr>
        <w:t xml:space="preserve">, </w:t>
      </w:r>
      <w:proofErr w:type="spellStart"/>
      <w:r w:rsidRPr="00FB1E57">
        <w:rPr>
          <w:i/>
          <w:iCs/>
          <w:color w:val="000000"/>
          <w:sz w:val="28"/>
          <w:szCs w:val="28"/>
          <w14:ligatures w14:val="none"/>
        </w:rPr>
        <w:t>chữa</w:t>
      </w:r>
      <w:proofErr w:type="spellEnd"/>
      <w:r w:rsidRPr="00FB1E57">
        <w:rPr>
          <w:i/>
          <w:iCs/>
          <w:color w:val="000000"/>
          <w:sz w:val="28"/>
          <w:szCs w:val="28"/>
          <w14:ligatures w14:val="none"/>
        </w:rPr>
        <w:t xml:space="preserve"> </w:t>
      </w:r>
      <w:proofErr w:type="spellStart"/>
      <w:r w:rsidRPr="00FB1E57">
        <w:rPr>
          <w:i/>
          <w:iCs/>
          <w:color w:val="000000"/>
          <w:sz w:val="28"/>
          <w:szCs w:val="28"/>
          <w14:ligatures w14:val="none"/>
        </w:rPr>
        <w:t>bệnh</w:t>
      </w:r>
      <w:proofErr w:type="spellEnd"/>
      <w:r w:rsidRPr="00FB1E57">
        <w:rPr>
          <w:i/>
          <w:iCs/>
          <w:color w:val="000000"/>
          <w:sz w:val="28"/>
          <w:szCs w:val="28"/>
          <w14:ligatures w14:val="none"/>
        </w:rPr>
        <w:t>;</w:t>
      </w:r>
    </w:p>
    <w:p w14:paraId="740E89E8" w14:textId="206DF67B" w:rsidR="00087F95" w:rsidRDefault="006F3EFE" w:rsidP="00FB1E57">
      <w:pPr>
        <w:spacing w:before="120" w:after="120"/>
        <w:ind w:firstLine="720"/>
        <w:rPr>
          <w:i/>
          <w:sz w:val="28"/>
          <w:szCs w:val="28"/>
          <w14:ligatures w14:val="none"/>
        </w:rPr>
      </w:pPr>
      <w:proofErr w:type="spellStart"/>
      <w:r>
        <w:rPr>
          <w:i/>
          <w:sz w:val="28"/>
          <w:szCs w:val="28"/>
          <w14:ligatures w14:val="none"/>
        </w:rPr>
        <w:t>Xét</w:t>
      </w:r>
      <w:proofErr w:type="spellEnd"/>
      <w:r>
        <w:rPr>
          <w:i/>
          <w:sz w:val="28"/>
          <w:szCs w:val="28"/>
          <w14:ligatures w14:val="none"/>
        </w:rPr>
        <w:t xml:space="preserve"> </w:t>
      </w:r>
      <w:proofErr w:type="spellStart"/>
      <w:r>
        <w:rPr>
          <w:i/>
          <w:sz w:val="28"/>
          <w:szCs w:val="28"/>
          <w14:ligatures w14:val="none"/>
        </w:rPr>
        <w:t>đề</w:t>
      </w:r>
      <w:proofErr w:type="spellEnd"/>
      <w:r>
        <w:rPr>
          <w:i/>
          <w:sz w:val="28"/>
          <w:szCs w:val="28"/>
          <w14:ligatures w14:val="none"/>
        </w:rPr>
        <w:t xml:space="preserve"> </w:t>
      </w:r>
      <w:proofErr w:type="spellStart"/>
      <w:r>
        <w:rPr>
          <w:i/>
          <w:sz w:val="28"/>
          <w:szCs w:val="28"/>
          <w14:ligatures w14:val="none"/>
        </w:rPr>
        <w:t>nghị</w:t>
      </w:r>
      <w:proofErr w:type="spellEnd"/>
      <w:r>
        <w:rPr>
          <w:i/>
          <w:sz w:val="28"/>
          <w:szCs w:val="28"/>
          <w14:ligatures w14:val="none"/>
        </w:rPr>
        <w:t xml:space="preserve"> </w:t>
      </w:r>
      <w:proofErr w:type="spellStart"/>
      <w:r>
        <w:rPr>
          <w:i/>
          <w:sz w:val="28"/>
          <w:szCs w:val="28"/>
          <w14:ligatures w14:val="none"/>
        </w:rPr>
        <w:t>của</w:t>
      </w:r>
      <w:proofErr w:type="spellEnd"/>
      <w:r>
        <w:rPr>
          <w:i/>
          <w:sz w:val="28"/>
          <w:szCs w:val="28"/>
          <w14:ligatures w14:val="none"/>
        </w:rPr>
        <w:t> ......................................</w:t>
      </w:r>
      <w:r>
        <w:rPr>
          <w:rStyle w:val="FootnoteReference"/>
          <w:i/>
          <w:sz w:val="28"/>
          <w:szCs w:val="28"/>
          <w14:ligatures w14:val="none"/>
        </w:rPr>
        <w:footnoteReference w:id="69"/>
      </w:r>
      <w:r>
        <w:rPr>
          <w:i/>
          <w:sz w:val="28"/>
          <w:szCs w:val="28"/>
          <w14:ligatures w14:val="none"/>
        </w:rPr>
        <w:t> ..................................................</w:t>
      </w:r>
    </w:p>
    <w:p w14:paraId="73DE8323" w14:textId="77777777" w:rsidR="00A020F7" w:rsidRPr="00A020F7" w:rsidRDefault="00A020F7" w:rsidP="00A020F7">
      <w:pPr>
        <w:jc w:val="center"/>
        <w:rPr>
          <w:b/>
          <w:bCs/>
          <w:sz w:val="20"/>
          <w:szCs w:val="28"/>
          <w14:ligatures w14:val="none"/>
        </w:rPr>
      </w:pPr>
    </w:p>
    <w:p w14:paraId="58534CFB" w14:textId="3A59BA6B" w:rsidR="00087F95" w:rsidRDefault="006F3EFE" w:rsidP="00A020F7">
      <w:pPr>
        <w:jc w:val="center"/>
        <w:rPr>
          <w:b/>
          <w:bCs/>
          <w:sz w:val="28"/>
          <w:szCs w:val="28"/>
          <w14:ligatures w14:val="none"/>
        </w:rPr>
      </w:pPr>
      <w:r>
        <w:rPr>
          <w:b/>
          <w:bCs/>
          <w:sz w:val="28"/>
          <w:szCs w:val="28"/>
          <w14:ligatures w14:val="none"/>
        </w:rPr>
        <w:t>QUYẾT ĐỊNH</w:t>
      </w:r>
      <w:r w:rsidR="00A020F7">
        <w:rPr>
          <w:b/>
          <w:bCs/>
          <w:sz w:val="28"/>
          <w:szCs w:val="28"/>
          <w14:ligatures w14:val="none"/>
        </w:rPr>
        <w:t>:</w:t>
      </w:r>
    </w:p>
    <w:p w14:paraId="1F517982" w14:textId="77777777" w:rsidR="00A020F7" w:rsidRPr="00A020F7" w:rsidRDefault="00A020F7" w:rsidP="00A020F7">
      <w:pPr>
        <w:jc w:val="center"/>
        <w:rPr>
          <w:b/>
          <w:bCs/>
          <w:sz w:val="6"/>
          <w:szCs w:val="28"/>
          <w14:ligatures w14:val="none"/>
        </w:rPr>
      </w:pPr>
    </w:p>
    <w:p w14:paraId="093E9FF2" w14:textId="77777777" w:rsidR="00087F95" w:rsidRDefault="006F3EFE" w:rsidP="00A020F7">
      <w:pPr>
        <w:spacing w:before="120"/>
        <w:ind w:firstLine="567"/>
        <w:jc w:val="both"/>
        <w:rPr>
          <w:sz w:val="28"/>
          <w:szCs w:val="28"/>
          <w14:ligatures w14:val="none"/>
        </w:rPr>
      </w:pPr>
      <w:proofErr w:type="spellStart"/>
      <w:r>
        <w:rPr>
          <w:b/>
          <w:bCs/>
          <w:sz w:val="28"/>
          <w:szCs w:val="28"/>
          <w14:ligatures w14:val="none"/>
        </w:rPr>
        <w:t>Điều</w:t>
      </w:r>
      <w:proofErr w:type="spellEnd"/>
      <w:r>
        <w:rPr>
          <w:b/>
          <w:bCs/>
          <w:sz w:val="28"/>
          <w:szCs w:val="28"/>
          <w14:ligatures w14:val="none"/>
        </w:rPr>
        <w:t xml:space="preserve"> 1.</w:t>
      </w:r>
      <w:r>
        <w:rPr>
          <w:sz w:val="28"/>
          <w:szCs w:val="28"/>
          <w14:ligatures w14:val="none"/>
        </w:rPr>
        <w:t> </w:t>
      </w:r>
      <w:proofErr w:type="spellStart"/>
      <w:r>
        <w:rPr>
          <w:sz w:val="28"/>
          <w:szCs w:val="28"/>
          <w14:ligatures w14:val="none"/>
        </w:rPr>
        <w:t>Điều</w:t>
      </w:r>
      <w:proofErr w:type="spellEnd"/>
      <w:r>
        <w:rPr>
          <w:sz w:val="28"/>
          <w:szCs w:val="28"/>
          <w:lang w:val="vi-VN"/>
          <w14:ligatures w14:val="none"/>
        </w:rPr>
        <w:t xml:space="preserve"> chỉnh</w:t>
      </w:r>
      <w:r>
        <w:rPr>
          <w:sz w:val="28"/>
          <w:szCs w:val="28"/>
          <w14:ligatures w14:val="none"/>
        </w:rPr>
        <w:t xml:space="preserve"> </w:t>
      </w:r>
      <w:proofErr w:type="spellStart"/>
      <w:r>
        <w:rPr>
          <w:sz w:val="28"/>
          <w:szCs w:val="28"/>
          <w14:ligatures w14:val="none"/>
        </w:rPr>
        <w:t>phạm</w:t>
      </w:r>
      <w:proofErr w:type="spellEnd"/>
      <w:r>
        <w:rPr>
          <w:sz w:val="28"/>
          <w:szCs w:val="28"/>
          <w14:ligatures w14:val="none"/>
        </w:rPr>
        <w:t xml:space="preserve"> vi</w:t>
      </w:r>
      <w:r>
        <w:rPr>
          <w:sz w:val="28"/>
          <w:szCs w:val="28"/>
          <w:lang w:val="vi-VN"/>
          <w14:ligatures w14:val="none"/>
        </w:rPr>
        <w:t xml:space="preserve"> </w:t>
      </w:r>
      <w:proofErr w:type="spellStart"/>
      <w:r>
        <w:rPr>
          <w:sz w:val="28"/>
          <w:szCs w:val="28"/>
          <w14:ligatures w14:val="none"/>
        </w:rPr>
        <w:t>hành</w:t>
      </w:r>
      <w:proofErr w:type="spellEnd"/>
      <w:r>
        <w:rPr>
          <w:sz w:val="28"/>
          <w:szCs w:val="28"/>
          <w:lang w:val="vi-VN"/>
          <w14:ligatures w14:val="none"/>
        </w:rPr>
        <w:t xml:space="preserve"> nghề </w:t>
      </w:r>
      <w:proofErr w:type="spellStart"/>
      <w:r>
        <w:rPr>
          <w:sz w:val="28"/>
          <w:szCs w:val="28"/>
          <w14:ligatures w14:val="none"/>
        </w:rPr>
        <w:t>cho</w:t>
      </w:r>
      <w:proofErr w:type="spellEnd"/>
      <w:r>
        <w:rPr>
          <w:sz w:val="28"/>
          <w:szCs w:val="28"/>
          <w14:ligatures w14:val="none"/>
        </w:rPr>
        <w:t xml:space="preserve"> </w:t>
      </w:r>
      <w:proofErr w:type="spellStart"/>
      <w:r>
        <w:rPr>
          <w:sz w:val="28"/>
          <w:szCs w:val="28"/>
          <w14:ligatures w14:val="none"/>
        </w:rPr>
        <w:t>ông</w:t>
      </w:r>
      <w:proofErr w:type="spellEnd"/>
      <w:r>
        <w:rPr>
          <w:sz w:val="28"/>
          <w:szCs w:val="28"/>
          <w14:ligatures w14:val="none"/>
        </w:rPr>
        <w:t>/</w:t>
      </w:r>
      <w:proofErr w:type="spellStart"/>
      <w:r>
        <w:rPr>
          <w:sz w:val="28"/>
          <w:szCs w:val="28"/>
          <w14:ligatures w14:val="none"/>
        </w:rPr>
        <w:t>bà</w:t>
      </w:r>
      <w:proofErr w:type="spellEnd"/>
      <w:r>
        <w:rPr>
          <w:sz w:val="28"/>
          <w:szCs w:val="28"/>
          <w14:ligatures w14:val="none"/>
        </w:rPr>
        <w:t>:</w:t>
      </w:r>
    </w:p>
    <w:p w14:paraId="428AC674" w14:textId="6367594D" w:rsidR="00087F95" w:rsidRDefault="006F3EFE" w:rsidP="00A020F7">
      <w:pPr>
        <w:spacing w:before="120"/>
        <w:ind w:firstLine="567"/>
        <w:jc w:val="both"/>
        <w:rPr>
          <w:sz w:val="28"/>
          <w:szCs w:val="28"/>
          <w14:ligatures w14:val="none"/>
        </w:rPr>
      </w:pPr>
      <w:proofErr w:type="spellStart"/>
      <w:r>
        <w:rPr>
          <w:sz w:val="28"/>
          <w:szCs w:val="28"/>
          <w14:ligatures w14:val="none"/>
        </w:rPr>
        <w:t>Họ</w:t>
      </w:r>
      <w:proofErr w:type="spellEnd"/>
      <w:r>
        <w:rPr>
          <w:sz w:val="28"/>
          <w:szCs w:val="28"/>
          <w14:ligatures w14:val="none"/>
        </w:rPr>
        <w:t xml:space="preserve"> và tên:</w:t>
      </w:r>
      <w:r>
        <w:rPr>
          <w:sz w:val="28"/>
          <w:szCs w:val="28"/>
          <w:lang w:val="vi-VN"/>
          <w14:ligatures w14:val="none"/>
        </w:rPr>
        <w:t xml:space="preserve"> </w:t>
      </w:r>
      <w:r>
        <w:rPr>
          <w:rStyle w:val="FootnoteReference"/>
          <w:sz w:val="28"/>
          <w:szCs w:val="28"/>
          <w:lang w:val="vi-VN"/>
          <w14:ligatures w14:val="none"/>
        </w:rPr>
        <w:footnoteReference w:id="70"/>
      </w:r>
      <w:r>
        <w:rPr>
          <w:sz w:val="28"/>
          <w:szCs w:val="28"/>
          <w:vertAlign w:val="superscript"/>
          <w14:ligatures w14:val="none"/>
        </w:rPr>
        <w:t> </w:t>
      </w:r>
      <w:r>
        <w:rPr>
          <w:sz w:val="28"/>
          <w:szCs w:val="28"/>
          <w14:ligatures w14:val="none"/>
        </w:rPr>
        <w:t>...................................................................................................</w:t>
      </w:r>
    </w:p>
    <w:p w14:paraId="5F4151C9" w14:textId="171BE485" w:rsidR="00087F95" w:rsidRDefault="006F3EFE" w:rsidP="00A020F7">
      <w:pPr>
        <w:spacing w:before="120"/>
        <w:ind w:firstLine="567"/>
        <w:jc w:val="both"/>
        <w:rPr>
          <w:sz w:val="28"/>
          <w:szCs w:val="28"/>
          <w14:ligatures w14:val="none"/>
        </w:rPr>
      </w:pPr>
      <w:proofErr w:type="spellStart"/>
      <w:r>
        <w:rPr>
          <w:sz w:val="28"/>
          <w:szCs w:val="28"/>
          <w14:ligatures w14:val="none"/>
        </w:rPr>
        <w:t>Ngày</w:t>
      </w:r>
      <w:proofErr w:type="spellEnd"/>
      <w:r>
        <w:rPr>
          <w:sz w:val="28"/>
          <w:szCs w:val="28"/>
          <w14:ligatures w14:val="none"/>
        </w:rPr>
        <w:t xml:space="preserve">, </w:t>
      </w:r>
      <w:proofErr w:type="spellStart"/>
      <w:r>
        <w:rPr>
          <w:sz w:val="28"/>
          <w:szCs w:val="28"/>
          <w14:ligatures w14:val="none"/>
        </w:rPr>
        <w:t>tháng</w:t>
      </w:r>
      <w:proofErr w:type="spellEnd"/>
      <w:r>
        <w:rPr>
          <w:sz w:val="28"/>
          <w:szCs w:val="28"/>
          <w14:ligatures w14:val="none"/>
        </w:rPr>
        <w:t xml:space="preserve">, </w:t>
      </w:r>
      <w:proofErr w:type="spellStart"/>
      <w:r>
        <w:rPr>
          <w:sz w:val="28"/>
          <w:szCs w:val="28"/>
          <w14:ligatures w14:val="none"/>
        </w:rPr>
        <w:t>năm</w:t>
      </w:r>
      <w:proofErr w:type="spellEnd"/>
      <w:r>
        <w:rPr>
          <w:sz w:val="28"/>
          <w:szCs w:val="28"/>
          <w14:ligatures w14:val="none"/>
        </w:rPr>
        <w:t xml:space="preserve"> sinh ..................................................................................</w:t>
      </w:r>
    </w:p>
    <w:p w14:paraId="67EB7032" w14:textId="0F9F0B15" w:rsidR="00087F95" w:rsidRDefault="00F413C2" w:rsidP="00A020F7">
      <w:pPr>
        <w:spacing w:before="120"/>
        <w:ind w:firstLine="567"/>
        <w:jc w:val="both"/>
        <w:rPr>
          <w:sz w:val="28"/>
          <w:szCs w:val="28"/>
          <w14:ligatures w14:val="none"/>
        </w:rPr>
      </w:pPr>
      <w:proofErr w:type="spellStart"/>
      <w:r w:rsidRPr="00F413C2">
        <w:rPr>
          <w:sz w:val="26"/>
          <w:szCs w:val="26"/>
          <w14:ligatures w14:val="none"/>
        </w:rPr>
        <w:t>Số</w:t>
      </w:r>
      <w:proofErr w:type="spellEnd"/>
      <w:r w:rsidRPr="00F413C2">
        <w:rPr>
          <w:sz w:val="26"/>
          <w:szCs w:val="26"/>
          <w14:ligatures w14:val="none"/>
        </w:rPr>
        <w:t xml:space="preserve"> </w:t>
      </w:r>
      <w:proofErr w:type="spellStart"/>
      <w:r w:rsidRPr="00F413C2">
        <w:rPr>
          <w:sz w:val="26"/>
          <w:szCs w:val="26"/>
          <w14:ligatures w14:val="none"/>
        </w:rPr>
        <w:t>chứng</w:t>
      </w:r>
      <w:proofErr w:type="spellEnd"/>
      <w:r w:rsidRPr="00F413C2">
        <w:rPr>
          <w:sz w:val="26"/>
          <w:szCs w:val="26"/>
          <w14:ligatures w14:val="none"/>
        </w:rPr>
        <w:t xml:space="preserve"> </w:t>
      </w:r>
      <w:proofErr w:type="spellStart"/>
      <w:r w:rsidRPr="00F413C2">
        <w:rPr>
          <w:sz w:val="26"/>
          <w:szCs w:val="26"/>
          <w14:ligatures w14:val="none"/>
        </w:rPr>
        <w:t>minh</w:t>
      </w:r>
      <w:proofErr w:type="spellEnd"/>
      <w:r w:rsidRPr="00F413C2">
        <w:rPr>
          <w:sz w:val="26"/>
          <w:szCs w:val="26"/>
          <w14:ligatures w14:val="none"/>
        </w:rPr>
        <w:t xml:space="preserve"> </w:t>
      </w:r>
      <w:proofErr w:type="spellStart"/>
      <w:r w:rsidRPr="00F413C2">
        <w:rPr>
          <w:sz w:val="26"/>
          <w:szCs w:val="26"/>
          <w14:ligatures w14:val="none"/>
        </w:rPr>
        <w:t>nhân</w:t>
      </w:r>
      <w:proofErr w:type="spellEnd"/>
      <w:r w:rsidRPr="00F413C2">
        <w:rPr>
          <w:sz w:val="26"/>
          <w:szCs w:val="26"/>
          <w14:ligatures w14:val="none"/>
        </w:rPr>
        <w:t xml:space="preserve"> </w:t>
      </w:r>
      <w:proofErr w:type="spellStart"/>
      <w:r w:rsidRPr="00F413C2">
        <w:rPr>
          <w:sz w:val="26"/>
          <w:szCs w:val="26"/>
          <w14:ligatures w14:val="none"/>
        </w:rPr>
        <w:t>dân</w:t>
      </w:r>
      <w:proofErr w:type="spellEnd"/>
      <w:r w:rsidRPr="00F413C2">
        <w:rPr>
          <w:sz w:val="26"/>
          <w:szCs w:val="26"/>
          <w14:ligatures w14:val="none"/>
        </w:rPr>
        <w:t>/</w:t>
      </w:r>
      <w:proofErr w:type="spellStart"/>
      <w:r w:rsidRPr="00F413C2">
        <w:rPr>
          <w:sz w:val="26"/>
          <w:szCs w:val="26"/>
          <w14:ligatures w14:val="none"/>
        </w:rPr>
        <w:t>số</w:t>
      </w:r>
      <w:proofErr w:type="spellEnd"/>
      <w:r w:rsidRPr="00F413C2">
        <w:rPr>
          <w:sz w:val="26"/>
          <w:szCs w:val="26"/>
          <w14:ligatures w14:val="none"/>
        </w:rPr>
        <w:t xml:space="preserve"> </w:t>
      </w:r>
      <w:proofErr w:type="spellStart"/>
      <w:r w:rsidRPr="00F413C2">
        <w:rPr>
          <w:sz w:val="26"/>
          <w:szCs w:val="26"/>
          <w14:ligatures w14:val="none"/>
        </w:rPr>
        <w:t>căn</w:t>
      </w:r>
      <w:proofErr w:type="spellEnd"/>
      <w:r w:rsidRPr="00F413C2">
        <w:rPr>
          <w:sz w:val="26"/>
          <w:szCs w:val="26"/>
          <w14:ligatures w14:val="none"/>
        </w:rPr>
        <w:t xml:space="preserve"> </w:t>
      </w:r>
      <w:proofErr w:type="spellStart"/>
      <w:r w:rsidRPr="00F413C2">
        <w:rPr>
          <w:sz w:val="26"/>
          <w:szCs w:val="26"/>
          <w14:ligatures w14:val="none"/>
        </w:rPr>
        <w:t>cước</w:t>
      </w:r>
      <w:proofErr w:type="spellEnd"/>
      <w:r w:rsidRPr="00F413C2">
        <w:rPr>
          <w:sz w:val="26"/>
          <w:szCs w:val="26"/>
          <w14:ligatures w14:val="none"/>
        </w:rPr>
        <w:t xml:space="preserve"> </w:t>
      </w:r>
      <w:proofErr w:type="spellStart"/>
      <w:r w:rsidRPr="00F413C2">
        <w:rPr>
          <w:sz w:val="26"/>
          <w:szCs w:val="26"/>
          <w14:ligatures w14:val="none"/>
        </w:rPr>
        <w:t>công</w:t>
      </w:r>
      <w:proofErr w:type="spellEnd"/>
      <w:r w:rsidRPr="00F413C2">
        <w:rPr>
          <w:sz w:val="26"/>
          <w:szCs w:val="26"/>
          <w14:ligatures w14:val="none"/>
        </w:rPr>
        <w:t xml:space="preserve"> </w:t>
      </w:r>
      <w:proofErr w:type="spellStart"/>
      <w:r w:rsidRPr="00F413C2">
        <w:rPr>
          <w:sz w:val="26"/>
          <w:szCs w:val="26"/>
          <w14:ligatures w14:val="none"/>
        </w:rPr>
        <w:t>dân</w:t>
      </w:r>
      <w:proofErr w:type="spellEnd"/>
      <w:r w:rsidRPr="00F413C2">
        <w:rPr>
          <w:sz w:val="26"/>
          <w:szCs w:val="26"/>
          <w14:ligatures w14:val="none"/>
        </w:rPr>
        <w:t>/</w:t>
      </w:r>
      <w:proofErr w:type="spellStart"/>
      <w:r w:rsidRPr="00F413C2">
        <w:rPr>
          <w:sz w:val="26"/>
          <w:szCs w:val="26"/>
          <w14:ligatures w14:val="none"/>
        </w:rPr>
        <w:t>số</w:t>
      </w:r>
      <w:proofErr w:type="spellEnd"/>
      <w:r w:rsidRPr="00F413C2">
        <w:rPr>
          <w:sz w:val="26"/>
          <w:szCs w:val="26"/>
          <w14:ligatures w14:val="none"/>
        </w:rPr>
        <w:t xml:space="preserve"> </w:t>
      </w:r>
      <w:proofErr w:type="spellStart"/>
      <w:r w:rsidRPr="00F413C2">
        <w:rPr>
          <w:sz w:val="26"/>
          <w:szCs w:val="26"/>
          <w14:ligatures w14:val="none"/>
        </w:rPr>
        <w:t>căn</w:t>
      </w:r>
      <w:proofErr w:type="spellEnd"/>
      <w:r w:rsidRPr="00F413C2">
        <w:rPr>
          <w:sz w:val="26"/>
          <w:szCs w:val="26"/>
          <w14:ligatures w14:val="none"/>
        </w:rPr>
        <w:t xml:space="preserve"> </w:t>
      </w:r>
      <w:proofErr w:type="spellStart"/>
      <w:r w:rsidRPr="00F413C2">
        <w:rPr>
          <w:sz w:val="26"/>
          <w:szCs w:val="26"/>
          <w14:ligatures w14:val="none"/>
        </w:rPr>
        <w:t>cước</w:t>
      </w:r>
      <w:proofErr w:type="spellEnd"/>
      <w:r w:rsidRPr="00F413C2">
        <w:rPr>
          <w:sz w:val="26"/>
          <w:szCs w:val="26"/>
          <w14:ligatures w14:val="none"/>
        </w:rPr>
        <w:t>/</w:t>
      </w:r>
      <w:proofErr w:type="spellStart"/>
      <w:r w:rsidRPr="00F413C2">
        <w:rPr>
          <w:sz w:val="26"/>
          <w:szCs w:val="26"/>
          <w14:ligatures w14:val="none"/>
        </w:rPr>
        <w:t>số</w:t>
      </w:r>
      <w:proofErr w:type="spellEnd"/>
      <w:r w:rsidRPr="00F413C2">
        <w:rPr>
          <w:sz w:val="26"/>
          <w:szCs w:val="26"/>
          <w14:ligatures w14:val="none"/>
        </w:rPr>
        <w:t xml:space="preserve"> </w:t>
      </w:r>
      <w:proofErr w:type="spellStart"/>
      <w:r w:rsidRPr="00F413C2">
        <w:rPr>
          <w:sz w:val="26"/>
          <w:szCs w:val="26"/>
          <w14:ligatures w14:val="none"/>
        </w:rPr>
        <w:t>định</w:t>
      </w:r>
      <w:proofErr w:type="spellEnd"/>
      <w:r w:rsidRPr="00F413C2">
        <w:rPr>
          <w:sz w:val="26"/>
          <w:szCs w:val="26"/>
          <w14:ligatures w14:val="none"/>
        </w:rPr>
        <w:t xml:space="preserve"> </w:t>
      </w:r>
      <w:proofErr w:type="spellStart"/>
      <w:r w:rsidRPr="00F413C2">
        <w:rPr>
          <w:sz w:val="26"/>
          <w:szCs w:val="26"/>
          <w14:ligatures w14:val="none"/>
        </w:rPr>
        <w:t>danh</w:t>
      </w:r>
      <w:proofErr w:type="spellEnd"/>
      <w:r w:rsidRPr="00F413C2">
        <w:rPr>
          <w:sz w:val="26"/>
          <w:szCs w:val="26"/>
          <w14:ligatures w14:val="none"/>
        </w:rPr>
        <w:t xml:space="preserve"> </w:t>
      </w:r>
      <w:proofErr w:type="spellStart"/>
      <w:r w:rsidRPr="00F413C2">
        <w:rPr>
          <w:sz w:val="26"/>
          <w:szCs w:val="26"/>
          <w14:ligatures w14:val="none"/>
        </w:rPr>
        <w:t>cá</w:t>
      </w:r>
      <w:proofErr w:type="spellEnd"/>
      <w:r w:rsidRPr="00F413C2">
        <w:rPr>
          <w:sz w:val="26"/>
          <w:szCs w:val="26"/>
          <w14:ligatures w14:val="none"/>
        </w:rPr>
        <w:t xml:space="preserve"> </w:t>
      </w:r>
      <w:proofErr w:type="spellStart"/>
      <w:r w:rsidRPr="00F413C2">
        <w:rPr>
          <w:sz w:val="26"/>
          <w:szCs w:val="26"/>
          <w14:ligatures w14:val="none"/>
        </w:rPr>
        <w:t>nhân</w:t>
      </w:r>
      <w:proofErr w:type="spellEnd"/>
      <w:r w:rsidRPr="00F413C2">
        <w:rPr>
          <w:sz w:val="26"/>
          <w:szCs w:val="26"/>
          <w14:ligatures w14:val="none"/>
        </w:rPr>
        <w:t>/</w:t>
      </w:r>
      <w:proofErr w:type="spellStart"/>
      <w:r w:rsidRPr="00F413C2">
        <w:rPr>
          <w:sz w:val="26"/>
          <w:szCs w:val="26"/>
          <w14:ligatures w14:val="none"/>
        </w:rPr>
        <w:t>số</w:t>
      </w:r>
      <w:proofErr w:type="spellEnd"/>
      <w:r w:rsidRPr="00F413C2">
        <w:rPr>
          <w:sz w:val="26"/>
          <w:szCs w:val="26"/>
          <w14:ligatures w14:val="none"/>
        </w:rPr>
        <w:t xml:space="preserve"> </w:t>
      </w:r>
      <w:proofErr w:type="spellStart"/>
      <w:r w:rsidRPr="00F413C2">
        <w:rPr>
          <w:sz w:val="26"/>
          <w:szCs w:val="26"/>
          <w14:ligatures w14:val="none"/>
        </w:rPr>
        <w:t>hộ</w:t>
      </w:r>
      <w:proofErr w:type="spellEnd"/>
      <w:r w:rsidRPr="00F413C2">
        <w:rPr>
          <w:sz w:val="26"/>
          <w:szCs w:val="26"/>
          <w14:ligatures w14:val="none"/>
        </w:rPr>
        <w:t xml:space="preserve"> </w:t>
      </w:r>
      <w:proofErr w:type="spellStart"/>
      <w:r w:rsidRPr="00F413C2">
        <w:rPr>
          <w:sz w:val="26"/>
          <w:szCs w:val="26"/>
          <w14:ligatures w14:val="none"/>
        </w:rPr>
        <w:t>chiếu</w:t>
      </w:r>
      <w:proofErr w:type="spellEnd"/>
      <w:r>
        <w:rPr>
          <w:rStyle w:val="FootnoteReference"/>
          <w:sz w:val="28"/>
          <w:szCs w:val="28"/>
          <w:lang w:val="vi-VN"/>
          <w14:ligatures w14:val="none"/>
        </w:rPr>
        <w:t xml:space="preserve"> </w:t>
      </w:r>
      <w:r w:rsidR="006F3EFE">
        <w:rPr>
          <w:rStyle w:val="FootnoteReference"/>
          <w:sz w:val="28"/>
          <w:szCs w:val="28"/>
          <w:lang w:val="vi-VN"/>
          <w14:ligatures w14:val="none"/>
        </w:rPr>
        <w:footnoteReference w:id="71"/>
      </w:r>
      <w:r w:rsidR="006F3EFE">
        <w:rPr>
          <w:sz w:val="28"/>
          <w:szCs w:val="28"/>
          <w14:ligatures w14:val="none"/>
        </w:rPr>
        <w:t>:</w:t>
      </w:r>
      <w:r>
        <w:rPr>
          <w:sz w:val="28"/>
          <w:szCs w:val="28"/>
          <w14:ligatures w14:val="none"/>
        </w:rPr>
        <w:t>......................</w:t>
      </w:r>
      <w:r w:rsidR="00A020F7">
        <w:rPr>
          <w:sz w:val="28"/>
          <w:szCs w:val="28"/>
          <w14:ligatures w14:val="none"/>
        </w:rPr>
        <w:t>......................</w:t>
      </w:r>
      <w:r>
        <w:rPr>
          <w:sz w:val="28"/>
          <w:szCs w:val="28"/>
          <w14:ligatures w14:val="none"/>
        </w:rPr>
        <w:t>......................................................</w:t>
      </w:r>
    </w:p>
    <w:p w14:paraId="74F40784" w14:textId="62623043" w:rsidR="00087F95" w:rsidRDefault="006F3EFE" w:rsidP="00A020F7">
      <w:pPr>
        <w:spacing w:before="120"/>
        <w:ind w:firstLine="567"/>
        <w:jc w:val="both"/>
        <w:rPr>
          <w:sz w:val="28"/>
          <w:szCs w:val="28"/>
          <w14:ligatures w14:val="none"/>
        </w:rPr>
      </w:pPr>
      <w:proofErr w:type="spellStart"/>
      <w:r>
        <w:rPr>
          <w:sz w:val="28"/>
          <w:szCs w:val="28"/>
          <w14:ligatures w14:val="none"/>
        </w:rPr>
        <w:t>Ngày</w:t>
      </w:r>
      <w:proofErr w:type="spellEnd"/>
      <w:r>
        <w:rPr>
          <w:sz w:val="28"/>
          <w:szCs w:val="28"/>
          <w14:ligatures w14:val="none"/>
        </w:rPr>
        <w:t xml:space="preserve"> cấp ....................................... </w:t>
      </w:r>
      <w:proofErr w:type="spellStart"/>
      <w:r>
        <w:rPr>
          <w:sz w:val="28"/>
          <w:szCs w:val="28"/>
          <w14:ligatures w14:val="none"/>
        </w:rPr>
        <w:t>Nơi</w:t>
      </w:r>
      <w:proofErr w:type="spellEnd"/>
      <w:r>
        <w:rPr>
          <w:sz w:val="28"/>
          <w:szCs w:val="28"/>
          <w14:ligatures w14:val="none"/>
        </w:rPr>
        <w:t xml:space="preserve"> cấp: ................................................</w:t>
      </w:r>
    </w:p>
    <w:p w14:paraId="50D154E1" w14:textId="769D1246" w:rsidR="00087F95" w:rsidRDefault="006F3EFE" w:rsidP="00A020F7">
      <w:pPr>
        <w:spacing w:before="120"/>
        <w:ind w:firstLine="567"/>
        <w:jc w:val="both"/>
        <w:rPr>
          <w:sz w:val="28"/>
          <w:szCs w:val="28"/>
          <w14:ligatures w14:val="none"/>
        </w:rPr>
      </w:pPr>
      <w:proofErr w:type="spellStart"/>
      <w:r>
        <w:rPr>
          <w:sz w:val="28"/>
          <w:szCs w:val="28"/>
          <w14:ligatures w14:val="none"/>
        </w:rPr>
        <w:t>Địa</w:t>
      </w:r>
      <w:proofErr w:type="spellEnd"/>
      <w:r>
        <w:rPr>
          <w:sz w:val="28"/>
          <w:szCs w:val="28"/>
          <w14:ligatures w14:val="none"/>
        </w:rPr>
        <w:t xml:space="preserve"> </w:t>
      </w:r>
      <w:proofErr w:type="spellStart"/>
      <w:r>
        <w:rPr>
          <w:sz w:val="28"/>
          <w:szCs w:val="28"/>
          <w14:ligatures w14:val="none"/>
        </w:rPr>
        <w:t>chỉ</w:t>
      </w:r>
      <w:proofErr w:type="spellEnd"/>
      <w:r>
        <w:rPr>
          <w:sz w:val="28"/>
          <w:szCs w:val="28"/>
          <w14:ligatures w14:val="none"/>
        </w:rPr>
        <w:t xml:space="preserve"> </w:t>
      </w:r>
      <w:proofErr w:type="spellStart"/>
      <w:r>
        <w:rPr>
          <w:sz w:val="28"/>
          <w:szCs w:val="28"/>
          <w14:ligatures w14:val="none"/>
        </w:rPr>
        <w:t>cư</w:t>
      </w:r>
      <w:proofErr w:type="spellEnd"/>
      <w:r>
        <w:rPr>
          <w:sz w:val="28"/>
          <w:szCs w:val="28"/>
          <w14:ligatures w14:val="none"/>
        </w:rPr>
        <w:t xml:space="preserve"> trú: ...............................................................................................</w:t>
      </w:r>
    </w:p>
    <w:p w14:paraId="09B21462" w14:textId="01A0C754" w:rsidR="00087F95" w:rsidRDefault="006F3EFE" w:rsidP="00A020F7">
      <w:pPr>
        <w:spacing w:before="120"/>
        <w:ind w:firstLine="567"/>
        <w:jc w:val="both"/>
        <w:rPr>
          <w:sz w:val="28"/>
          <w:szCs w:val="28"/>
          <w14:ligatures w14:val="none"/>
        </w:rPr>
      </w:pPr>
      <w:r>
        <w:rPr>
          <w:sz w:val="28"/>
          <w:szCs w:val="28"/>
          <w14:ligatures w14:val="none"/>
        </w:rPr>
        <w:t xml:space="preserve">Văn </w:t>
      </w:r>
      <w:proofErr w:type="spellStart"/>
      <w:r>
        <w:rPr>
          <w:sz w:val="28"/>
          <w:szCs w:val="28"/>
          <w14:ligatures w14:val="none"/>
        </w:rPr>
        <w:t>bằng</w:t>
      </w:r>
      <w:proofErr w:type="spellEnd"/>
      <w:r>
        <w:rPr>
          <w:sz w:val="28"/>
          <w:szCs w:val="28"/>
          <w14:ligatures w14:val="none"/>
        </w:rPr>
        <w:t xml:space="preserve"> chuyên môn:</w:t>
      </w:r>
      <w:r>
        <w:rPr>
          <w:sz w:val="28"/>
          <w:szCs w:val="28"/>
          <w:vertAlign w:val="superscript"/>
          <w14:ligatures w14:val="none"/>
        </w:rPr>
        <w:t> </w:t>
      </w:r>
      <w:r>
        <w:rPr>
          <w:rStyle w:val="FootnoteReference"/>
          <w:sz w:val="28"/>
          <w:szCs w:val="28"/>
          <w14:ligatures w14:val="none"/>
        </w:rPr>
        <w:footnoteReference w:id="72"/>
      </w:r>
      <w:r>
        <w:rPr>
          <w:sz w:val="28"/>
          <w:szCs w:val="28"/>
          <w14:ligatures w14:val="none"/>
        </w:rPr>
        <w:t> ...............................................................................</w:t>
      </w:r>
    </w:p>
    <w:p w14:paraId="059B23D5" w14:textId="39BB2BE1" w:rsidR="00087F95" w:rsidRDefault="006F3EFE" w:rsidP="00A020F7">
      <w:pPr>
        <w:spacing w:before="120"/>
        <w:ind w:firstLine="567"/>
        <w:jc w:val="both"/>
        <w:rPr>
          <w:sz w:val="28"/>
          <w:szCs w:val="28"/>
          <w14:ligatures w14:val="none"/>
        </w:rPr>
      </w:pPr>
      <w:proofErr w:type="spellStart"/>
      <w:r>
        <w:rPr>
          <w:sz w:val="28"/>
          <w:szCs w:val="28"/>
          <w14:ligatures w14:val="none"/>
        </w:rPr>
        <w:t>Số</w:t>
      </w:r>
      <w:proofErr w:type="spellEnd"/>
      <w:r>
        <w:rPr>
          <w:sz w:val="28"/>
          <w:szCs w:val="28"/>
          <w14:ligatures w14:val="none"/>
        </w:rPr>
        <w:t xml:space="preserve"> </w:t>
      </w:r>
      <w:proofErr w:type="spellStart"/>
      <w:r>
        <w:rPr>
          <w:sz w:val="28"/>
          <w:szCs w:val="28"/>
          <w14:ligatures w14:val="none"/>
        </w:rPr>
        <w:t>giấy</w:t>
      </w:r>
      <w:proofErr w:type="spellEnd"/>
      <w:r>
        <w:rPr>
          <w:sz w:val="28"/>
          <w:szCs w:val="28"/>
          <w14:ligatures w14:val="none"/>
        </w:rPr>
        <w:t xml:space="preserve"> </w:t>
      </w:r>
      <w:proofErr w:type="spellStart"/>
      <w:r>
        <w:rPr>
          <w:sz w:val="28"/>
          <w:szCs w:val="28"/>
          <w14:ligatures w14:val="none"/>
        </w:rPr>
        <w:t>phép</w:t>
      </w:r>
      <w:proofErr w:type="spellEnd"/>
      <w:r>
        <w:rPr>
          <w:sz w:val="28"/>
          <w:szCs w:val="28"/>
          <w14:ligatures w14:val="none"/>
        </w:rPr>
        <w:t xml:space="preserve"> </w:t>
      </w:r>
      <w:proofErr w:type="spellStart"/>
      <w:r>
        <w:rPr>
          <w:sz w:val="28"/>
          <w:szCs w:val="28"/>
          <w14:ligatures w14:val="none"/>
        </w:rPr>
        <w:t>hành</w:t>
      </w:r>
      <w:proofErr w:type="spellEnd"/>
      <w:r>
        <w:rPr>
          <w:sz w:val="28"/>
          <w:szCs w:val="28"/>
          <w14:ligatures w14:val="none"/>
        </w:rPr>
        <w:t xml:space="preserve"> </w:t>
      </w:r>
      <w:proofErr w:type="spellStart"/>
      <w:r>
        <w:rPr>
          <w:sz w:val="28"/>
          <w:szCs w:val="28"/>
          <w14:ligatures w14:val="none"/>
        </w:rPr>
        <w:t>nghề</w:t>
      </w:r>
      <w:proofErr w:type="spellEnd"/>
      <w:r>
        <w:rPr>
          <w:sz w:val="28"/>
          <w:szCs w:val="28"/>
          <w14:ligatures w14:val="none"/>
        </w:rPr>
        <w:t xml:space="preserve"> </w:t>
      </w:r>
      <w:proofErr w:type="spellStart"/>
      <w:r>
        <w:rPr>
          <w:sz w:val="28"/>
          <w:szCs w:val="28"/>
          <w14:ligatures w14:val="none"/>
        </w:rPr>
        <w:t>khám</w:t>
      </w:r>
      <w:proofErr w:type="spellEnd"/>
      <w:r>
        <w:rPr>
          <w:sz w:val="28"/>
          <w:szCs w:val="28"/>
          <w14:ligatures w14:val="none"/>
        </w:rPr>
        <w:t xml:space="preserve"> </w:t>
      </w:r>
      <w:proofErr w:type="spellStart"/>
      <w:r>
        <w:rPr>
          <w:sz w:val="28"/>
          <w:szCs w:val="28"/>
          <w14:ligatures w14:val="none"/>
        </w:rPr>
        <w:t>bệnh</w:t>
      </w:r>
      <w:proofErr w:type="spellEnd"/>
      <w:r>
        <w:rPr>
          <w:sz w:val="28"/>
          <w:szCs w:val="28"/>
          <w14:ligatures w14:val="none"/>
        </w:rPr>
        <w:t xml:space="preserve">, </w:t>
      </w:r>
      <w:proofErr w:type="spellStart"/>
      <w:r>
        <w:rPr>
          <w:sz w:val="28"/>
          <w:szCs w:val="28"/>
          <w14:ligatures w14:val="none"/>
        </w:rPr>
        <w:t>chữa</w:t>
      </w:r>
      <w:proofErr w:type="spellEnd"/>
      <w:r>
        <w:rPr>
          <w:sz w:val="28"/>
          <w:szCs w:val="28"/>
          <w14:ligatures w14:val="none"/>
        </w:rPr>
        <w:t xml:space="preserve"> </w:t>
      </w:r>
      <w:proofErr w:type="spellStart"/>
      <w:r>
        <w:rPr>
          <w:sz w:val="28"/>
          <w:szCs w:val="28"/>
          <w14:ligatures w14:val="none"/>
        </w:rPr>
        <w:t>bệnh</w:t>
      </w:r>
      <w:proofErr w:type="spellEnd"/>
      <w:r>
        <w:rPr>
          <w:sz w:val="28"/>
          <w:szCs w:val="28"/>
          <w14:ligatures w14:val="none"/>
        </w:rPr>
        <w:t xml:space="preserve"> đã </w:t>
      </w:r>
      <w:proofErr w:type="spellStart"/>
      <w:r>
        <w:rPr>
          <w:sz w:val="28"/>
          <w:szCs w:val="28"/>
          <w14:ligatures w14:val="none"/>
        </w:rPr>
        <w:t>cấp</w:t>
      </w:r>
      <w:proofErr w:type="spellEnd"/>
      <w:r>
        <w:rPr>
          <w:sz w:val="28"/>
          <w:szCs w:val="28"/>
          <w14:ligatures w14:val="none"/>
        </w:rPr>
        <w:t>: ...............................</w:t>
      </w:r>
    </w:p>
    <w:p w14:paraId="2BBA4440" w14:textId="538E256A" w:rsidR="00087F95" w:rsidRDefault="006F3EFE" w:rsidP="00A020F7">
      <w:pPr>
        <w:spacing w:before="120"/>
        <w:ind w:firstLine="567"/>
        <w:jc w:val="both"/>
        <w:rPr>
          <w:sz w:val="28"/>
          <w:szCs w:val="28"/>
          <w:lang w:val="vi-VN"/>
          <w14:ligatures w14:val="none"/>
        </w:rPr>
      </w:pPr>
      <w:proofErr w:type="spellStart"/>
      <w:r>
        <w:rPr>
          <w:sz w:val="28"/>
          <w:szCs w:val="28"/>
          <w14:ligatures w14:val="none"/>
        </w:rPr>
        <w:t>Ngày</w:t>
      </w:r>
      <w:proofErr w:type="spellEnd"/>
      <w:r>
        <w:rPr>
          <w:sz w:val="28"/>
          <w:szCs w:val="28"/>
          <w14:ligatures w14:val="none"/>
        </w:rPr>
        <w:t xml:space="preserve"> cấp: ....../……. /</w:t>
      </w:r>
      <w:r>
        <w:rPr>
          <w:sz w:val="28"/>
          <w:szCs w:val="28"/>
          <w:lang w:val="vi-VN"/>
          <w14:ligatures w14:val="none"/>
        </w:rPr>
        <w:t>..</w:t>
      </w:r>
      <w:r>
        <w:rPr>
          <w:sz w:val="28"/>
          <w:szCs w:val="28"/>
          <w14:ligatures w14:val="none"/>
        </w:rPr>
        <w:t xml:space="preserve">... </w:t>
      </w:r>
      <w:proofErr w:type="spellStart"/>
      <w:r>
        <w:rPr>
          <w:sz w:val="28"/>
          <w:szCs w:val="28"/>
          <w14:ligatures w14:val="none"/>
        </w:rPr>
        <w:t>Nơi</w:t>
      </w:r>
      <w:proofErr w:type="spellEnd"/>
      <w:r>
        <w:rPr>
          <w:sz w:val="28"/>
          <w:szCs w:val="28"/>
          <w14:ligatures w14:val="none"/>
        </w:rPr>
        <w:t xml:space="preserve"> cấp: ............................................................</w:t>
      </w:r>
      <w:r>
        <w:rPr>
          <w:sz w:val="28"/>
          <w:szCs w:val="28"/>
          <w:lang w:val="vi-VN"/>
          <w14:ligatures w14:val="none"/>
        </w:rPr>
        <w:t>...</w:t>
      </w:r>
    </w:p>
    <w:p w14:paraId="23D902A0" w14:textId="33671D86" w:rsidR="00087F95" w:rsidRPr="00290853" w:rsidRDefault="006F3EFE" w:rsidP="00A020F7">
      <w:pPr>
        <w:spacing w:before="120"/>
        <w:ind w:firstLine="567"/>
        <w:jc w:val="both"/>
        <w:rPr>
          <w:sz w:val="28"/>
          <w:szCs w:val="28"/>
          <w14:ligatures w14:val="none"/>
        </w:rPr>
      </w:pPr>
      <w:r>
        <w:rPr>
          <w:sz w:val="28"/>
          <w:szCs w:val="28"/>
          <w:lang w:val="vi-VN"/>
          <w14:ligatures w14:val="none"/>
        </w:rPr>
        <w:lastRenderedPageBreak/>
        <w:t>Phạm vi hành nghề được điều chỉnh: ..........................................</w:t>
      </w:r>
      <w:r w:rsidR="00290853">
        <w:rPr>
          <w:sz w:val="28"/>
          <w:szCs w:val="28"/>
          <w14:ligatures w14:val="none"/>
        </w:rPr>
        <w:t>.................</w:t>
      </w:r>
    </w:p>
    <w:p w14:paraId="2FE4D9BD" w14:textId="77777777" w:rsidR="00087F95" w:rsidRDefault="006F3EFE" w:rsidP="00A020F7">
      <w:pPr>
        <w:spacing w:before="120"/>
        <w:ind w:firstLine="567"/>
        <w:jc w:val="both"/>
        <w:rPr>
          <w:sz w:val="28"/>
          <w:szCs w:val="28"/>
          <w:lang w:val="vi-VN"/>
          <w14:ligatures w14:val="none"/>
        </w:rPr>
      </w:pPr>
      <w:r>
        <w:rPr>
          <w:b/>
          <w:bCs/>
          <w:sz w:val="28"/>
          <w:szCs w:val="28"/>
          <w:lang w:val="vi-VN"/>
          <w14:ligatures w14:val="none"/>
        </w:rPr>
        <w:t>Điều 2.</w:t>
      </w:r>
      <w:r>
        <w:rPr>
          <w:sz w:val="28"/>
          <w:szCs w:val="28"/>
          <w:lang w:val="vi-VN"/>
          <w14:ligatures w14:val="none"/>
        </w:rPr>
        <w:t> Quyết định này có hiệu lực kể từ ngày ký ban hành.</w:t>
      </w:r>
    </w:p>
    <w:p w14:paraId="7981F655" w14:textId="3F10E276" w:rsidR="00087F95" w:rsidRDefault="006F3EFE" w:rsidP="00A020F7">
      <w:pPr>
        <w:spacing w:before="120"/>
        <w:ind w:firstLine="567"/>
        <w:jc w:val="both"/>
        <w:rPr>
          <w:sz w:val="28"/>
          <w:szCs w:val="28"/>
          <w:lang w:val="vi-VN"/>
          <w14:ligatures w14:val="none"/>
        </w:rPr>
      </w:pPr>
      <w:r>
        <w:rPr>
          <w:b/>
          <w:bCs/>
          <w:sz w:val="28"/>
          <w:szCs w:val="28"/>
          <w:lang w:val="vi-VN"/>
          <w14:ligatures w14:val="none"/>
        </w:rPr>
        <w:t>Điều 3.</w:t>
      </w:r>
      <w:r>
        <w:rPr>
          <w:sz w:val="28"/>
          <w:szCs w:val="28"/>
          <w:lang w:val="vi-VN"/>
          <w14:ligatures w14:val="none"/>
        </w:rPr>
        <w:t> Ông/bà có tên tại Điều 1 và ...</w:t>
      </w:r>
      <w:r>
        <w:rPr>
          <w:rStyle w:val="FootnoteReference"/>
          <w:sz w:val="28"/>
          <w:szCs w:val="28"/>
          <w14:ligatures w14:val="none"/>
        </w:rPr>
        <w:footnoteReference w:id="73"/>
      </w:r>
      <w:r>
        <w:rPr>
          <w:sz w:val="28"/>
          <w:szCs w:val="28"/>
          <w:lang w:val="vi-VN"/>
          <w14:ligatures w14:val="none"/>
        </w:rPr>
        <w:t>... chịu trách nhiệm thi hành Quyết định này.</w:t>
      </w:r>
    </w:p>
    <w:tbl>
      <w:tblPr>
        <w:tblpPr w:leftFromText="180" w:rightFromText="180" w:vertAnchor="text" w:horzAnchor="margin" w:tblpY="438"/>
        <w:tblW w:w="5000" w:type="pct"/>
        <w:tblCellMar>
          <w:left w:w="0" w:type="dxa"/>
          <w:right w:w="0" w:type="dxa"/>
        </w:tblCellMar>
        <w:tblLook w:val="04A0" w:firstRow="1" w:lastRow="0" w:firstColumn="1" w:lastColumn="0" w:noHBand="0" w:noVBand="1"/>
      </w:tblPr>
      <w:tblGrid>
        <w:gridCol w:w="4075"/>
        <w:gridCol w:w="4827"/>
      </w:tblGrid>
      <w:tr w:rsidR="00087F95" w:rsidRPr="00D3119A" w14:paraId="074C362D" w14:textId="77777777" w:rsidTr="00290853">
        <w:trPr>
          <w:trHeight w:val="5387"/>
        </w:trPr>
        <w:tc>
          <w:tcPr>
            <w:tcW w:w="4317" w:type="dxa"/>
            <w:tcBorders>
              <w:top w:val="nil"/>
              <w:left w:val="nil"/>
              <w:bottom w:val="nil"/>
              <w:right w:val="nil"/>
            </w:tcBorders>
            <w:tcMar>
              <w:top w:w="0" w:type="dxa"/>
              <w:left w:w="108" w:type="dxa"/>
              <w:bottom w:w="0" w:type="dxa"/>
              <w:right w:w="108" w:type="dxa"/>
            </w:tcMar>
          </w:tcPr>
          <w:p w14:paraId="662DFF0B" w14:textId="77777777" w:rsidR="00087F95" w:rsidRDefault="00087F95" w:rsidP="00290853">
            <w:pPr>
              <w:spacing w:before="120" w:after="120"/>
              <w:ind w:firstLine="720"/>
              <w:rPr>
                <w:sz w:val="28"/>
                <w:szCs w:val="28"/>
                <w:lang w:val="vi-VN"/>
                <w14:ligatures w14:val="none"/>
              </w:rPr>
            </w:pPr>
          </w:p>
        </w:tc>
        <w:tc>
          <w:tcPr>
            <w:tcW w:w="5038" w:type="dxa"/>
            <w:tcBorders>
              <w:top w:val="nil"/>
              <w:left w:val="nil"/>
              <w:bottom w:val="nil"/>
              <w:right w:val="nil"/>
            </w:tcBorders>
            <w:tcMar>
              <w:top w:w="0" w:type="dxa"/>
              <w:left w:w="108" w:type="dxa"/>
              <w:bottom w:w="0" w:type="dxa"/>
              <w:right w:w="108" w:type="dxa"/>
            </w:tcMar>
          </w:tcPr>
          <w:p w14:paraId="0D9E2709" w14:textId="77777777" w:rsidR="00087F95" w:rsidRDefault="006F3EFE" w:rsidP="00A020F7">
            <w:pPr>
              <w:jc w:val="center"/>
              <w:rPr>
                <w:sz w:val="28"/>
                <w:szCs w:val="28"/>
                <w:lang w:val="vi-VN"/>
                <w14:ligatures w14:val="none"/>
              </w:rPr>
            </w:pPr>
            <w:r>
              <w:rPr>
                <w:b/>
                <w:bCs/>
                <w:sz w:val="28"/>
                <w:szCs w:val="28"/>
                <w:lang w:val="vi-VN"/>
                <w14:ligatures w14:val="none"/>
              </w:rPr>
              <w:t>BỘ TRƯỞNG (hoặc GIÁM ĐỐC)</w:t>
            </w:r>
            <w:r>
              <w:rPr>
                <w:sz w:val="28"/>
                <w:szCs w:val="28"/>
                <w:lang w:val="vi-VN"/>
                <w14:ligatures w14:val="none"/>
              </w:rPr>
              <w:br/>
            </w:r>
            <w:r>
              <w:rPr>
                <w:i/>
                <w:iCs/>
                <w:sz w:val="28"/>
                <w:szCs w:val="28"/>
                <w:lang w:val="vi-VN"/>
                <w14:ligatures w14:val="none"/>
              </w:rPr>
              <w:t>(Ký, đóng dấu và ghi rõ họ tên)</w:t>
            </w:r>
          </w:p>
        </w:tc>
      </w:tr>
    </w:tbl>
    <w:p w14:paraId="11C70EC7" w14:textId="77777777" w:rsidR="00087F95" w:rsidRDefault="00087F95">
      <w:pPr>
        <w:rPr>
          <w:sz w:val="26"/>
          <w:szCs w:val="26"/>
          <w:lang w:val="vi-VN"/>
          <w14:ligatures w14:val="none"/>
        </w:rPr>
        <w:sectPr w:rsidR="00087F95" w:rsidSect="00A020F7">
          <w:footnotePr>
            <w:numRestart w:val="eachSect"/>
          </w:footnotePr>
          <w:endnotePr>
            <w:numFmt w:val="decimal"/>
          </w:endnotePr>
          <w:type w:val="continuous"/>
          <w:pgSz w:w="11907" w:h="16840"/>
          <w:pgMar w:top="1134" w:right="1134" w:bottom="1134" w:left="1871" w:header="720" w:footer="221" w:gutter="0"/>
          <w:cols w:space="720"/>
          <w:docGrid w:linePitch="360"/>
        </w:sectPr>
      </w:pPr>
    </w:p>
    <w:p w14:paraId="1C8EA523" w14:textId="77777777" w:rsidR="00087F95" w:rsidRDefault="00087F95">
      <w:pPr>
        <w:rPr>
          <w:lang w:val="vi-VN"/>
        </w:rPr>
      </w:pPr>
    </w:p>
    <w:p w14:paraId="2761F613" w14:textId="77777777" w:rsidR="00087F95" w:rsidRDefault="00087F95">
      <w:pPr>
        <w:rPr>
          <w:lang w:val="vi-VN"/>
        </w:rPr>
      </w:pPr>
    </w:p>
    <w:p w14:paraId="7429FFE1" w14:textId="77777777" w:rsidR="00087F95" w:rsidRDefault="00087F95">
      <w:pPr>
        <w:rPr>
          <w:lang w:val="vi-VN"/>
        </w:rPr>
      </w:pPr>
    </w:p>
    <w:p w14:paraId="0A4A57CC" w14:textId="77777777" w:rsidR="00087F95" w:rsidRDefault="00087F95">
      <w:pPr>
        <w:rPr>
          <w:lang w:val="vi-VN"/>
        </w:rPr>
      </w:pPr>
    </w:p>
    <w:p w14:paraId="6116E6BA" w14:textId="77777777" w:rsidR="00087F95" w:rsidRDefault="00087F95">
      <w:pPr>
        <w:rPr>
          <w:lang w:val="vi-VN"/>
        </w:rPr>
      </w:pPr>
    </w:p>
    <w:p w14:paraId="705DC968" w14:textId="77777777" w:rsidR="00290853" w:rsidRDefault="00290853">
      <w:pPr>
        <w:rPr>
          <w:lang w:val="vi-VN"/>
        </w:rPr>
      </w:pPr>
    </w:p>
    <w:p w14:paraId="1C2E5BC0" w14:textId="77777777" w:rsidR="00290853" w:rsidRDefault="00290853">
      <w:pPr>
        <w:rPr>
          <w:lang w:val="vi-VN"/>
        </w:rPr>
      </w:pPr>
    </w:p>
    <w:p w14:paraId="5EDF142E" w14:textId="77777777" w:rsidR="00290853" w:rsidRDefault="00290853">
      <w:pPr>
        <w:rPr>
          <w:lang w:val="vi-VN"/>
        </w:rPr>
      </w:pPr>
    </w:p>
    <w:p w14:paraId="7F3255ED" w14:textId="77777777" w:rsidR="00290853" w:rsidRDefault="00290853">
      <w:pPr>
        <w:rPr>
          <w:lang w:val="vi-VN"/>
        </w:rPr>
      </w:pPr>
    </w:p>
    <w:p w14:paraId="238196AF" w14:textId="77777777" w:rsidR="00290853" w:rsidRDefault="00290853">
      <w:pPr>
        <w:rPr>
          <w:lang w:val="vi-VN"/>
        </w:rPr>
      </w:pPr>
    </w:p>
    <w:p w14:paraId="35C3C48F" w14:textId="77777777" w:rsidR="00290853" w:rsidRDefault="00290853">
      <w:pPr>
        <w:rPr>
          <w:lang w:val="vi-VN"/>
        </w:rPr>
      </w:pPr>
    </w:p>
    <w:p w14:paraId="074FA908" w14:textId="77777777" w:rsidR="00290853" w:rsidRDefault="00290853">
      <w:pPr>
        <w:rPr>
          <w:lang w:val="vi-VN"/>
        </w:rPr>
      </w:pPr>
    </w:p>
    <w:p w14:paraId="264041E2" w14:textId="77777777" w:rsidR="00290853" w:rsidRDefault="00290853">
      <w:pPr>
        <w:rPr>
          <w:lang w:val="vi-VN"/>
        </w:rPr>
      </w:pPr>
    </w:p>
    <w:p w14:paraId="604AE42A" w14:textId="77777777" w:rsidR="00290853" w:rsidRDefault="00290853">
      <w:pPr>
        <w:rPr>
          <w:lang w:val="vi-VN"/>
        </w:rPr>
      </w:pPr>
    </w:p>
    <w:p w14:paraId="49FD21BF" w14:textId="77777777" w:rsidR="00290853" w:rsidRDefault="00290853">
      <w:pPr>
        <w:rPr>
          <w:lang w:val="vi-VN"/>
        </w:rPr>
      </w:pPr>
    </w:p>
    <w:p w14:paraId="37415760" w14:textId="77777777" w:rsidR="00290853" w:rsidRDefault="00290853">
      <w:pPr>
        <w:rPr>
          <w:lang w:val="vi-VN"/>
        </w:rPr>
      </w:pPr>
    </w:p>
    <w:p w14:paraId="06440741" w14:textId="77777777" w:rsidR="00290853" w:rsidRDefault="00290853">
      <w:pPr>
        <w:rPr>
          <w:lang w:val="vi-VN"/>
        </w:rPr>
      </w:pPr>
    </w:p>
    <w:p w14:paraId="22D44413" w14:textId="77777777" w:rsidR="00290853" w:rsidRDefault="00290853">
      <w:pPr>
        <w:rPr>
          <w:lang w:val="vi-VN"/>
        </w:rPr>
      </w:pPr>
    </w:p>
    <w:p w14:paraId="0D15707F" w14:textId="77777777" w:rsidR="00290853" w:rsidRDefault="00290853">
      <w:pPr>
        <w:rPr>
          <w:lang w:val="vi-VN"/>
        </w:rPr>
      </w:pPr>
    </w:p>
    <w:p w14:paraId="53880800" w14:textId="77777777" w:rsidR="00290853" w:rsidRDefault="00290853">
      <w:pPr>
        <w:rPr>
          <w:lang w:val="vi-VN"/>
        </w:rPr>
      </w:pPr>
    </w:p>
    <w:p w14:paraId="469E618F" w14:textId="77777777" w:rsidR="00087F95" w:rsidRDefault="00087F95">
      <w:pPr>
        <w:rPr>
          <w:lang w:val="vi-VN"/>
        </w:rPr>
      </w:pPr>
    </w:p>
    <w:p w14:paraId="45118BAF" w14:textId="77777777" w:rsidR="00087F95" w:rsidRDefault="00087F95">
      <w:pPr>
        <w:rPr>
          <w:lang w:val="vi-VN"/>
        </w:rPr>
      </w:pPr>
    </w:p>
    <w:p w14:paraId="4D287F28" w14:textId="77777777" w:rsidR="00087F95" w:rsidRDefault="00087F95">
      <w:pPr>
        <w:rPr>
          <w:lang w:val="vi-VN"/>
        </w:rPr>
      </w:pPr>
    </w:p>
    <w:p w14:paraId="25A2FF6B" w14:textId="77777777" w:rsidR="00087F95" w:rsidRDefault="00087F95">
      <w:pPr>
        <w:rPr>
          <w:lang w:val="vi-VN"/>
        </w:rPr>
      </w:pPr>
    </w:p>
    <w:p w14:paraId="792D7632" w14:textId="77777777" w:rsidR="00087F95" w:rsidRDefault="00087F95">
      <w:pPr>
        <w:rPr>
          <w:lang w:val="vi-VN"/>
        </w:rPr>
      </w:pPr>
    </w:p>
    <w:p w14:paraId="601C638F" w14:textId="77777777" w:rsidR="00087F95" w:rsidRDefault="006F3EFE">
      <w:pPr>
        <w:pStyle w:val="Heading2"/>
        <w:rPr>
          <w:rFonts w:ascii="Times New Roman" w:hAnsi="Times New Roman" w:cs="Times New Roman"/>
          <w:b/>
          <w:bCs/>
          <w:color w:val="auto"/>
          <w:lang w:val="vi-VN"/>
        </w:rPr>
      </w:pPr>
      <w:r>
        <w:rPr>
          <w:rFonts w:ascii="Times New Roman" w:hAnsi="Times New Roman" w:cs="Times New Roman"/>
          <w:b/>
          <w:bCs/>
          <w:color w:val="auto"/>
          <w:lang w:val="vi-VN"/>
        </w:rPr>
        <w:t>Mẫu 11 -  Giấy xác nhận quá trình hành nghề</w:t>
      </w:r>
    </w:p>
    <w:p w14:paraId="3C24477B" w14:textId="77777777" w:rsidR="00087F95" w:rsidRDefault="00087F95">
      <w:pPr>
        <w:rPr>
          <w:sz w:val="26"/>
          <w:szCs w:val="26"/>
          <w:lang w:val="vi-VN"/>
        </w:rPr>
      </w:pPr>
    </w:p>
    <w:p w14:paraId="56D70E0D" w14:textId="77777777" w:rsidR="00087F95" w:rsidRPr="00A020F7" w:rsidRDefault="00087F95">
      <w:pPr>
        <w:rPr>
          <w:sz w:val="16"/>
          <w:szCs w:val="26"/>
          <w:lang w:val="vi-VN"/>
        </w:rPr>
        <w:sectPr w:rsidR="00087F95" w:rsidRPr="00A020F7" w:rsidSect="00A020F7">
          <w:footnotePr>
            <w:numRestart w:val="eachPage"/>
          </w:footnotePr>
          <w:endnotePr>
            <w:numFmt w:val="decimal"/>
            <w:numRestart w:val="eachSect"/>
          </w:endnotePr>
          <w:type w:val="continuous"/>
          <w:pgSz w:w="11907" w:h="16840" w:code="9"/>
          <w:pgMar w:top="1134" w:right="1276" w:bottom="1134" w:left="1814" w:header="720" w:footer="720" w:gutter="0"/>
          <w:cols w:space="720"/>
          <w:docGrid w:linePitch="381"/>
        </w:sectPr>
      </w:pPr>
    </w:p>
    <w:tbl>
      <w:tblPr>
        <w:tblStyle w:val="TableGrid1"/>
        <w:tblW w:w="9645" w:type="dxa"/>
        <w:tblInd w:w="-2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5"/>
        <w:gridCol w:w="5670"/>
      </w:tblGrid>
      <w:tr w:rsidR="00087F95" w14:paraId="70DD1D57" w14:textId="77777777">
        <w:tc>
          <w:tcPr>
            <w:tcW w:w="3975" w:type="dxa"/>
          </w:tcPr>
          <w:p w14:paraId="1342F6CC" w14:textId="77777777" w:rsidR="00087F95" w:rsidRDefault="006F3EFE">
            <w:pPr>
              <w:jc w:val="center"/>
              <w:rPr>
                <w:b/>
                <w:bCs/>
                <w:color w:val="auto"/>
                <w:sz w:val="26"/>
                <w:szCs w:val="26"/>
                <w:lang w:val="de-DE"/>
              </w:rPr>
            </w:pPr>
            <w:r>
              <w:rPr>
                <w:sz w:val="26"/>
                <w:szCs w:val="26"/>
                <w:lang w:val="de-DE"/>
              </w:rPr>
              <w:t>TÊN CQ, TC CHỦ QUẢN</w:t>
            </w:r>
            <w:r>
              <w:rPr>
                <w:rStyle w:val="FootnoteReference"/>
                <w:rFonts w:eastAsia="Calibri"/>
                <w:sz w:val="26"/>
                <w:szCs w:val="26"/>
                <w:lang w:val="de-DE"/>
              </w:rPr>
              <w:footnoteReference w:id="74"/>
            </w:r>
            <w:r>
              <w:rPr>
                <w:sz w:val="26"/>
                <w:szCs w:val="26"/>
                <w:lang w:val="de-DE"/>
              </w:rPr>
              <w:br/>
            </w:r>
            <w:r>
              <w:rPr>
                <w:b/>
                <w:bCs/>
                <w:sz w:val="26"/>
                <w:szCs w:val="26"/>
                <w:lang w:val="de-DE"/>
              </w:rPr>
              <w:t xml:space="preserve">TÊN CƠ SỞ KHÁM BỆNH, CHỮA BỆNH </w:t>
            </w:r>
            <w:r>
              <w:rPr>
                <w:rStyle w:val="FootnoteReference"/>
                <w:rFonts w:eastAsia="Calibri"/>
                <w:b/>
                <w:bCs/>
                <w:sz w:val="26"/>
                <w:szCs w:val="26"/>
                <w:lang w:val="de-DE"/>
              </w:rPr>
              <w:footnoteReference w:id="75"/>
            </w:r>
          </w:p>
          <w:p w14:paraId="6EA8BF28" w14:textId="1BBCFA4C" w:rsidR="00087F95" w:rsidRDefault="006F3EFE">
            <w:pPr>
              <w:jc w:val="center"/>
              <w:rPr>
                <w:color w:val="auto"/>
                <w:sz w:val="26"/>
                <w:szCs w:val="26"/>
              </w:rPr>
            </w:pPr>
            <w:r>
              <w:rPr>
                <w:b/>
                <w:bCs/>
                <w:sz w:val="26"/>
                <w:szCs w:val="26"/>
                <w:vertAlign w:val="superscript"/>
                <w:lang w:val="de-DE"/>
              </w:rPr>
              <w:t>_________</w:t>
            </w:r>
            <w:r>
              <w:rPr>
                <w:b/>
                <w:bCs/>
                <w:sz w:val="26"/>
                <w:szCs w:val="26"/>
                <w:lang w:val="de-DE"/>
              </w:rPr>
              <w:br/>
            </w:r>
            <w:proofErr w:type="spellStart"/>
            <w:r>
              <w:rPr>
                <w:sz w:val="26"/>
                <w:szCs w:val="26"/>
              </w:rPr>
              <w:t>Số</w:t>
            </w:r>
            <w:proofErr w:type="spellEnd"/>
            <w:r>
              <w:rPr>
                <w:sz w:val="26"/>
                <w:szCs w:val="26"/>
              </w:rPr>
              <w:t xml:space="preserve">: </w:t>
            </w:r>
            <w:r w:rsidR="002A16D0">
              <w:rPr>
                <w:sz w:val="26"/>
                <w:szCs w:val="26"/>
              </w:rPr>
              <w:t>…</w:t>
            </w:r>
            <w:r>
              <w:rPr>
                <w:sz w:val="26"/>
                <w:szCs w:val="26"/>
                <w:lang w:val="vi-VN"/>
              </w:rPr>
              <w:t xml:space="preserve"> </w:t>
            </w:r>
            <w:r>
              <w:rPr>
                <w:sz w:val="26"/>
                <w:szCs w:val="26"/>
              </w:rPr>
              <w:t>/.....</w:t>
            </w:r>
            <w:r>
              <w:rPr>
                <w:sz w:val="26"/>
                <w:szCs w:val="26"/>
              </w:rPr>
              <w:br/>
            </w:r>
          </w:p>
        </w:tc>
        <w:tc>
          <w:tcPr>
            <w:tcW w:w="5670" w:type="dxa"/>
          </w:tcPr>
          <w:p w14:paraId="5ABA5C0A" w14:textId="77777777" w:rsidR="00087F95" w:rsidRPr="00A020F7" w:rsidRDefault="006F3EFE">
            <w:pPr>
              <w:jc w:val="center"/>
              <w:rPr>
                <w:b/>
                <w:bCs/>
                <w:color w:val="auto"/>
                <w:sz w:val="28"/>
                <w:szCs w:val="26"/>
              </w:rPr>
            </w:pPr>
            <w:r>
              <w:rPr>
                <w:b/>
                <w:bCs/>
                <w:sz w:val="26"/>
                <w:szCs w:val="26"/>
              </w:rPr>
              <w:t>CỘNG HÒA XÃ HỘI CHỦ NGHĨA VIỆT NAM</w:t>
            </w:r>
            <w:r>
              <w:rPr>
                <w:b/>
                <w:bCs/>
                <w:sz w:val="26"/>
                <w:szCs w:val="26"/>
              </w:rPr>
              <w:br/>
            </w:r>
            <w:proofErr w:type="spellStart"/>
            <w:r w:rsidRPr="00A020F7">
              <w:rPr>
                <w:b/>
                <w:bCs/>
                <w:sz w:val="28"/>
                <w:szCs w:val="26"/>
              </w:rPr>
              <w:t>Độc</w:t>
            </w:r>
            <w:proofErr w:type="spellEnd"/>
            <w:r w:rsidRPr="00A020F7">
              <w:rPr>
                <w:b/>
                <w:bCs/>
                <w:sz w:val="28"/>
                <w:szCs w:val="26"/>
              </w:rPr>
              <w:t xml:space="preserve"> </w:t>
            </w:r>
            <w:proofErr w:type="spellStart"/>
            <w:r w:rsidRPr="00A020F7">
              <w:rPr>
                <w:b/>
                <w:bCs/>
                <w:sz w:val="28"/>
                <w:szCs w:val="26"/>
              </w:rPr>
              <w:t>lập</w:t>
            </w:r>
            <w:proofErr w:type="spellEnd"/>
            <w:r w:rsidRPr="00A020F7">
              <w:rPr>
                <w:b/>
                <w:bCs/>
                <w:sz w:val="28"/>
                <w:szCs w:val="26"/>
              </w:rPr>
              <w:t xml:space="preserve"> - </w:t>
            </w:r>
            <w:proofErr w:type="spellStart"/>
            <w:r w:rsidRPr="00A020F7">
              <w:rPr>
                <w:b/>
                <w:bCs/>
                <w:sz w:val="28"/>
                <w:szCs w:val="26"/>
              </w:rPr>
              <w:t>Tự</w:t>
            </w:r>
            <w:proofErr w:type="spellEnd"/>
            <w:r w:rsidRPr="00A020F7">
              <w:rPr>
                <w:b/>
                <w:bCs/>
                <w:sz w:val="28"/>
                <w:szCs w:val="26"/>
              </w:rPr>
              <w:t xml:space="preserve"> do - </w:t>
            </w:r>
            <w:proofErr w:type="spellStart"/>
            <w:r w:rsidRPr="00A020F7">
              <w:rPr>
                <w:b/>
                <w:bCs/>
                <w:sz w:val="28"/>
                <w:szCs w:val="26"/>
              </w:rPr>
              <w:t>Hạnh</w:t>
            </w:r>
            <w:proofErr w:type="spellEnd"/>
            <w:r w:rsidRPr="00A020F7">
              <w:rPr>
                <w:b/>
                <w:bCs/>
                <w:sz w:val="28"/>
                <w:szCs w:val="26"/>
              </w:rPr>
              <w:t xml:space="preserve"> </w:t>
            </w:r>
            <w:proofErr w:type="spellStart"/>
            <w:r w:rsidRPr="00A020F7">
              <w:rPr>
                <w:b/>
                <w:bCs/>
                <w:sz w:val="28"/>
                <w:szCs w:val="26"/>
              </w:rPr>
              <w:t>phúc</w:t>
            </w:r>
            <w:proofErr w:type="spellEnd"/>
          </w:p>
          <w:p w14:paraId="3A69C4E0" w14:textId="0458954B" w:rsidR="00087F95" w:rsidRPr="00A020F7" w:rsidRDefault="006F3EFE">
            <w:pPr>
              <w:jc w:val="center"/>
              <w:rPr>
                <w:b/>
                <w:bCs/>
                <w:color w:val="auto"/>
                <w:sz w:val="28"/>
                <w:szCs w:val="26"/>
                <w:vertAlign w:val="superscript"/>
              </w:rPr>
            </w:pPr>
            <w:r w:rsidRPr="00A020F7">
              <w:rPr>
                <w:b/>
                <w:bCs/>
                <w:sz w:val="28"/>
                <w:szCs w:val="26"/>
                <w:vertAlign w:val="superscript"/>
              </w:rPr>
              <w:t>___________________________________</w:t>
            </w:r>
          </w:p>
          <w:p w14:paraId="09BE9EC2" w14:textId="77777777" w:rsidR="00087F95" w:rsidRDefault="006F3EFE">
            <w:pPr>
              <w:jc w:val="center"/>
              <w:rPr>
                <w:i/>
                <w:color w:val="auto"/>
                <w:sz w:val="26"/>
                <w:szCs w:val="26"/>
              </w:rPr>
            </w:pPr>
            <w:proofErr w:type="gramStart"/>
            <w:r w:rsidRPr="00A020F7">
              <w:rPr>
                <w:i/>
                <w:iCs/>
                <w:sz w:val="28"/>
                <w:szCs w:val="26"/>
              </w:rPr>
              <w:t>….…..</w:t>
            </w:r>
            <w:proofErr w:type="gramEnd"/>
            <w:r w:rsidRPr="00A020F7">
              <w:rPr>
                <w:i/>
                <w:iCs/>
                <w:sz w:val="28"/>
                <w:szCs w:val="26"/>
              </w:rPr>
              <w:t xml:space="preserve">, </w:t>
            </w:r>
            <w:proofErr w:type="spellStart"/>
            <w:r w:rsidRPr="00A020F7">
              <w:rPr>
                <w:i/>
                <w:iCs/>
                <w:sz w:val="28"/>
                <w:szCs w:val="26"/>
              </w:rPr>
              <w:t>ngày</w:t>
            </w:r>
            <w:proofErr w:type="spellEnd"/>
            <w:r w:rsidRPr="00A020F7">
              <w:rPr>
                <w:i/>
                <w:iCs/>
                <w:sz w:val="28"/>
                <w:szCs w:val="26"/>
              </w:rPr>
              <w:t xml:space="preserve">…... </w:t>
            </w:r>
            <w:proofErr w:type="spellStart"/>
            <w:r w:rsidRPr="00A020F7">
              <w:rPr>
                <w:i/>
                <w:iCs/>
                <w:sz w:val="28"/>
                <w:szCs w:val="26"/>
              </w:rPr>
              <w:t>tháng</w:t>
            </w:r>
            <w:proofErr w:type="spellEnd"/>
            <w:r w:rsidRPr="00A020F7">
              <w:rPr>
                <w:i/>
                <w:iCs/>
                <w:sz w:val="28"/>
                <w:szCs w:val="26"/>
              </w:rPr>
              <w:t xml:space="preserve">….. </w:t>
            </w:r>
            <w:proofErr w:type="spellStart"/>
            <w:r w:rsidRPr="00A020F7">
              <w:rPr>
                <w:i/>
                <w:iCs/>
                <w:sz w:val="28"/>
                <w:szCs w:val="26"/>
              </w:rPr>
              <w:t>năm</w:t>
            </w:r>
            <w:proofErr w:type="spellEnd"/>
            <w:r w:rsidRPr="00A020F7">
              <w:rPr>
                <w:i/>
                <w:iCs/>
                <w:sz w:val="28"/>
                <w:szCs w:val="26"/>
              </w:rPr>
              <w:t>…...</w:t>
            </w:r>
            <w:r w:rsidRPr="00A020F7">
              <w:rPr>
                <w:i/>
                <w:iCs/>
                <w:sz w:val="28"/>
                <w:szCs w:val="26"/>
              </w:rPr>
              <w:br/>
            </w:r>
          </w:p>
        </w:tc>
      </w:tr>
    </w:tbl>
    <w:p w14:paraId="6DBB7A87" w14:textId="77777777" w:rsidR="00087F95" w:rsidRDefault="006F3EFE" w:rsidP="00A020F7">
      <w:pPr>
        <w:jc w:val="center"/>
        <w:rPr>
          <w:sz w:val="26"/>
          <w:szCs w:val="26"/>
          <w14:ligatures w14:val="none"/>
        </w:rPr>
      </w:pPr>
      <w:r>
        <w:rPr>
          <w:b/>
          <w:bCs/>
          <w:sz w:val="26"/>
          <w:szCs w:val="26"/>
          <w:lang w:val="vi-VN"/>
          <w14:ligatures w14:val="none"/>
        </w:rPr>
        <w:t xml:space="preserve">GIẤY XÁC NHẬN </w:t>
      </w:r>
      <w:r>
        <w:rPr>
          <w:b/>
          <w:bCs/>
          <w:sz w:val="26"/>
          <w:szCs w:val="26"/>
          <w14:ligatures w14:val="none"/>
        </w:rPr>
        <w:t>QUÁ TRÌNH HÀNH NGHỀ</w:t>
      </w:r>
    </w:p>
    <w:p w14:paraId="4C588AD9" w14:textId="7C8D7716" w:rsidR="00087F95" w:rsidRDefault="006F3EFE" w:rsidP="00A020F7">
      <w:pPr>
        <w:jc w:val="center"/>
        <w:rPr>
          <w:sz w:val="26"/>
          <w:szCs w:val="26"/>
          <w:lang w:val="vi-VN"/>
          <w14:ligatures w14:val="none"/>
        </w:rPr>
      </w:pPr>
      <w:r>
        <w:rPr>
          <w:sz w:val="26"/>
          <w:szCs w:val="26"/>
          <w14:ligatures w14:val="none"/>
        </w:rPr>
        <w:t>..............</w:t>
      </w:r>
      <w:r>
        <w:rPr>
          <w:rFonts w:eastAsia="Calibri"/>
          <w:sz w:val="26"/>
          <w:szCs w:val="26"/>
          <w:vertAlign w:val="superscript"/>
          <w14:ligatures w14:val="none"/>
        </w:rPr>
        <w:t>2</w:t>
      </w:r>
      <w:r>
        <w:rPr>
          <w:sz w:val="26"/>
          <w:szCs w:val="26"/>
          <w14:ligatures w14:val="none"/>
        </w:rPr>
        <w:t xml:space="preserve">.............. </w:t>
      </w:r>
      <w:r>
        <w:rPr>
          <w:sz w:val="26"/>
          <w:szCs w:val="26"/>
          <w:lang w:val="vi-VN"/>
          <w14:ligatures w14:val="none"/>
        </w:rPr>
        <w:t>xác nhận:</w:t>
      </w:r>
    </w:p>
    <w:p w14:paraId="53164F89" w14:textId="77777777" w:rsidR="00A020F7" w:rsidRPr="00A020F7" w:rsidRDefault="00A020F7" w:rsidP="00A020F7">
      <w:pPr>
        <w:jc w:val="center"/>
        <w:rPr>
          <w:sz w:val="18"/>
          <w:szCs w:val="26"/>
          <w14:ligatures w14:val="none"/>
        </w:rPr>
      </w:pPr>
    </w:p>
    <w:p w14:paraId="7BD37FC5" w14:textId="77777777" w:rsidR="00087F95" w:rsidRDefault="006F3EFE" w:rsidP="00A020F7">
      <w:pPr>
        <w:spacing w:before="120"/>
        <w:ind w:firstLine="567"/>
        <w:jc w:val="both"/>
        <w:rPr>
          <w:sz w:val="26"/>
          <w:szCs w:val="26"/>
          <w:lang w:val="vi-VN"/>
          <w14:ligatures w14:val="none"/>
        </w:rPr>
      </w:pPr>
      <w:proofErr w:type="spellStart"/>
      <w:r>
        <w:rPr>
          <w:sz w:val="26"/>
          <w:szCs w:val="26"/>
          <w14:ligatures w14:val="none"/>
        </w:rPr>
        <w:t>Ông</w:t>
      </w:r>
      <w:proofErr w:type="spellEnd"/>
      <w:r>
        <w:rPr>
          <w:sz w:val="26"/>
          <w:szCs w:val="26"/>
          <w14:ligatures w14:val="none"/>
        </w:rPr>
        <w:t>/</w:t>
      </w:r>
      <w:proofErr w:type="spellStart"/>
      <w:r>
        <w:rPr>
          <w:sz w:val="26"/>
          <w:szCs w:val="26"/>
          <w14:ligatures w14:val="none"/>
        </w:rPr>
        <w:t>bà</w:t>
      </w:r>
      <w:proofErr w:type="spellEnd"/>
      <w:r>
        <w:rPr>
          <w:sz w:val="26"/>
          <w:szCs w:val="26"/>
          <w:lang w:val="vi-VN"/>
          <w14:ligatures w14:val="none"/>
        </w:rPr>
        <w:t xml:space="preserve">: </w:t>
      </w:r>
      <w:r>
        <w:rPr>
          <w:sz w:val="26"/>
          <w:szCs w:val="26"/>
          <w14:ligatures w14:val="none"/>
        </w:rPr>
        <w:t>............................................................................................................</w:t>
      </w:r>
      <w:r>
        <w:rPr>
          <w:sz w:val="26"/>
          <w:szCs w:val="26"/>
          <w:lang w:val="vi-VN"/>
          <w14:ligatures w14:val="none"/>
        </w:rPr>
        <w:t>..</w:t>
      </w:r>
    </w:p>
    <w:p w14:paraId="7BD999B4" w14:textId="77777777" w:rsidR="00087F95" w:rsidRDefault="006F3EFE" w:rsidP="00A020F7">
      <w:pPr>
        <w:spacing w:before="120"/>
        <w:ind w:firstLine="567"/>
        <w:jc w:val="both"/>
        <w:rPr>
          <w:sz w:val="26"/>
          <w:szCs w:val="26"/>
          <w:lang w:val="vi-VN"/>
          <w14:ligatures w14:val="none"/>
        </w:rPr>
      </w:pPr>
      <w:r>
        <w:rPr>
          <w:sz w:val="26"/>
          <w:szCs w:val="26"/>
          <w:lang w:val="vi-VN"/>
          <w14:ligatures w14:val="none"/>
        </w:rPr>
        <w:t>Ngày, tháng, năm sinh: ...........................................................................................</w:t>
      </w:r>
    </w:p>
    <w:p w14:paraId="65EA9961" w14:textId="77777777" w:rsidR="00087F95" w:rsidRDefault="006F3EFE" w:rsidP="00A020F7">
      <w:pPr>
        <w:spacing w:before="120"/>
        <w:ind w:firstLine="567"/>
        <w:jc w:val="both"/>
        <w:rPr>
          <w:sz w:val="26"/>
          <w:szCs w:val="26"/>
          <w:lang w:val="vi-VN"/>
          <w14:ligatures w14:val="none"/>
        </w:rPr>
      </w:pPr>
      <w:r>
        <w:rPr>
          <w:sz w:val="26"/>
          <w:szCs w:val="26"/>
          <w:lang w:val="vi-VN"/>
          <w14:ligatures w14:val="none"/>
        </w:rPr>
        <w:t>Địa chỉ cư trú: .........................................................................................................</w:t>
      </w:r>
    </w:p>
    <w:p w14:paraId="237CD18C" w14:textId="77777777" w:rsidR="00290853" w:rsidRPr="00F413C2" w:rsidRDefault="00290853" w:rsidP="00A020F7">
      <w:pPr>
        <w:tabs>
          <w:tab w:val="left" w:leader="dot" w:pos="5103"/>
          <w:tab w:val="left" w:pos="5954"/>
        </w:tabs>
        <w:spacing w:before="120"/>
        <w:ind w:firstLine="567"/>
        <w:jc w:val="both"/>
        <w:rPr>
          <w:sz w:val="28"/>
          <w:szCs w:val="28"/>
        </w:rPr>
      </w:pPr>
      <w:proofErr w:type="spellStart"/>
      <w:r>
        <w:rPr>
          <w:sz w:val="28"/>
          <w:szCs w:val="28"/>
        </w:rPr>
        <w:t>Số</w:t>
      </w:r>
      <w:proofErr w:type="spellEnd"/>
      <w:r>
        <w:rPr>
          <w:sz w:val="28"/>
          <w:szCs w:val="28"/>
        </w:rPr>
        <w:t xml:space="preserve"> </w:t>
      </w:r>
      <w:proofErr w:type="spellStart"/>
      <w:r>
        <w:rPr>
          <w:sz w:val="28"/>
          <w:szCs w:val="28"/>
        </w:rPr>
        <w:t>chứng</w:t>
      </w:r>
      <w:proofErr w:type="spellEnd"/>
      <w:r>
        <w:rPr>
          <w:sz w:val="28"/>
          <w:szCs w:val="28"/>
        </w:rPr>
        <w:t xml:space="preserve"> </w:t>
      </w:r>
      <w:proofErr w:type="spellStart"/>
      <w:r>
        <w:rPr>
          <w:sz w:val="28"/>
          <w:szCs w:val="28"/>
        </w:rPr>
        <w:t>minh</w:t>
      </w:r>
      <w:proofErr w:type="spellEnd"/>
      <w:r>
        <w:rPr>
          <w:sz w:val="28"/>
          <w:szCs w:val="28"/>
        </w:rPr>
        <w:t xml:space="preserve"> </w:t>
      </w:r>
      <w:proofErr w:type="spellStart"/>
      <w:r>
        <w:rPr>
          <w:sz w:val="28"/>
          <w:szCs w:val="28"/>
        </w:rPr>
        <w:t>nhân</w:t>
      </w:r>
      <w:proofErr w:type="spellEnd"/>
      <w:r>
        <w:rPr>
          <w:sz w:val="28"/>
          <w:szCs w:val="28"/>
        </w:rPr>
        <w:t xml:space="preserve"> </w:t>
      </w:r>
      <w:proofErr w:type="spellStart"/>
      <w:r>
        <w:rPr>
          <w:sz w:val="28"/>
          <w:szCs w:val="28"/>
        </w:rPr>
        <w:t>dân</w:t>
      </w:r>
      <w:proofErr w:type="spellEnd"/>
      <w:r>
        <w:rPr>
          <w:sz w:val="28"/>
          <w:szCs w:val="28"/>
        </w:rPr>
        <w:t>/</w:t>
      </w:r>
      <w:proofErr w:type="spellStart"/>
      <w:r>
        <w:rPr>
          <w:sz w:val="28"/>
          <w:szCs w:val="28"/>
        </w:rPr>
        <w:t>số</w:t>
      </w:r>
      <w:proofErr w:type="spellEnd"/>
      <w:r>
        <w:rPr>
          <w:sz w:val="28"/>
          <w:szCs w:val="28"/>
        </w:rPr>
        <w:t xml:space="preserve"> </w:t>
      </w:r>
      <w:proofErr w:type="spellStart"/>
      <w:r>
        <w:rPr>
          <w:sz w:val="28"/>
          <w:szCs w:val="28"/>
        </w:rPr>
        <w:t>căn</w:t>
      </w:r>
      <w:proofErr w:type="spellEnd"/>
      <w:r>
        <w:rPr>
          <w:sz w:val="28"/>
          <w:szCs w:val="28"/>
        </w:rPr>
        <w:t xml:space="preserve"> </w:t>
      </w:r>
      <w:proofErr w:type="spellStart"/>
      <w:r>
        <w:rPr>
          <w:sz w:val="28"/>
          <w:szCs w:val="28"/>
        </w:rPr>
        <w:t>cước</w:t>
      </w:r>
      <w:proofErr w:type="spellEnd"/>
      <w:r>
        <w:rPr>
          <w:sz w:val="28"/>
          <w:szCs w:val="28"/>
        </w:rPr>
        <w:t xml:space="preserve"> </w:t>
      </w:r>
      <w:proofErr w:type="spellStart"/>
      <w:r>
        <w:rPr>
          <w:sz w:val="28"/>
          <w:szCs w:val="28"/>
        </w:rPr>
        <w:t>công</w:t>
      </w:r>
      <w:proofErr w:type="spellEnd"/>
      <w:r>
        <w:rPr>
          <w:sz w:val="28"/>
          <w:szCs w:val="28"/>
        </w:rPr>
        <w:t xml:space="preserve"> </w:t>
      </w:r>
      <w:proofErr w:type="spellStart"/>
      <w:r>
        <w:rPr>
          <w:sz w:val="28"/>
          <w:szCs w:val="28"/>
        </w:rPr>
        <w:t>dân</w:t>
      </w:r>
      <w:proofErr w:type="spellEnd"/>
      <w:r>
        <w:rPr>
          <w:sz w:val="28"/>
          <w:szCs w:val="28"/>
        </w:rPr>
        <w:t>/</w:t>
      </w:r>
      <w:proofErr w:type="spellStart"/>
      <w:r>
        <w:rPr>
          <w:sz w:val="28"/>
          <w:szCs w:val="28"/>
        </w:rPr>
        <w:t>số</w:t>
      </w:r>
      <w:proofErr w:type="spellEnd"/>
      <w:r>
        <w:rPr>
          <w:sz w:val="28"/>
          <w:szCs w:val="28"/>
        </w:rPr>
        <w:t xml:space="preserve"> </w:t>
      </w:r>
      <w:proofErr w:type="spellStart"/>
      <w:r>
        <w:rPr>
          <w:sz w:val="28"/>
          <w:szCs w:val="28"/>
        </w:rPr>
        <w:t>căn</w:t>
      </w:r>
      <w:proofErr w:type="spellEnd"/>
      <w:r>
        <w:rPr>
          <w:sz w:val="28"/>
          <w:szCs w:val="28"/>
        </w:rPr>
        <w:t xml:space="preserve"> </w:t>
      </w:r>
      <w:proofErr w:type="spellStart"/>
      <w:r>
        <w:rPr>
          <w:sz w:val="28"/>
          <w:szCs w:val="28"/>
        </w:rPr>
        <w:t>cước</w:t>
      </w:r>
      <w:proofErr w:type="spellEnd"/>
      <w:r>
        <w:rPr>
          <w:sz w:val="28"/>
          <w:szCs w:val="28"/>
        </w:rPr>
        <w:t>/</w:t>
      </w:r>
      <w:proofErr w:type="spellStart"/>
      <w:r>
        <w:rPr>
          <w:sz w:val="28"/>
          <w:szCs w:val="28"/>
        </w:rPr>
        <w:t>số</w:t>
      </w:r>
      <w:proofErr w:type="spellEnd"/>
      <w:r>
        <w:rPr>
          <w:sz w:val="28"/>
          <w:szCs w:val="28"/>
        </w:rPr>
        <w:t xml:space="preserve"> </w:t>
      </w:r>
      <w:proofErr w:type="spellStart"/>
      <w:r>
        <w:rPr>
          <w:sz w:val="28"/>
          <w:szCs w:val="28"/>
        </w:rPr>
        <w:t>định</w:t>
      </w:r>
      <w:proofErr w:type="spellEnd"/>
      <w:r>
        <w:rPr>
          <w:sz w:val="28"/>
          <w:szCs w:val="28"/>
        </w:rPr>
        <w:t xml:space="preserve"> </w:t>
      </w:r>
      <w:proofErr w:type="spellStart"/>
      <w:r>
        <w:rPr>
          <w:sz w:val="28"/>
          <w:szCs w:val="28"/>
        </w:rPr>
        <w:t>danh</w:t>
      </w:r>
      <w:proofErr w:type="spellEnd"/>
      <w:r>
        <w:rPr>
          <w:sz w:val="28"/>
          <w:szCs w:val="28"/>
        </w:rPr>
        <w:t xml:space="preserve"> </w:t>
      </w:r>
      <w:proofErr w:type="spellStart"/>
      <w:r>
        <w:rPr>
          <w:sz w:val="28"/>
          <w:szCs w:val="28"/>
        </w:rPr>
        <w:t>cá</w:t>
      </w:r>
      <w:proofErr w:type="spellEnd"/>
      <w:r>
        <w:rPr>
          <w:sz w:val="28"/>
          <w:szCs w:val="28"/>
        </w:rPr>
        <w:t xml:space="preserve"> </w:t>
      </w:r>
      <w:proofErr w:type="spellStart"/>
      <w:r>
        <w:rPr>
          <w:sz w:val="28"/>
          <w:szCs w:val="28"/>
        </w:rPr>
        <w:t>nhân</w:t>
      </w:r>
      <w:proofErr w:type="spellEnd"/>
      <w:r>
        <w:rPr>
          <w:sz w:val="28"/>
          <w:szCs w:val="28"/>
        </w:rPr>
        <w:t>/</w:t>
      </w:r>
      <w:proofErr w:type="spellStart"/>
      <w:r>
        <w:rPr>
          <w:sz w:val="28"/>
          <w:szCs w:val="28"/>
        </w:rPr>
        <w:t>số</w:t>
      </w:r>
      <w:proofErr w:type="spellEnd"/>
      <w:r>
        <w:rPr>
          <w:sz w:val="28"/>
          <w:szCs w:val="28"/>
        </w:rPr>
        <w:t xml:space="preserve"> </w:t>
      </w:r>
      <w:proofErr w:type="spellStart"/>
      <w:r>
        <w:rPr>
          <w:sz w:val="28"/>
          <w:szCs w:val="28"/>
        </w:rPr>
        <w:t>hộ</w:t>
      </w:r>
      <w:proofErr w:type="spellEnd"/>
      <w:r>
        <w:rPr>
          <w:sz w:val="28"/>
          <w:szCs w:val="28"/>
        </w:rPr>
        <w:t xml:space="preserve"> </w:t>
      </w:r>
      <w:proofErr w:type="spellStart"/>
      <w:r>
        <w:rPr>
          <w:sz w:val="28"/>
          <w:szCs w:val="28"/>
        </w:rPr>
        <w:t>chiếu</w:t>
      </w:r>
      <w:proofErr w:type="spellEnd"/>
      <w:r>
        <w:rPr>
          <w:rStyle w:val="FootnoteReference"/>
          <w:sz w:val="26"/>
          <w:szCs w:val="26"/>
          <w:lang w:val="vi-VN"/>
          <w14:ligatures w14:val="none"/>
        </w:rPr>
        <w:t xml:space="preserve"> </w:t>
      </w:r>
      <w:r>
        <w:rPr>
          <w:rStyle w:val="FootnoteReference"/>
          <w:sz w:val="28"/>
          <w:szCs w:val="28"/>
          <w:lang w:val="es-ES"/>
        </w:rPr>
        <w:footnoteReference w:id="76"/>
      </w:r>
      <w:r>
        <w:rPr>
          <w:sz w:val="28"/>
          <w:szCs w:val="28"/>
          <w:lang w:val="vi-VN"/>
        </w:rPr>
        <w:t>:.………………...……</w:t>
      </w:r>
      <w:r>
        <w:rPr>
          <w:sz w:val="28"/>
          <w:szCs w:val="28"/>
        </w:rPr>
        <w:t>………………………………………</w:t>
      </w:r>
      <w:proofErr w:type="gramStart"/>
      <w:r>
        <w:rPr>
          <w:sz w:val="28"/>
          <w:szCs w:val="28"/>
        </w:rPr>
        <w:t>…..</w:t>
      </w:r>
      <w:proofErr w:type="gramEnd"/>
    </w:p>
    <w:p w14:paraId="03A44BD0" w14:textId="042C10C9" w:rsidR="00087F95" w:rsidRDefault="006F3EFE" w:rsidP="00A020F7">
      <w:pPr>
        <w:spacing w:before="120"/>
        <w:ind w:firstLine="567"/>
        <w:jc w:val="both"/>
        <w:rPr>
          <w:sz w:val="26"/>
          <w:szCs w:val="26"/>
          <w:lang w:val="vi-VN"/>
          <w14:ligatures w14:val="none"/>
        </w:rPr>
      </w:pPr>
      <w:r>
        <w:rPr>
          <w:sz w:val="26"/>
          <w:szCs w:val="26"/>
          <w:lang w:val="vi-VN"/>
          <w14:ligatures w14:val="none"/>
        </w:rPr>
        <w:t>Ngày cấp ...................................... Nơi cấp: ............................................</w:t>
      </w:r>
      <w:r w:rsidR="00A020F7">
        <w:rPr>
          <w:sz w:val="26"/>
          <w:szCs w:val="26"/>
          <w14:ligatures w14:val="none"/>
        </w:rPr>
        <w:t>...</w:t>
      </w:r>
      <w:r>
        <w:rPr>
          <w:sz w:val="26"/>
          <w:szCs w:val="26"/>
          <w:lang w:val="vi-VN"/>
          <w14:ligatures w14:val="none"/>
        </w:rPr>
        <w:t>................</w:t>
      </w:r>
    </w:p>
    <w:p w14:paraId="50FD15DF" w14:textId="69C89372" w:rsidR="00087F95" w:rsidRDefault="006F3EFE" w:rsidP="00A020F7">
      <w:pPr>
        <w:spacing w:before="120"/>
        <w:ind w:firstLine="567"/>
        <w:jc w:val="both"/>
        <w:rPr>
          <w:sz w:val="26"/>
          <w:szCs w:val="26"/>
          <w:lang w:val="vi-VN"/>
          <w14:ligatures w14:val="none"/>
        </w:rPr>
      </w:pPr>
      <w:r>
        <w:rPr>
          <w:sz w:val="26"/>
          <w:szCs w:val="26"/>
          <w:lang w:val="vi-VN"/>
          <w14:ligatures w14:val="none"/>
        </w:rPr>
        <w:t>Văn bằng chuyên môn: .....................</w:t>
      </w:r>
      <w:r>
        <w:rPr>
          <w:rStyle w:val="FootnoteReference"/>
          <w:rFonts w:eastAsia="Calibri"/>
          <w:sz w:val="26"/>
          <w:szCs w:val="26"/>
          <w14:ligatures w14:val="none"/>
        </w:rPr>
        <w:footnoteReference w:id="77"/>
      </w:r>
      <w:r>
        <w:rPr>
          <w:sz w:val="26"/>
          <w:szCs w:val="26"/>
          <w:lang w:val="vi-VN"/>
          <w14:ligatures w14:val="none"/>
        </w:rPr>
        <w:t>..................  Năm tốt nghiệp: …</w:t>
      </w:r>
      <w:r w:rsidR="00A020F7">
        <w:rPr>
          <w:sz w:val="26"/>
          <w:szCs w:val="26"/>
          <w14:ligatures w14:val="none"/>
        </w:rPr>
        <w:t>..</w:t>
      </w:r>
      <w:r>
        <w:rPr>
          <w:sz w:val="26"/>
          <w:szCs w:val="26"/>
          <w:lang w:val="vi-VN"/>
          <w14:ligatures w14:val="none"/>
        </w:rPr>
        <w:t>……….......</w:t>
      </w:r>
    </w:p>
    <w:p w14:paraId="73396EA4" w14:textId="48382619" w:rsidR="00087F95" w:rsidRDefault="006F3EFE" w:rsidP="00A020F7">
      <w:pPr>
        <w:spacing w:before="120"/>
        <w:ind w:firstLine="567"/>
        <w:jc w:val="both"/>
        <w:rPr>
          <w:sz w:val="26"/>
          <w:szCs w:val="26"/>
          <w:lang w:val="vi-VN"/>
          <w14:ligatures w14:val="none"/>
        </w:rPr>
      </w:pPr>
      <w:r>
        <w:rPr>
          <w:sz w:val="26"/>
          <w:szCs w:val="26"/>
          <w:lang w:val="vi-VN"/>
          <w14:ligatures w14:val="none"/>
        </w:rPr>
        <w:t>Số giấy phép hành nghề:…………………………………………</w:t>
      </w:r>
      <w:r w:rsidR="00A020F7">
        <w:rPr>
          <w:sz w:val="26"/>
          <w:szCs w:val="26"/>
          <w14:ligatures w14:val="none"/>
        </w:rPr>
        <w:t>……</w:t>
      </w:r>
      <w:r>
        <w:rPr>
          <w:sz w:val="26"/>
          <w:szCs w:val="26"/>
          <w:lang w:val="vi-VN"/>
          <w14:ligatures w14:val="none"/>
        </w:rPr>
        <w:t>……………..</w:t>
      </w:r>
    </w:p>
    <w:p w14:paraId="7D567BB1" w14:textId="77777777" w:rsidR="00087F95" w:rsidRDefault="006F3EFE" w:rsidP="00A020F7">
      <w:pPr>
        <w:spacing w:before="120"/>
        <w:ind w:firstLine="567"/>
        <w:jc w:val="both"/>
        <w:rPr>
          <w:sz w:val="26"/>
          <w:szCs w:val="26"/>
          <w:lang w:val="vi-VN"/>
          <w14:ligatures w14:val="none"/>
        </w:rPr>
      </w:pPr>
      <w:r>
        <w:rPr>
          <w:sz w:val="26"/>
          <w:szCs w:val="26"/>
          <w:lang w:val="vi-VN"/>
          <w14:ligatures w14:val="none"/>
        </w:rPr>
        <w:t>Đã hành nghề với phạm vi…………</w:t>
      </w:r>
      <w:r>
        <w:rPr>
          <w:rStyle w:val="FootnoteReference"/>
          <w:sz w:val="26"/>
          <w:szCs w:val="26"/>
          <w:lang w:val="vi-VN"/>
          <w14:ligatures w14:val="none"/>
        </w:rPr>
        <w:footnoteReference w:id="78"/>
      </w:r>
      <w:r>
        <w:rPr>
          <w:sz w:val="26"/>
          <w:szCs w:val="26"/>
          <w:lang w:val="vi-VN"/>
          <w14:ligatures w14:val="none"/>
        </w:rPr>
        <w:t>.……………tại ...........................</w:t>
      </w:r>
      <w:r>
        <w:rPr>
          <w:rStyle w:val="FootnoteReference"/>
          <w:rFonts w:eastAsia="Calibri"/>
          <w:sz w:val="26"/>
          <w:szCs w:val="26"/>
          <w:lang w:val="vi-VN"/>
          <w14:ligatures w14:val="none"/>
        </w:rPr>
        <w:footnoteReference w:id="79"/>
      </w:r>
      <w:r>
        <w:rPr>
          <w:sz w:val="26"/>
          <w:szCs w:val="26"/>
          <w:lang w:val="vi-VN"/>
          <w14:ligatures w14:val="none"/>
        </w:rPr>
        <w:t>............... đạt kết quả như sau:</w:t>
      </w:r>
    </w:p>
    <w:p w14:paraId="56989039" w14:textId="77777777" w:rsidR="00087F95" w:rsidRDefault="006F3EFE" w:rsidP="00A020F7">
      <w:pPr>
        <w:spacing w:before="120"/>
        <w:ind w:firstLine="567"/>
        <w:jc w:val="both"/>
        <w:rPr>
          <w:sz w:val="26"/>
          <w:szCs w:val="26"/>
          <w:lang w:val="vi-VN"/>
          <w14:ligatures w14:val="none"/>
        </w:rPr>
      </w:pPr>
      <w:r>
        <w:rPr>
          <w:sz w:val="26"/>
          <w:szCs w:val="26"/>
          <w:lang w:val="vi-VN"/>
          <w14:ligatures w14:val="none"/>
        </w:rPr>
        <w:t xml:space="preserve">1. Thời gian hành nghề: </w:t>
      </w:r>
      <w:r>
        <w:rPr>
          <w:rStyle w:val="FootnoteReference"/>
          <w:sz w:val="26"/>
          <w:szCs w:val="26"/>
          <w:lang w:val="vi-VN"/>
          <w14:ligatures w14:val="none"/>
        </w:rPr>
        <w:footnoteReference w:id="80"/>
      </w:r>
      <w:r>
        <w:rPr>
          <w:sz w:val="26"/>
          <w:szCs w:val="26"/>
          <w:lang w:val="vi-VN"/>
          <w14:ligatures w14:val="none"/>
        </w:rPr>
        <w:t>...........................................................................................</w:t>
      </w:r>
    </w:p>
    <w:p w14:paraId="2EB2D237" w14:textId="73A80CE4" w:rsidR="00087F95" w:rsidRDefault="006F3EFE" w:rsidP="00A020F7">
      <w:pPr>
        <w:spacing w:before="120"/>
        <w:ind w:firstLine="567"/>
        <w:jc w:val="both"/>
        <w:rPr>
          <w:sz w:val="26"/>
          <w:szCs w:val="26"/>
          <w:lang w:val="vi-VN"/>
          <w14:ligatures w14:val="none"/>
        </w:rPr>
      </w:pPr>
      <w:r>
        <w:rPr>
          <w:sz w:val="26"/>
          <w:szCs w:val="26"/>
          <w:lang w:val="vi-VN"/>
          <w14:ligatures w14:val="none"/>
        </w:rPr>
        <w:t xml:space="preserve">2. Năng lực chuyên môn: </w:t>
      </w:r>
      <w:r>
        <w:rPr>
          <w:rStyle w:val="FootnoteReference"/>
          <w:rFonts w:eastAsia="Calibri"/>
          <w:sz w:val="26"/>
          <w:szCs w:val="26"/>
          <w:lang w:val="vi-VN"/>
          <w14:ligatures w14:val="none"/>
        </w:rPr>
        <w:footnoteReference w:id="81"/>
      </w:r>
      <w:r>
        <w:rPr>
          <w:sz w:val="26"/>
          <w:szCs w:val="26"/>
          <w:lang w:val="vi-VN"/>
          <w14:ligatures w14:val="none"/>
        </w:rPr>
        <w:t xml:space="preserve"> ..................................................................</w:t>
      </w:r>
      <w:r w:rsidR="00A020F7">
        <w:rPr>
          <w:sz w:val="26"/>
          <w:szCs w:val="26"/>
          <w14:ligatures w14:val="none"/>
        </w:rPr>
        <w:t>..</w:t>
      </w:r>
      <w:r>
        <w:rPr>
          <w:sz w:val="26"/>
          <w:szCs w:val="26"/>
          <w:lang w:val="vi-VN"/>
          <w14:ligatures w14:val="none"/>
        </w:rPr>
        <w:t>...................</w:t>
      </w:r>
    </w:p>
    <w:p w14:paraId="6D270FB2" w14:textId="2BE803FC" w:rsidR="00087F95" w:rsidRDefault="006F3EFE" w:rsidP="00A020F7">
      <w:pPr>
        <w:spacing w:before="120"/>
        <w:ind w:firstLine="567"/>
        <w:jc w:val="both"/>
        <w:rPr>
          <w:sz w:val="26"/>
          <w:szCs w:val="26"/>
          <w:lang w:val="vi-VN"/>
          <w14:ligatures w14:val="none"/>
        </w:rPr>
      </w:pPr>
      <w:r>
        <w:rPr>
          <w:sz w:val="26"/>
          <w:szCs w:val="26"/>
          <w14:ligatures w14:val="none"/>
        </w:rPr>
        <w:t xml:space="preserve">3. </w:t>
      </w:r>
      <w:r>
        <w:rPr>
          <w:sz w:val="26"/>
          <w:szCs w:val="26"/>
          <w:lang w:val="vi-VN"/>
          <w14:ligatures w14:val="none"/>
        </w:rPr>
        <w:t xml:space="preserve">Đạo đức nghề nghiệp: </w:t>
      </w:r>
      <w:r>
        <w:rPr>
          <w:rStyle w:val="FootnoteReference"/>
          <w:rFonts w:eastAsia="Calibri"/>
          <w:sz w:val="26"/>
          <w:szCs w:val="26"/>
          <w:lang w:val="vi-VN"/>
          <w14:ligatures w14:val="none"/>
        </w:rPr>
        <w:footnoteReference w:id="82"/>
      </w:r>
      <w:r>
        <w:rPr>
          <w:sz w:val="26"/>
          <w:szCs w:val="26"/>
          <w:vertAlign w:val="superscript"/>
          <w:lang w:val="vi-VN"/>
          <w14:ligatures w14:val="none"/>
        </w:rPr>
        <w:t xml:space="preserve"> </w:t>
      </w:r>
      <w:r>
        <w:rPr>
          <w:sz w:val="26"/>
          <w:szCs w:val="26"/>
          <w14:ligatures w14:val="none"/>
        </w:rPr>
        <w:t>................................................................</w:t>
      </w:r>
      <w:r w:rsidR="00A020F7">
        <w:rPr>
          <w:sz w:val="26"/>
          <w:szCs w:val="26"/>
          <w14:ligatures w14:val="none"/>
        </w:rPr>
        <w:t>...</w:t>
      </w:r>
      <w:r>
        <w:rPr>
          <w:sz w:val="26"/>
          <w:szCs w:val="26"/>
          <w14:ligatures w14:val="none"/>
        </w:rPr>
        <w:t>.....................</w:t>
      </w:r>
      <w:r>
        <w:rPr>
          <w:sz w:val="26"/>
          <w:szCs w:val="26"/>
          <w:lang w:val="vi-VN"/>
          <w14:ligatures w14:val="none"/>
        </w:rPr>
        <w:t>..</w:t>
      </w:r>
    </w:p>
    <w:p w14:paraId="2F48EECC" w14:textId="77777777" w:rsidR="00A020F7" w:rsidRPr="00A020F7" w:rsidRDefault="00A020F7" w:rsidP="00A020F7">
      <w:pPr>
        <w:spacing w:before="120"/>
        <w:ind w:firstLine="567"/>
        <w:jc w:val="both"/>
        <w:rPr>
          <w:sz w:val="18"/>
          <w:szCs w:val="26"/>
          <w14:ligatures w14:val="none"/>
        </w:rPr>
      </w:pPr>
    </w:p>
    <w:tbl>
      <w:tblPr>
        <w:tblW w:w="0" w:type="auto"/>
        <w:tblCellMar>
          <w:left w:w="0" w:type="dxa"/>
          <w:right w:w="0" w:type="dxa"/>
        </w:tblCellMar>
        <w:tblLook w:val="04A0" w:firstRow="1" w:lastRow="0" w:firstColumn="1" w:lastColumn="0" w:noHBand="0" w:noVBand="1"/>
      </w:tblPr>
      <w:tblGrid>
        <w:gridCol w:w="2268"/>
        <w:gridCol w:w="6946"/>
      </w:tblGrid>
      <w:tr w:rsidR="00087F95" w14:paraId="43E06594" w14:textId="77777777" w:rsidTr="00A020F7">
        <w:tc>
          <w:tcPr>
            <w:tcW w:w="2268" w:type="dxa"/>
            <w:shd w:val="clear" w:color="auto" w:fill="auto"/>
            <w:tcMar>
              <w:top w:w="0" w:type="dxa"/>
              <w:left w:w="108" w:type="dxa"/>
              <w:bottom w:w="0" w:type="dxa"/>
              <w:right w:w="108" w:type="dxa"/>
            </w:tcMar>
          </w:tcPr>
          <w:p w14:paraId="15DD84FC" w14:textId="77777777" w:rsidR="00087F95" w:rsidRDefault="006F3EFE">
            <w:pPr>
              <w:spacing w:before="120"/>
              <w:rPr>
                <w:sz w:val="26"/>
                <w:szCs w:val="26"/>
                <w14:ligatures w14:val="none"/>
              </w:rPr>
            </w:pPr>
            <w:r>
              <w:rPr>
                <w:sz w:val="26"/>
                <w:szCs w:val="26"/>
                <w14:ligatures w14:val="none"/>
              </w:rPr>
              <w:t> </w:t>
            </w:r>
            <w:r>
              <w:rPr>
                <w:sz w:val="26"/>
                <w:szCs w:val="26"/>
                <w:lang w:val="vi-VN"/>
                <w14:ligatures w14:val="none"/>
              </w:rPr>
              <w:t> </w:t>
            </w:r>
          </w:p>
        </w:tc>
        <w:tc>
          <w:tcPr>
            <w:tcW w:w="6946" w:type="dxa"/>
            <w:shd w:val="clear" w:color="auto" w:fill="auto"/>
            <w:tcMar>
              <w:top w:w="0" w:type="dxa"/>
              <w:left w:w="108" w:type="dxa"/>
              <w:bottom w:w="0" w:type="dxa"/>
              <w:right w:w="108" w:type="dxa"/>
            </w:tcMar>
          </w:tcPr>
          <w:p w14:paraId="6E4367A6" w14:textId="3F322B48" w:rsidR="00087F95" w:rsidRDefault="00290853">
            <w:pPr>
              <w:spacing w:before="120"/>
              <w:jc w:val="center"/>
              <w:rPr>
                <w:sz w:val="26"/>
                <w:szCs w:val="26"/>
                <w:lang w:val="vi-VN"/>
                <w14:ligatures w14:val="none"/>
              </w:rPr>
            </w:pPr>
            <w:r>
              <w:rPr>
                <w:b/>
                <w:bCs/>
                <w:sz w:val="26"/>
                <w:szCs w:val="26"/>
                <w14:ligatures w14:val="none"/>
              </w:rPr>
              <w:t>ĐẠI DIỆN CƠ SỞ KHÁM BỆNH, CHỮA BỆNH</w:t>
            </w:r>
            <w:r>
              <w:rPr>
                <w:rStyle w:val="FootnoteReference"/>
                <w:b/>
                <w:bCs/>
                <w:sz w:val="26"/>
                <w:szCs w:val="26"/>
                <w14:ligatures w14:val="none"/>
              </w:rPr>
              <w:footnoteReference w:id="83"/>
            </w:r>
          </w:p>
        </w:tc>
      </w:tr>
    </w:tbl>
    <w:p w14:paraId="12A5C977" w14:textId="77777777" w:rsidR="00087F95" w:rsidRDefault="00087F95">
      <w:pPr>
        <w:sectPr w:rsidR="00087F95">
          <w:footnotePr>
            <w:numRestart w:val="eachSect"/>
          </w:footnotePr>
          <w:endnotePr>
            <w:numFmt w:val="decimal"/>
            <w:numRestart w:val="eachSect"/>
          </w:endnotePr>
          <w:type w:val="continuous"/>
          <w:pgSz w:w="11907" w:h="16840"/>
          <w:pgMar w:top="1134" w:right="1275" w:bottom="1134" w:left="1418" w:header="720" w:footer="720" w:gutter="0"/>
          <w:cols w:space="720"/>
          <w:docGrid w:linePitch="381"/>
        </w:sectPr>
      </w:pPr>
    </w:p>
    <w:p w14:paraId="7D2EA6E1" w14:textId="1BFDD211" w:rsidR="00A020F7" w:rsidRDefault="00A020F7">
      <w:r>
        <w:br w:type="page"/>
      </w:r>
    </w:p>
    <w:p w14:paraId="14E0A130" w14:textId="77777777" w:rsidR="00A020F7" w:rsidRDefault="00A020F7">
      <w:pPr>
        <w:sectPr w:rsidR="00A020F7">
          <w:footnotePr>
            <w:numRestart w:val="eachPage"/>
          </w:footnotePr>
          <w:endnotePr>
            <w:numFmt w:val="decimal"/>
            <w:numRestart w:val="eachSect"/>
          </w:endnotePr>
          <w:type w:val="continuous"/>
          <w:pgSz w:w="11907" w:h="16840"/>
          <w:pgMar w:top="1134" w:right="1275" w:bottom="1134" w:left="1418" w:header="720" w:footer="720" w:gutter="0"/>
          <w:cols w:space="720"/>
          <w:docGrid w:linePitch="381"/>
        </w:sectPr>
      </w:pPr>
    </w:p>
    <w:p w14:paraId="7D766C65" w14:textId="77777777" w:rsidR="00087F95" w:rsidRPr="00A020F7" w:rsidRDefault="006F3EFE">
      <w:pPr>
        <w:pStyle w:val="Heading1"/>
        <w:spacing w:before="0"/>
        <w:jc w:val="center"/>
        <w:rPr>
          <w:rFonts w:ascii="Times New Roman" w:hAnsi="Times New Roman" w:cs="Times New Roman"/>
          <w:b/>
          <w:bCs/>
          <w:color w:val="auto"/>
          <w:sz w:val="28"/>
          <w:szCs w:val="28"/>
          <w:lang w:val="vi-VN"/>
        </w:rPr>
      </w:pPr>
      <w:r w:rsidRPr="00A020F7">
        <w:rPr>
          <w:rFonts w:ascii="Times New Roman" w:hAnsi="Times New Roman" w:cs="Times New Roman"/>
          <w:b/>
          <w:bCs/>
          <w:color w:val="auto"/>
          <w:sz w:val="28"/>
          <w:szCs w:val="28"/>
          <w:lang w:val="vi-VN"/>
        </w:rPr>
        <w:lastRenderedPageBreak/>
        <w:t>Phụ lục I</w:t>
      </w:r>
      <w:r w:rsidRPr="00A020F7">
        <w:rPr>
          <w:rFonts w:ascii="Times New Roman" w:hAnsi="Times New Roman" w:cs="Times New Roman"/>
          <w:b/>
          <w:bCs/>
          <w:color w:val="auto"/>
          <w:sz w:val="28"/>
          <w:szCs w:val="28"/>
        </w:rPr>
        <w:t>I</w:t>
      </w:r>
    </w:p>
    <w:p w14:paraId="6CBFBAE9" w14:textId="77777777" w:rsidR="002A16D0" w:rsidRDefault="006F3EFE">
      <w:pPr>
        <w:pStyle w:val="Heading1"/>
        <w:spacing w:before="0"/>
        <w:jc w:val="center"/>
        <w:rPr>
          <w:rFonts w:ascii="Times New Roman" w:hAnsi="Times New Roman" w:cs="Times New Roman"/>
          <w:b/>
          <w:bCs/>
          <w:color w:val="auto"/>
          <w:sz w:val="28"/>
          <w:szCs w:val="28"/>
          <w:lang w:val="vi-VN"/>
        </w:rPr>
      </w:pPr>
      <w:r w:rsidRPr="00A020F7">
        <w:rPr>
          <w:rFonts w:ascii="Times New Roman" w:hAnsi="Times New Roman" w:cs="Times New Roman"/>
          <w:b/>
          <w:bCs/>
          <w:color w:val="auto"/>
          <w:sz w:val="28"/>
          <w:szCs w:val="28"/>
          <w:lang w:val="vi-VN"/>
        </w:rPr>
        <w:t xml:space="preserve">CÁC BIỂU MẪU VỀ CẤP, CẤP LẠI GIẤY PHÉP HOẠT ĐỘNG </w:t>
      </w:r>
    </w:p>
    <w:p w14:paraId="4BB3D372" w14:textId="77777777" w:rsidR="002A16D0" w:rsidRDefault="006F3EFE">
      <w:pPr>
        <w:pStyle w:val="Heading1"/>
        <w:spacing w:before="0"/>
        <w:jc w:val="center"/>
        <w:rPr>
          <w:rFonts w:ascii="Times New Roman" w:hAnsi="Times New Roman" w:cs="Times New Roman"/>
          <w:b/>
          <w:bCs/>
          <w:color w:val="auto"/>
          <w:sz w:val="28"/>
          <w:szCs w:val="28"/>
          <w:lang w:val="vi-VN"/>
        </w:rPr>
      </w:pPr>
      <w:r w:rsidRPr="00A020F7">
        <w:rPr>
          <w:rFonts w:ascii="Times New Roman" w:hAnsi="Times New Roman" w:cs="Times New Roman"/>
          <w:b/>
          <w:bCs/>
          <w:color w:val="auto"/>
          <w:sz w:val="28"/>
          <w:szCs w:val="28"/>
          <w:lang w:val="vi-VN"/>
        </w:rPr>
        <w:t xml:space="preserve">CƠ SỞ KHÁM BỆNH, CHỮA BỆNH VÀ DANH SÁCH </w:t>
      </w:r>
    </w:p>
    <w:p w14:paraId="43296C02" w14:textId="12727309" w:rsidR="00087F95" w:rsidRPr="00A020F7" w:rsidRDefault="006F3EFE">
      <w:pPr>
        <w:pStyle w:val="Heading1"/>
        <w:spacing w:before="0"/>
        <w:jc w:val="center"/>
        <w:rPr>
          <w:rFonts w:ascii="Times New Roman" w:hAnsi="Times New Roman" w:cs="Times New Roman"/>
          <w:b/>
          <w:bCs/>
          <w:color w:val="auto"/>
          <w:sz w:val="28"/>
          <w:szCs w:val="28"/>
          <w:lang w:val="vi-VN"/>
        </w:rPr>
      </w:pPr>
      <w:r w:rsidRPr="00A020F7">
        <w:rPr>
          <w:rFonts w:ascii="Times New Roman" w:hAnsi="Times New Roman" w:cs="Times New Roman"/>
          <w:b/>
          <w:bCs/>
          <w:color w:val="auto"/>
          <w:sz w:val="28"/>
          <w:szCs w:val="28"/>
          <w:lang w:val="vi-VN"/>
        </w:rPr>
        <w:t>ĐĂNG KÝ HÀNH NGHỀ</w:t>
      </w:r>
    </w:p>
    <w:p w14:paraId="2C6B0A56" w14:textId="77777777" w:rsidR="00893124" w:rsidRDefault="006F3EFE" w:rsidP="00893124">
      <w:pPr>
        <w:jc w:val="center"/>
        <w:rPr>
          <w:i/>
          <w:iCs/>
          <w:kern w:val="2"/>
          <w:sz w:val="28"/>
          <w:szCs w:val="26"/>
          <w:lang w:val="vi-VN"/>
        </w:rPr>
      </w:pPr>
      <w:r w:rsidRPr="00A020F7">
        <w:rPr>
          <w:i/>
          <w:iCs/>
          <w:sz w:val="28"/>
          <w:szCs w:val="28"/>
          <w:lang w:val="vi-VN"/>
        </w:rPr>
        <w:t>(</w:t>
      </w:r>
      <w:r w:rsidR="00893124" w:rsidRPr="00925CBE">
        <w:rPr>
          <w:i/>
          <w:iCs/>
          <w:kern w:val="2"/>
          <w:sz w:val="28"/>
          <w:szCs w:val="26"/>
          <w:lang w:val="vi-VN"/>
        </w:rPr>
        <w:t>Kèm theo Nghị định số</w:t>
      </w:r>
      <w:r w:rsidR="00893124">
        <w:rPr>
          <w:i/>
          <w:iCs/>
          <w:kern w:val="2"/>
          <w:sz w:val="28"/>
          <w:szCs w:val="26"/>
        </w:rPr>
        <w:t xml:space="preserve"> 96</w:t>
      </w:r>
      <w:r w:rsidR="00893124" w:rsidRPr="00925CBE">
        <w:rPr>
          <w:i/>
          <w:iCs/>
          <w:kern w:val="2"/>
          <w:sz w:val="28"/>
          <w:szCs w:val="26"/>
          <w:lang w:val="vi-VN"/>
        </w:rPr>
        <w:t xml:space="preserve">/2023/NĐ-CP </w:t>
      </w:r>
    </w:p>
    <w:p w14:paraId="27216950" w14:textId="21783F3D" w:rsidR="00087F95" w:rsidRPr="00A020F7" w:rsidRDefault="00893124" w:rsidP="00893124">
      <w:pPr>
        <w:jc w:val="center"/>
        <w:rPr>
          <w:i/>
          <w:iCs/>
          <w:sz w:val="28"/>
          <w:szCs w:val="28"/>
          <w:lang w:val="vi-VN"/>
        </w:rPr>
      </w:pPr>
      <w:r w:rsidRPr="00925CBE">
        <w:rPr>
          <w:i/>
          <w:iCs/>
          <w:kern w:val="2"/>
          <w:sz w:val="28"/>
          <w:szCs w:val="26"/>
          <w:lang w:val="vi-VN"/>
        </w:rPr>
        <w:t>ngày</w:t>
      </w:r>
      <w:r>
        <w:rPr>
          <w:i/>
          <w:iCs/>
          <w:kern w:val="2"/>
          <w:sz w:val="28"/>
          <w:szCs w:val="26"/>
        </w:rPr>
        <w:t xml:space="preserve"> 30 </w:t>
      </w:r>
      <w:r w:rsidRPr="00925CBE">
        <w:rPr>
          <w:i/>
          <w:iCs/>
          <w:kern w:val="2"/>
          <w:sz w:val="28"/>
          <w:szCs w:val="26"/>
          <w:lang w:val="vi-VN"/>
        </w:rPr>
        <w:t>tháng</w:t>
      </w:r>
      <w:r>
        <w:rPr>
          <w:i/>
          <w:iCs/>
          <w:kern w:val="2"/>
          <w:sz w:val="28"/>
          <w:szCs w:val="26"/>
        </w:rPr>
        <w:t xml:space="preserve"> 12 </w:t>
      </w:r>
      <w:r w:rsidRPr="00925CBE">
        <w:rPr>
          <w:i/>
          <w:iCs/>
          <w:kern w:val="2"/>
          <w:sz w:val="28"/>
          <w:szCs w:val="26"/>
          <w:lang w:val="vi-VN"/>
        </w:rPr>
        <w:t>năm 2023 của Chính phủ</w:t>
      </w:r>
      <w:r w:rsidR="006F3EFE" w:rsidRPr="00A020F7">
        <w:rPr>
          <w:i/>
          <w:iCs/>
          <w:sz w:val="28"/>
          <w:szCs w:val="28"/>
          <w:lang w:val="vi-VN"/>
        </w:rPr>
        <w:t>)</w:t>
      </w:r>
    </w:p>
    <w:p w14:paraId="535F3684" w14:textId="4AF73192" w:rsidR="00A020F7" w:rsidRPr="00A020F7" w:rsidRDefault="00A020F7">
      <w:pPr>
        <w:jc w:val="center"/>
        <w:rPr>
          <w:i/>
          <w:iCs/>
          <w:vertAlign w:val="superscript"/>
        </w:rPr>
      </w:pPr>
      <w:r>
        <w:rPr>
          <w:i/>
          <w:iCs/>
          <w:vertAlign w:val="superscript"/>
        </w:rPr>
        <w:t>________________</w:t>
      </w:r>
    </w:p>
    <w:p w14:paraId="47D1DAB5" w14:textId="089475D9" w:rsidR="00087F95" w:rsidRPr="00A020F7" w:rsidRDefault="00087F95">
      <w:pPr>
        <w:jc w:val="center"/>
        <w:rPr>
          <w:i/>
          <w:iCs/>
          <w:sz w:val="34"/>
          <w:szCs w:val="26"/>
          <w:lang w:val="vi-VN"/>
        </w:rPr>
      </w:pPr>
    </w:p>
    <w:tbl>
      <w:tblPr>
        <w:tblStyle w:val="TableGrid"/>
        <w:tblW w:w="9493" w:type="dxa"/>
        <w:tblLook w:val="04A0" w:firstRow="1" w:lastRow="0" w:firstColumn="1" w:lastColumn="0" w:noHBand="0" w:noVBand="1"/>
      </w:tblPr>
      <w:tblGrid>
        <w:gridCol w:w="846"/>
        <w:gridCol w:w="2126"/>
        <w:gridCol w:w="6521"/>
      </w:tblGrid>
      <w:tr w:rsidR="00087F95" w14:paraId="5F2836D2" w14:textId="77777777">
        <w:tc>
          <w:tcPr>
            <w:tcW w:w="846" w:type="dxa"/>
            <w:vAlign w:val="center"/>
          </w:tcPr>
          <w:p w14:paraId="58C037E1" w14:textId="77777777" w:rsidR="00087F95" w:rsidRDefault="006F3EFE">
            <w:pPr>
              <w:spacing w:after="120" w:line="360" w:lineRule="exact"/>
              <w:jc w:val="center"/>
              <w:rPr>
                <w:b/>
                <w:bCs/>
                <w:sz w:val="26"/>
                <w:szCs w:val="26"/>
              </w:rPr>
            </w:pPr>
            <w:r>
              <w:rPr>
                <w:b/>
                <w:snapToGrid w:val="0"/>
                <w:sz w:val="26"/>
                <w:szCs w:val="26"/>
                <w:lang w:val="de-DE"/>
              </w:rPr>
              <w:t>STT</w:t>
            </w:r>
          </w:p>
        </w:tc>
        <w:tc>
          <w:tcPr>
            <w:tcW w:w="2126" w:type="dxa"/>
            <w:vAlign w:val="center"/>
          </w:tcPr>
          <w:p w14:paraId="612CA2AE" w14:textId="77777777" w:rsidR="00087F95" w:rsidRDefault="006F3EFE">
            <w:pPr>
              <w:spacing w:after="120" w:line="360" w:lineRule="exact"/>
              <w:jc w:val="center"/>
              <w:rPr>
                <w:b/>
                <w:bCs/>
                <w:sz w:val="26"/>
                <w:szCs w:val="26"/>
                <w:lang w:val="vi-VN"/>
              </w:rPr>
            </w:pPr>
            <w:r>
              <w:rPr>
                <w:b/>
                <w:snapToGrid w:val="0"/>
                <w:sz w:val="26"/>
                <w:szCs w:val="26"/>
                <w:lang w:val="de-DE"/>
              </w:rPr>
              <w:t>Số</w:t>
            </w:r>
            <w:r>
              <w:rPr>
                <w:b/>
                <w:snapToGrid w:val="0"/>
                <w:sz w:val="26"/>
                <w:szCs w:val="26"/>
                <w:lang w:val="vi-VN"/>
              </w:rPr>
              <w:t xml:space="preserve"> thứ tự mẫu</w:t>
            </w:r>
          </w:p>
        </w:tc>
        <w:tc>
          <w:tcPr>
            <w:tcW w:w="6521" w:type="dxa"/>
            <w:vAlign w:val="center"/>
          </w:tcPr>
          <w:p w14:paraId="0869D54A" w14:textId="77777777" w:rsidR="00087F95" w:rsidRDefault="006F3EFE">
            <w:pPr>
              <w:spacing w:after="120" w:line="360" w:lineRule="exact"/>
              <w:jc w:val="center"/>
              <w:rPr>
                <w:b/>
                <w:bCs/>
                <w:sz w:val="26"/>
                <w:szCs w:val="26"/>
                <w:lang w:val="vi-VN"/>
              </w:rPr>
            </w:pPr>
            <w:r>
              <w:rPr>
                <w:b/>
                <w:sz w:val="26"/>
                <w:szCs w:val="26"/>
                <w:lang w:val="vi-VN"/>
              </w:rPr>
              <w:t>Tên mẫu</w:t>
            </w:r>
          </w:p>
        </w:tc>
      </w:tr>
      <w:tr w:rsidR="00087F95" w:rsidRPr="00D3119A" w14:paraId="29327044" w14:textId="77777777">
        <w:tc>
          <w:tcPr>
            <w:tcW w:w="846" w:type="dxa"/>
            <w:vAlign w:val="center"/>
          </w:tcPr>
          <w:p w14:paraId="24CC064F" w14:textId="77777777" w:rsidR="00087F95" w:rsidRDefault="006F3EFE" w:rsidP="00A020F7">
            <w:pPr>
              <w:spacing w:before="120" w:after="120"/>
              <w:jc w:val="center"/>
              <w:rPr>
                <w:bCs/>
                <w:snapToGrid w:val="0"/>
                <w:sz w:val="26"/>
                <w:szCs w:val="26"/>
                <w:lang w:val="de-DE"/>
              </w:rPr>
            </w:pPr>
            <w:r>
              <w:rPr>
                <w:bCs/>
                <w:snapToGrid w:val="0"/>
                <w:sz w:val="26"/>
                <w:szCs w:val="26"/>
                <w:lang w:val="de-DE"/>
              </w:rPr>
              <w:t>1</w:t>
            </w:r>
          </w:p>
        </w:tc>
        <w:tc>
          <w:tcPr>
            <w:tcW w:w="2126" w:type="dxa"/>
            <w:vAlign w:val="center"/>
          </w:tcPr>
          <w:p w14:paraId="421ACD61" w14:textId="77777777" w:rsidR="00087F95" w:rsidRDefault="006F3EFE" w:rsidP="00A020F7">
            <w:pPr>
              <w:spacing w:before="120" w:after="120"/>
              <w:jc w:val="center"/>
              <w:rPr>
                <w:bCs/>
                <w:snapToGrid w:val="0"/>
                <w:sz w:val="26"/>
                <w:szCs w:val="26"/>
                <w:lang w:val="vi-VN"/>
              </w:rPr>
            </w:pPr>
            <w:r>
              <w:rPr>
                <w:bCs/>
                <w:snapToGrid w:val="0"/>
                <w:sz w:val="26"/>
                <w:szCs w:val="26"/>
                <w:lang w:val="de-DE"/>
              </w:rPr>
              <w:t>Mẫu</w:t>
            </w:r>
            <w:r>
              <w:rPr>
                <w:bCs/>
                <w:snapToGrid w:val="0"/>
                <w:sz w:val="26"/>
                <w:szCs w:val="26"/>
                <w:lang w:val="vi-VN"/>
              </w:rPr>
              <w:t xml:space="preserve"> 01</w:t>
            </w:r>
          </w:p>
        </w:tc>
        <w:tc>
          <w:tcPr>
            <w:tcW w:w="6521" w:type="dxa"/>
            <w:vAlign w:val="center"/>
          </w:tcPr>
          <w:p w14:paraId="1945E36C" w14:textId="77777777" w:rsidR="00087F95" w:rsidRDefault="006F3EFE" w:rsidP="00A020F7">
            <w:pPr>
              <w:spacing w:before="120" w:after="120"/>
              <w:jc w:val="left"/>
              <w:rPr>
                <w:bCs/>
                <w:sz w:val="26"/>
                <w:szCs w:val="26"/>
                <w:lang w:val="vi-VN"/>
              </w:rPr>
            </w:pPr>
            <w:r>
              <w:rPr>
                <w:bCs/>
                <w:sz w:val="26"/>
                <w:szCs w:val="26"/>
                <w:lang w:val="vi-VN"/>
              </w:rPr>
              <w:t>Danh sách đăng ký hành nghề</w:t>
            </w:r>
          </w:p>
        </w:tc>
      </w:tr>
      <w:tr w:rsidR="00087F95" w:rsidRPr="00D3119A" w14:paraId="7165005A" w14:textId="77777777">
        <w:tc>
          <w:tcPr>
            <w:tcW w:w="846" w:type="dxa"/>
          </w:tcPr>
          <w:p w14:paraId="0F09A5DE" w14:textId="77777777" w:rsidR="00087F95" w:rsidRDefault="006F3EFE" w:rsidP="00A020F7">
            <w:pPr>
              <w:spacing w:before="120" w:after="120"/>
              <w:jc w:val="center"/>
              <w:rPr>
                <w:sz w:val="26"/>
                <w:szCs w:val="26"/>
              </w:rPr>
            </w:pPr>
            <w:r>
              <w:rPr>
                <w:sz w:val="26"/>
                <w:szCs w:val="26"/>
              </w:rPr>
              <w:t>2</w:t>
            </w:r>
          </w:p>
        </w:tc>
        <w:tc>
          <w:tcPr>
            <w:tcW w:w="2126" w:type="dxa"/>
          </w:tcPr>
          <w:p w14:paraId="002CDBDE" w14:textId="77777777" w:rsidR="00087F95" w:rsidRDefault="006F3EFE" w:rsidP="00A020F7">
            <w:pPr>
              <w:spacing w:before="120" w:after="120"/>
              <w:jc w:val="center"/>
              <w:rPr>
                <w:sz w:val="26"/>
                <w:szCs w:val="26"/>
                <w:lang w:val="vi-VN"/>
              </w:rPr>
            </w:pPr>
            <w:r>
              <w:rPr>
                <w:iCs/>
                <w:sz w:val="26"/>
                <w:szCs w:val="26"/>
                <w:lang w:val="sv-SE"/>
              </w:rPr>
              <w:t>Mẫu 02</w:t>
            </w:r>
          </w:p>
        </w:tc>
        <w:tc>
          <w:tcPr>
            <w:tcW w:w="6521" w:type="dxa"/>
          </w:tcPr>
          <w:p w14:paraId="53FB7930" w14:textId="77777777" w:rsidR="00087F95" w:rsidRDefault="006F3EFE" w:rsidP="00A020F7">
            <w:pPr>
              <w:pStyle w:val="Heading2"/>
              <w:spacing w:before="120" w:after="120"/>
              <w:outlineLvl w:val="1"/>
              <w:rPr>
                <w:rFonts w:ascii="Times New Roman" w:eastAsia="Times New Roman" w:hAnsi="Times New Roman" w:cs="Times New Roman"/>
                <w:color w:val="auto"/>
                <w:lang w:val="vi-VN"/>
                <w14:ligatures w14:val="none"/>
              </w:rPr>
            </w:pPr>
            <w:r>
              <w:rPr>
                <w:rFonts w:ascii="Times New Roman" w:hAnsi="Times New Roman" w:cs="Times New Roman"/>
                <w:color w:val="auto"/>
                <w:lang w:val="vi-VN"/>
                <w14:ligatures w14:val="none"/>
              </w:rPr>
              <w:t>Đơn đề nghị cấp/điều chỉnh/cấp lại giấy phép hoạt động cơ sở khám bệnh, chữa bệnh</w:t>
            </w:r>
          </w:p>
        </w:tc>
      </w:tr>
      <w:tr w:rsidR="00087F95" w14:paraId="19698202" w14:textId="77777777">
        <w:tc>
          <w:tcPr>
            <w:tcW w:w="846" w:type="dxa"/>
          </w:tcPr>
          <w:p w14:paraId="4ACB63B9" w14:textId="77777777" w:rsidR="00087F95" w:rsidRDefault="006F3EFE" w:rsidP="00A020F7">
            <w:pPr>
              <w:spacing w:before="120" w:after="120"/>
              <w:jc w:val="center"/>
              <w:rPr>
                <w:sz w:val="26"/>
                <w:szCs w:val="26"/>
              </w:rPr>
            </w:pPr>
            <w:r>
              <w:rPr>
                <w:sz w:val="26"/>
                <w:szCs w:val="26"/>
              </w:rPr>
              <w:t>3</w:t>
            </w:r>
          </w:p>
        </w:tc>
        <w:tc>
          <w:tcPr>
            <w:tcW w:w="2126" w:type="dxa"/>
          </w:tcPr>
          <w:p w14:paraId="77BD80C0" w14:textId="77777777" w:rsidR="00087F95" w:rsidRDefault="006F3EFE" w:rsidP="00A020F7">
            <w:pPr>
              <w:spacing w:before="120" w:after="120"/>
              <w:jc w:val="center"/>
              <w:rPr>
                <w:sz w:val="26"/>
                <w:szCs w:val="26"/>
              </w:rPr>
            </w:pPr>
            <w:r>
              <w:rPr>
                <w:iCs/>
                <w:sz w:val="26"/>
                <w:szCs w:val="26"/>
                <w:lang w:val="sv-SE"/>
              </w:rPr>
              <w:t>Mẫu 03</w:t>
            </w:r>
          </w:p>
        </w:tc>
        <w:tc>
          <w:tcPr>
            <w:tcW w:w="6521" w:type="dxa"/>
          </w:tcPr>
          <w:p w14:paraId="3C015011" w14:textId="1F441313" w:rsidR="00087F95" w:rsidRDefault="00C57EEA" w:rsidP="00A020F7">
            <w:pPr>
              <w:spacing w:before="120" w:after="120"/>
              <w:rPr>
                <w:sz w:val="26"/>
                <w:szCs w:val="26"/>
                <w:lang w:val="vi-VN"/>
              </w:rPr>
            </w:pPr>
            <w:proofErr w:type="spellStart"/>
            <w:r>
              <w:rPr>
                <w:sz w:val="26"/>
                <w:szCs w:val="26"/>
              </w:rPr>
              <w:t>Đ</w:t>
            </w:r>
            <w:r w:rsidRPr="00C57EEA">
              <w:rPr>
                <w:sz w:val="26"/>
                <w:szCs w:val="26"/>
              </w:rPr>
              <w:t>iều</w:t>
            </w:r>
            <w:proofErr w:type="spellEnd"/>
            <w:r w:rsidRPr="00C57EEA">
              <w:rPr>
                <w:sz w:val="26"/>
                <w:szCs w:val="26"/>
              </w:rPr>
              <w:t xml:space="preserve"> </w:t>
            </w:r>
            <w:proofErr w:type="spellStart"/>
            <w:r w:rsidRPr="00C57EEA">
              <w:rPr>
                <w:sz w:val="26"/>
                <w:szCs w:val="26"/>
              </w:rPr>
              <w:t>lệ</w:t>
            </w:r>
            <w:proofErr w:type="spellEnd"/>
            <w:r w:rsidRPr="00C57EEA">
              <w:rPr>
                <w:sz w:val="26"/>
                <w:szCs w:val="26"/>
              </w:rPr>
              <w:t xml:space="preserve"> </w:t>
            </w:r>
            <w:proofErr w:type="spellStart"/>
            <w:r w:rsidRPr="00C57EEA">
              <w:rPr>
                <w:sz w:val="26"/>
                <w:szCs w:val="26"/>
              </w:rPr>
              <w:t>tổ</w:t>
            </w:r>
            <w:proofErr w:type="spellEnd"/>
            <w:r w:rsidRPr="00C57EEA">
              <w:rPr>
                <w:sz w:val="26"/>
                <w:szCs w:val="26"/>
              </w:rPr>
              <w:t xml:space="preserve"> </w:t>
            </w:r>
            <w:proofErr w:type="spellStart"/>
            <w:r w:rsidRPr="00C57EEA">
              <w:rPr>
                <w:sz w:val="26"/>
                <w:szCs w:val="26"/>
              </w:rPr>
              <w:t>chức</w:t>
            </w:r>
            <w:proofErr w:type="spellEnd"/>
            <w:r w:rsidRPr="00C57EEA">
              <w:rPr>
                <w:sz w:val="26"/>
                <w:szCs w:val="26"/>
              </w:rPr>
              <w:t xml:space="preserve"> </w:t>
            </w:r>
            <w:proofErr w:type="spellStart"/>
            <w:r w:rsidRPr="00C57EEA">
              <w:rPr>
                <w:sz w:val="26"/>
                <w:szCs w:val="26"/>
              </w:rPr>
              <w:t>và</w:t>
            </w:r>
            <w:proofErr w:type="spellEnd"/>
            <w:r w:rsidRPr="00C57EEA">
              <w:rPr>
                <w:sz w:val="26"/>
                <w:szCs w:val="26"/>
              </w:rPr>
              <w:t xml:space="preserve"> </w:t>
            </w:r>
            <w:proofErr w:type="spellStart"/>
            <w:r w:rsidRPr="00C57EEA">
              <w:rPr>
                <w:sz w:val="26"/>
                <w:szCs w:val="26"/>
              </w:rPr>
              <w:t>hoạt</w:t>
            </w:r>
            <w:proofErr w:type="spellEnd"/>
            <w:r w:rsidRPr="00C57EEA">
              <w:rPr>
                <w:sz w:val="26"/>
                <w:szCs w:val="26"/>
              </w:rPr>
              <w:t xml:space="preserve"> </w:t>
            </w:r>
            <w:proofErr w:type="spellStart"/>
            <w:r w:rsidRPr="00C57EEA">
              <w:rPr>
                <w:sz w:val="26"/>
                <w:szCs w:val="26"/>
              </w:rPr>
              <w:t>động</w:t>
            </w:r>
            <w:proofErr w:type="spellEnd"/>
            <w:r w:rsidRPr="00C57EEA">
              <w:rPr>
                <w:sz w:val="26"/>
                <w:szCs w:val="26"/>
              </w:rPr>
              <w:t xml:space="preserve"> </w:t>
            </w:r>
            <w:proofErr w:type="spellStart"/>
            <w:r w:rsidRPr="00C57EEA">
              <w:rPr>
                <w:sz w:val="26"/>
                <w:szCs w:val="26"/>
              </w:rPr>
              <w:t>đối</w:t>
            </w:r>
            <w:proofErr w:type="spellEnd"/>
            <w:r w:rsidRPr="00C57EEA">
              <w:rPr>
                <w:sz w:val="26"/>
                <w:szCs w:val="26"/>
              </w:rPr>
              <w:t xml:space="preserve"> </w:t>
            </w:r>
            <w:proofErr w:type="spellStart"/>
            <w:r w:rsidRPr="00C57EEA">
              <w:rPr>
                <w:sz w:val="26"/>
                <w:szCs w:val="26"/>
              </w:rPr>
              <w:t>với</w:t>
            </w:r>
            <w:proofErr w:type="spellEnd"/>
            <w:r w:rsidRPr="00C57EEA">
              <w:rPr>
                <w:sz w:val="26"/>
                <w:szCs w:val="26"/>
              </w:rPr>
              <w:t xml:space="preserve"> </w:t>
            </w:r>
            <w:proofErr w:type="spellStart"/>
            <w:r w:rsidRPr="00C57EEA">
              <w:rPr>
                <w:sz w:val="26"/>
                <w:szCs w:val="26"/>
              </w:rPr>
              <w:t>bệnh</w:t>
            </w:r>
            <w:proofErr w:type="spellEnd"/>
            <w:r w:rsidRPr="00C57EEA">
              <w:rPr>
                <w:sz w:val="26"/>
                <w:szCs w:val="26"/>
              </w:rPr>
              <w:t xml:space="preserve"> </w:t>
            </w:r>
            <w:proofErr w:type="spellStart"/>
            <w:r w:rsidRPr="00C57EEA">
              <w:rPr>
                <w:sz w:val="26"/>
                <w:szCs w:val="26"/>
              </w:rPr>
              <w:t>viện</w:t>
            </w:r>
            <w:proofErr w:type="spellEnd"/>
            <w:r w:rsidRPr="00C57EEA">
              <w:rPr>
                <w:sz w:val="26"/>
                <w:szCs w:val="26"/>
              </w:rPr>
              <w:t xml:space="preserve"> </w:t>
            </w:r>
            <w:proofErr w:type="spellStart"/>
            <w:r w:rsidRPr="00C57EEA">
              <w:rPr>
                <w:sz w:val="26"/>
                <w:szCs w:val="26"/>
              </w:rPr>
              <w:t>tư</w:t>
            </w:r>
            <w:proofErr w:type="spellEnd"/>
            <w:r w:rsidRPr="00C57EEA">
              <w:rPr>
                <w:sz w:val="26"/>
                <w:szCs w:val="26"/>
              </w:rPr>
              <w:t xml:space="preserve"> </w:t>
            </w:r>
            <w:proofErr w:type="spellStart"/>
            <w:r w:rsidRPr="00C57EEA">
              <w:rPr>
                <w:sz w:val="26"/>
                <w:szCs w:val="26"/>
              </w:rPr>
              <w:t>nhân</w:t>
            </w:r>
            <w:proofErr w:type="spellEnd"/>
          </w:p>
        </w:tc>
      </w:tr>
      <w:tr w:rsidR="00087F95" w14:paraId="14F2BEE0" w14:textId="77777777">
        <w:tc>
          <w:tcPr>
            <w:tcW w:w="846" w:type="dxa"/>
            <w:vAlign w:val="center"/>
          </w:tcPr>
          <w:p w14:paraId="7FAD346E" w14:textId="77777777" w:rsidR="00087F95" w:rsidRDefault="006F3EFE" w:rsidP="00A020F7">
            <w:pPr>
              <w:spacing w:before="120" w:after="120"/>
              <w:jc w:val="center"/>
              <w:rPr>
                <w:sz w:val="26"/>
                <w:szCs w:val="26"/>
              </w:rPr>
            </w:pPr>
            <w:r>
              <w:rPr>
                <w:sz w:val="26"/>
                <w:szCs w:val="26"/>
              </w:rPr>
              <w:t>4</w:t>
            </w:r>
          </w:p>
        </w:tc>
        <w:tc>
          <w:tcPr>
            <w:tcW w:w="2126" w:type="dxa"/>
            <w:vAlign w:val="center"/>
          </w:tcPr>
          <w:p w14:paraId="32C15886" w14:textId="77777777" w:rsidR="00087F95" w:rsidRDefault="006F3EFE" w:rsidP="00A020F7">
            <w:pPr>
              <w:spacing w:before="120" w:after="120"/>
              <w:jc w:val="center"/>
              <w:rPr>
                <w:iCs/>
                <w:sz w:val="26"/>
                <w:szCs w:val="26"/>
              </w:rPr>
            </w:pPr>
            <w:r>
              <w:rPr>
                <w:iCs/>
                <w:sz w:val="26"/>
                <w:szCs w:val="26"/>
                <w:lang w:val="sv-SE"/>
              </w:rPr>
              <w:t>Mẫu</w:t>
            </w:r>
            <w:r>
              <w:rPr>
                <w:iCs/>
                <w:sz w:val="26"/>
                <w:szCs w:val="26"/>
                <w:lang w:val="vi-VN"/>
              </w:rPr>
              <w:t xml:space="preserve"> 04</w:t>
            </w:r>
          </w:p>
        </w:tc>
        <w:tc>
          <w:tcPr>
            <w:tcW w:w="6521" w:type="dxa"/>
          </w:tcPr>
          <w:p w14:paraId="3E6DCA32" w14:textId="63D2C666" w:rsidR="00087F95" w:rsidRDefault="00AC3479" w:rsidP="00A020F7">
            <w:pPr>
              <w:spacing w:before="120" w:after="120"/>
              <w:rPr>
                <w:sz w:val="26"/>
                <w:szCs w:val="26"/>
                <w:lang w:val="vi-VN"/>
              </w:rPr>
            </w:pPr>
            <w:r>
              <w:rPr>
                <w:sz w:val="26"/>
                <w:szCs w:val="26"/>
              </w:rPr>
              <w:t xml:space="preserve">Văn </w:t>
            </w:r>
            <w:bookmarkStart w:id="15" w:name="_Hlk155123029"/>
            <w:r>
              <w:rPr>
                <w:sz w:val="26"/>
                <w:szCs w:val="26"/>
              </w:rPr>
              <w:t>b</w:t>
            </w:r>
            <w:r w:rsidR="006F3EFE">
              <w:rPr>
                <w:sz w:val="26"/>
                <w:szCs w:val="26"/>
                <w:lang w:val="vi-VN"/>
              </w:rPr>
              <w:t xml:space="preserve">ản </w:t>
            </w:r>
            <w:bookmarkEnd w:id="15"/>
            <w:r w:rsidRPr="00AC3479">
              <w:rPr>
                <w:sz w:val="26"/>
                <w:szCs w:val="26"/>
                <w:lang w:val="vi-VN"/>
              </w:rPr>
              <w:t>công bố đủ điều kiện thực hiện khám sức khỏe</w:t>
            </w:r>
            <w:r w:rsidR="004951D4">
              <w:rPr>
                <w:sz w:val="26"/>
                <w:szCs w:val="26"/>
              </w:rPr>
              <w:t>/</w:t>
            </w:r>
            <w:r w:rsidRPr="00AC3479">
              <w:rPr>
                <w:sz w:val="26"/>
                <w:szCs w:val="26"/>
                <w:lang w:val="vi-VN"/>
              </w:rPr>
              <w:t>khám và điều trị HIV/AIDS</w:t>
            </w:r>
          </w:p>
        </w:tc>
      </w:tr>
      <w:tr w:rsidR="00087F95" w14:paraId="6ACB3F7F" w14:textId="77777777">
        <w:tc>
          <w:tcPr>
            <w:tcW w:w="846" w:type="dxa"/>
          </w:tcPr>
          <w:p w14:paraId="3F9161A1" w14:textId="77777777" w:rsidR="00087F95" w:rsidRDefault="006F3EFE" w:rsidP="00A020F7">
            <w:pPr>
              <w:spacing w:before="120" w:after="120"/>
              <w:jc w:val="center"/>
              <w:rPr>
                <w:sz w:val="26"/>
                <w:szCs w:val="26"/>
              </w:rPr>
            </w:pPr>
            <w:r>
              <w:rPr>
                <w:sz w:val="26"/>
                <w:szCs w:val="26"/>
              </w:rPr>
              <w:t>5</w:t>
            </w:r>
          </w:p>
        </w:tc>
        <w:tc>
          <w:tcPr>
            <w:tcW w:w="2126" w:type="dxa"/>
          </w:tcPr>
          <w:p w14:paraId="475B378D" w14:textId="77777777" w:rsidR="00087F95" w:rsidRDefault="006F3EFE" w:rsidP="00A020F7">
            <w:pPr>
              <w:spacing w:before="120" w:after="120"/>
              <w:jc w:val="center"/>
              <w:rPr>
                <w:iCs/>
                <w:sz w:val="26"/>
                <w:szCs w:val="26"/>
              </w:rPr>
            </w:pPr>
            <w:r>
              <w:rPr>
                <w:sz w:val="26"/>
                <w:szCs w:val="26"/>
                <w:lang w:val="vi-VN"/>
              </w:rPr>
              <w:t>Mẫu 05</w:t>
            </w:r>
          </w:p>
        </w:tc>
        <w:tc>
          <w:tcPr>
            <w:tcW w:w="6521" w:type="dxa"/>
          </w:tcPr>
          <w:p w14:paraId="116F02CD" w14:textId="399E2058" w:rsidR="00087F95" w:rsidRDefault="006F3EFE" w:rsidP="00A020F7">
            <w:pPr>
              <w:spacing w:before="120" w:after="120"/>
              <w:rPr>
                <w:sz w:val="26"/>
                <w:szCs w:val="26"/>
                <w:lang w:val="vi-VN"/>
              </w:rPr>
            </w:pPr>
            <w:r>
              <w:rPr>
                <w:sz w:val="26"/>
                <w:szCs w:val="26"/>
                <w:lang w:val="vi-VN"/>
              </w:rPr>
              <w:t>Danh sách nhân sự và thiết bị y tế</w:t>
            </w:r>
            <w:r w:rsidR="00AC3479">
              <w:rPr>
                <w:sz w:val="26"/>
                <w:szCs w:val="26"/>
              </w:rPr>
              <w:t xml:space="preserve"> </w:t>
            </w:r>
            <w:proofErr w:type="spellStart"/>
            <w:r w:rsidR="00AC3479">
              <w:rPr>
                <w:sz w:val="26"/>
                <w:szCs w:val="26"/>
              </w:rPr>
              <w:t>để</w:t>
            </w:r>
            <w:proofErr w:type="spellEnd"/>
            <w:r>
              <w:rPr>
                <w:sz w:val="26"/>
                <w:szCs w:val="26"/>
                <w:lang w:val="vi-VN"/>
              </w:rPr>
              <w:t xml:space="preserve"> thực hiện</w:t>
            </w:r>
            <w:r w:rsidR="00D34DC5">
              <w:rPr>
                <w:sz w:val="26"/>
                <w:szCs w:val="26"/>
              </w:rPr>
              <w:t xml:space="preserve"> k</w:t>
            </w:r>
            <w:r w:rsidR="00D34DC5">
              <w:rPr>
                <w:sz w:val="26"/>
                <w:szCs w:val="26"/>
                <w:lang w:val="vi-VN"/>
              </w:rPr>
              <w:t>hám sức khỏe</w:t>
            </w:r>
            <w:r w:rsidR="00AC3479">
              <w:rPr>
                <w:sz w:val="26"/>
                <w:szCs w:val="26"/>
              </w:rPr>
              <w:t>/</w:t>
            </w:r>
            <w:r w:rsidR="00D34DC5">
              <w:rPr>
                <w:sz w:val="26"/>
                <w:szCs w:val="26"/>
                <w:lang w:val="vi-VN"/>
              </w:rPr>
              <w:t>khám</w:t>
            </w:r>
            <w:r w:rsidR="00AC3479">
              <w:rPr>
                <w:sz w:val="26"/>
                <w:szCs w:val="26"/>
              </w:rPr>
              <w:t xml:space="preserve"> </w:t>
            </w:r>
            <w:proofErr w:type="spellStart"/>
            <w:r w:rsidR="00AC3479">
              <w:rPr>
                <w:sz w:val="26"/>
                <w:szCs w:val="26"/>
              </w:rPr>
              <w:t>và</w:t>
            </w:r>
            <w:proofErr w:type="spellEnd"/>
            <w:r w:rsidR="00D34DC5">
              <w:rPr>
                <w:sz w:val="26"/>
                <w:szCs w:val="26"/>
                <w:lang w:val="vi-VN"/>
              </w:rPr>
              <w:t xml:space="preserve"> điều trị HIV/AIDS</w:t>
            </w:r>
          </w:p>
        </w:tc>
      </w:tr>
      <w:tr w:rsidR="00087F95" w:rsidRPr="00D3119A" w14:paraId="4ED859CD" w14:textId="77777777">
        <w:tc>
          <w:tcPr>
            <w:tcW w:w="846" w:type="dxa"/>
          </w:tcPr>
          <w:p w14:paraId="124FE0DA" w14:textId="77777777" w:rsidR="00087F95" w:rsidRDefault="006F3EFE" w:rsidP="00A020F7">
            <w:pPr>
              <w:spacing w:before="120" w:after="120"/>
              <w:ind w:firstLine="34"/>
              <w:jc w:val="center"/>
              <w:rPr>
                <w:sz w:val="26"/>
                <w:szCs w:val="26"/>
                <w:lang w:val="sv-SE"/>
              </w:rPr>
            </w:pPr>
            <w:r>
              <w:rPr>
                <w:sz w:val="26"/>
                <w:szCs w:val="26"/>
                <w:lang w:val="sv-SE"/>
              </w:rPr>
              <w:t>6</w:t>
            </w:r>
          </w:p>
        </w:tc>
        <w:tc>
          <w:tcPr>
            <w:tcW w:w="2126" w:type="dxa"/>
          </w:tcPr>
          <w:p w14:paraId="1D71CC76" w14:textId="77777777" w:rsidR="00087F95" w:rsidRDefault="006F3EFE" w:rsidP="00A020F7">
            <w:pPr>
              <w:spacing w:before="120" w:after="120"/>
              <w:ind w:firstLine="34"/>
              <w:jc w:val="center"/>
              <w:rPr>
                <w:iCs/>
                <w:sz w:val="26"/>
                <w:szCs w:val="26"/>
                <w:lang w:val="vi-VN"/>
              </w:rPr>
            </w:pPr>
            <w:r>
              <w:rPr>
                <w:sz w:val="26"/>
                <w:szCs w:val="26"/>
                <w:lang w:val="vi-VN"/>
              </w:rPr>
              <w:t>Mẫu 06</w:t>
            </w:r>
          </w:p>
        </w:tc>
        <w:tc>
          <w:tcPr>
            <w:tcW w:w="6521" w:type="dxa"/>
          </w:tcPr>
          <w:p w14:paraId="31BD865D" w14:textId="77777777" w:rsidR="00087F95" w:rsidRDefault="006F3EFE" w:rsidP="00A020F7">
            <w:pPr>
              <w:spacing w:before="120" w:after="120"/>
              <w:ind w:firstLine="34"/>
              <w:rPr>
                <w:iCs/>
                <w:sz w:val="26"/>
                <w:szCs w:val="26"/>
                <w:lang w:val="vi-VN"/>
              </w:rPr>
            </w:pPr>
            <w:r>
              <w:rPr>
                <w:sz w:val="26"/>
                <w:szCs w:val="26"/>
                <w:lang w:val="vi-VN"/>
              </w:rPr>
              <w:t>Giấy phép hoạt động khám bệnh, chữa bệnh</w:t>
            </w:r>
          </w:p>
        </w:tc>
      </w:tr>
      <w:tr w:rsidR="00087F95" w:rsidRPr="00D3119A" w14:paraId="0D20839E" w14:textId="77777777">
        <w:tc>
          <w:tcPr>
            <w:tcW w:w="846" w:type="dxa"/>
          </w:tcPr>
          <w:p w14:paraId="5CF9FA44" w14:textId="77777777" w:rsidR="00087F95" w:rsidRDefault="006F3EFE" w:rsidP="00A020F7">
            <w:pPr>
              <w:spacing w:before="120" w:after="120"/>
              <w:ind w:firstLine="34"/>
              <w:jc w:val="center"/>
              <w:rPr>
                <w:sz w:val="26"/>
                <w:szCs w:val="26"/>
                <w:lang w:val="sv-SE"/>
              </w:rPr>
            </w:pPr>
            <w:r>
              <w:rPr>
                <w:sz w:val="26"/>
                <w:szCs w:val="26"/>
                <w:lang w:val="sv-SE"/>
              </w:rPr>
              <w:t>7</w:t>
            </w:r>
          </w:p>
        </w:tc>
        <w:tc>
          <w:tcPr>
            <w:tcW w:w="2126" w:type="dxa"/>
          </w:tcPr>
          <w:p w14:paraId="7D02F903" w14:textId="77777777" w:rsidR="00087F95" w:rsidRDefault="006F3EFE" w:rsidP="00A020F7">
            <w:pPr>
              <w:spacing w:before="120" w:after="120"/>
              <w:ind w:firstLine="34"/>
              <w:jc w:val="center"/>
              <w:rPr>
                <w:sz w:val="26"/>
                <w:szCs w:val="26"/>
                <w:lang w:val="vi-VN"/>
              </w:rPr>
            </w:pPr>
            <w:r>
              <w:rPr>
                <w:sz w:val="26"/>
                <w:szCs w:val="26"/>
                <w:lang w:val="vi-VN"/>
              </w:rPr>
              <w:t>Mẫu 07</w:t>
            </w:r>
          </w:p>
        </w:tc>
        <w:tc>
          <w:tcPr>
            <w:tcW w:w="6521" w:type="dxa"/>
          </w:tcPr>
          <w:p w14:paraId="7617E105" w14:textId="291D0E18" w:rsidR="00087F95" w:rsidRDefault="006F3EFE" w:rsidP="00A020F7">
            <w:pPr>
              <w:pStyle w:val="Heading2"/>
              <w:spacing w:before="120" w:after="120"/>
              <w:outlineLvl w:val="1"/>
              <w:rPr>
                <w:rFonts w:ascii="Times New Roman" w:hAnsi="Times New Roman" w:cs="Times New Roman"/>
                <w:color w:val="auto"/>
                <w:lang w:val="vi-VN"/>
              </w:rPr>
            </w:pPr>
            <w:r>
              <w:rPr>
                <w:rFonts w:ascii="Times New Roman" w:hAnsi="Times New Roman" w:cs="Times New Roman"/>
                <w:color w:val="auto"/>
                <w:lang w:val="vi-VN"/>
              </w:rPr>
              <w:t>Bảng mã ký hiệu (tên viết tắt) của cơ quan</w:t>
            </w:r>
            <w:r w:rsidR="00AC3479">
              <w:rPr>
                <w:rFonts w:ascii="Times New Roman" w:hAnsi="Times New Roman" w:cs="Times New Roman"/>
                <w:color w:val="auto"/>
              </w:rPr>
              <w:t xml:space="preserve"> </w:t>
            </w:r>
            <w:proofErr w:type="spellStart"/>
            <w:r w:rsidR="00AC3479">
              <w:rPr>
                <w:rFonts w:ascii="Times New Roman" w:hAnsi="Times New Roman" w:cs="Times New Roman"/>
                <w:color w:val="auto"/>
              </w:rPr>
              <w:t>cấp</w:t>
            </w:r>
            <w:proofErr w:type="spellEnd"/>
            <w:r>
              <w:rPr>
                <w:rFonts w:ascii="Times New Roman" w:hAnsi="Times New Roman" w:cs="Times New Roman"/>
                <w:color w:val="auto"/>
                <w:lang w:val="vi-VN"/>
              </w:rPr>
              <w:t xml:space="preserve"> giấy phép hoạt động khám bệnh, chữa bệnh</w:t>
            </w:r>
          </w:p>
        </w:tc>
      </w:tr>
      <w:tr w:rsidR="00087F95" w:rsidRPr="00D3119A" w14:paraId="4FDDBB74" w14:textId="77777777">
        <w:tc>
          <w:tcPr>
            <w:tcW w:w="846" w:type="dxa"/>
          </w:tcPr>
          <w:p w14:paraId="3365EF2F" w14:textId="77777777" w:rsidR="00087F95" w:rsidRDefault="006F3EFE" w:rsidP="00A020F7">
            <w:pPr>
              <w:spacing w:before="120" w:after="120"/>
              <w:ind w:firstLine="34"/>
              <w:jc w:val="center"/>
              <w:rPr>
                <w:sz w:val="26"/>
                <w:szCs w:val="26"/>
                <w:lang w:val="sv-SE"/>
              </w:rPr>
            </w:pPr>
            <w:r>
              <w:rPr>
                <w:sz w:val="26"/>
                <w:szCs w:val="26"/>
                <w:lang w:val="sv-SE"/>
              </w:rPr>
              <w:t>8</w:t>
            </w:r>
          </w:p>
        </w:tc>
        <w:tc>
          <w:tcPr>
            <w:tcW w:w="2126" w:type="dxa"/>
          </w:tcPr>
          <w:p w14:paraId="6895AD0C" w14:textId="77777777" w:rsidR="00087F95" w:rsidRDefault="006F3EFE" w:rsidP="00A020F7">
            <w:pPr>
              <w:spacing w:before="120" w:after="120"/>
              <w:ind w:firstLine="34"/>
              <w:jc w:val="center"/>
              <w:rPr>
                <w:sz w:val="26"/>
                <w:szCs w:val="26"/>
                <w:lang w:val="vi-VN"/>
              </w:rPr>
            </w:pPr>
            <w:r>
              <w:rPr>
                <w:sz w:val="26"/>
                <w:szCs w:val="26"/>
                <w:lang w:val="vi-VN"/>
              </w:rPr>
              <w:t>Mẫu 08</w:t>
            </w:r>
          </w:p>
        </w:tc>
        <w:tc>
          <w:tcPr>
            <w:tcW w:w="6521" w:type="dxa"/>
          </w:tcPr>
          <w:p w14:paraId="511C906E" w14:textId="77777777" w:rsidR="00087F95" w:rsidRDefault="006F3EFE" w:rsidP="00A020F7">
            <w:pPr>
              <w:pStyle w:val="Heading2"/>
              <w:spacing w:before="120" w:after="120"/>
              <w:outlineLvl w:val="1"/>
              <w:rPr>
                <w:rFonts w:ascii="Times New Roman" w:hAnsi="Times New Roman" w:cs="Times New Roman"/>
                <w:color w:val="auto"/>
                <w:lang w:val="vi-VN"/>
              </w:rPr>
            </w:pPr>
            <w:r>
              <w:rPr>
                <w:rFonts w:ascii="Times New Roman" w:hAnsi="Times New Roman" w:cs="Times New Roman"/>
                <w:color w:val="auto"/>
                <w:lang w:val="vi-VN"/>
              </w:rPr>
              <w:t>Bản kê khai cơ sở vật chất, thiết bị y tế, tổ chức và nhân sự của cơ sở khám bệnh, chữa bệnh</w:t>
            </w:r>
          </w:p>
        </w:tc>
      </w:tr>
    </w:tbl>
    <w:p w14:paraId="086D35C6" w14:textId="77777777" w:rsidR="00087F95" w:rsidRDefault="00087F95">
      <w:pPr>
        <w:spacing w:before="120" w:after="100" w:afterAutospacing="1"/>
        <w:jc w:val="center"/>
        <w:rPr>
          <w:b/>
          <w:bCs/>
          <w:sz w:val="28"/>
          <w:szCs w:val="28"/>
          <w:lang w:val="vi-VN"/>
          <w14:ligatures w14:val="none"/>
        </w:rPr>
      </w:pPr>
    </w:p>
    <w:p w14:paraId="60B49E3B" w14:textId="77777777" w:rsidR="00087F95" w:rsidRDefault="00087F95">
      <w:pPr>
        <w:spacing w:before="120" w:after="100" w:afterAutospacing="1"/>
        <w:jc w:val="center"/>
        <w:rPr>
          <w:b/>
          <w:bCs/>
          <w:sz w:val="28"/>
          <w:szCs w:val="28"/>
          <w:lang w:val="vi-VN"/>
          <w14:ligatures w14:val="none"/>
        </w:rPr>
      </w:pPr>
    </w:p>
    <w:p w14:paraId="0C272B35" w14:textId="77777777" w:rsidR="00087F95" w:rsidRDefault="00087F95">
      <w:pPr>
        <w:spacing w:before="120" w:after="100" w:afterAutospacing="1"/>
        <w:jc w:val="center"/>
        <w:rPr>
          <w:b/>
          <w:bCs/>
          <w:sz w:val="28"/>
          <w:szCs w:val="28"/>
          <w:lang w:val="vi-VN"/>
          <w14:ligatures w14:val="none"/>
        </w:rPr>
      </w:pPr>
    </w:p>
    <w:p w14:paraId="55B147B3" w14:textId="77777777" w:rsidR="00087F95" w:rsidRDefault="00087F95">
      <w:pPr>
        <w:spacing w:before="120" w:after="100" w:afterAutospacing="1"/>
        <w:jc w:val="center"/>
        <w:rPr>
          <w:b/>
          <w:bCs/>
          <w:sz w:val="28"/>
          <w:szCs w:val="28"/>
          <w:lang w:val="vi-VN"/>
          <w14:ligatures w14:val="none"/>
        </w:rPr>
      </w:pPr>
    </w:p>
    <w:p w14:paraId="0D1887C1" w14:textId="77777777" w:rsidR="00087F95" w:rsidRDefault="00087F95">
      <w:pPr>
        <w:spacing w:before="120" w:after="100" w:afterAutospacing="1"/>
        <w:jc w:val="center"/>
        <w:rPr>
          <w:b/>
          <w:bCs/>
          <w:sz w:val="28"/>
          <w:szCs w:val="28"/>
          <w:lang w:val="vi-VN"/>
          <w14:ligatures w14:val="none"/>
        </w:rPr>
      </w:pPr>
    </w:p>
    <w:p w14:paraId="011CB5E8" w14:textId="77777777" w:rsidR="00087F95" w:rsidRDefault="00087F95">
      <w:pPr>
        <w:spacing w:before="120" w:after="100" w:afterAutospacing="1"/>
        <w:jc w:val="center"/>
        <w:rPr>
          <w:b/>
          <w:bCs/>
          <w:sz w:val="28"/>
          <w:szCs w:val="28"/>
          <w:lang w:val="vi-VN"/>
          <w14:ligatures w14:val="none"/>
        </w:rPr>
      </w:pPr>
    </w:p>
    <w:p w14:paraId="457B4100" w14:textId="77777777" w:rsidR="00087F95" w:rsidRDefault="00087F95">
      <w:pPr>
        <w:spacing w:before="120" w:after="100" w:afterAutospacing="1"/>
        <w:jc w:val="center"/>
        <w:rPr>
          <w:b/>
          <w:bCs/>
          <w:sz w:val="28"/>
          <w:szCs w:val="28"/>
          <w:lang w:val="vi-VN"/>
          <w14:ligatures w14:val="none"/>
        </w:rPr>
      </w:pPr>
    </w:p>
    <w:p w14:paraId="24796DED" w14:textId="77777777" w:rsidR="00087F95" w:rsidRDefault="00087F95">
      <w:pPr>
        <w:spacing w:before="120" w:after="100" w:afterAutospacing="1"/>
        <w:jc w:val="center"/>
        <w:rPr>
          <w:b/>
          <w:bCs/>
          <w:sz w:val="28"/>
          <w:szCs w:val="28"/>
          <w:lang w:val="vi-VN"/>
          <w14:ligatures w14:val="none"/>
        </w:rPr>
      </w:pPr>
    </w:p>
    <w:p w14:paraId="617AE2A1" w14:textId="77777777" w:rsidR="00087F95" w:rsidRDefault="00087F95">
      <w:pPr>
        <w:spacing w:before="120" w:after="100" w:afterAutospacing="1"/>
        <w:jc w:val="center"/>
        <w:rPr>
          <w:b/>
          <w:bCs/>
          <w:sz w:val="28"/>
          <w:szCs w:val="28"/>
          <w:lang w:val="vi-VN"/>
          <w14:ligatures w14:val="none"/>
        </w:rPr>
      </w:pPr>
    </w:p>
    <w:p w14:paraId="1886A757" w14:textId="77777777" w:rsidR="00087F95" w:rsidRDefault="006F3EFE">
      <w:pPr>
        <w:pStyle w:val="Heading2"/>
        <w:rPr>
          <w:lang w:val="vi-VN"/>
        </w:rPr>
      </w:pPr>
      <w:r>
        <w:rPr>
          <w:rFonts w:ascii="Times New Roman" w:eastAsia="Times New Roman" w:hAnsi="Times New Roman" w:cs="Times New Roman"/>
          <w:b/>
          <w:bCs/>
          <w:color w:val="auto"/>
          <w:lang w:val="vi-VN"/>
          <w14:ligatures w14:val="none"/>
        </w:rPr>
        <w:lastRenderedPageBreak/>
        <w:t>Mẫu</w:t>
      </w:r>
      <w:r>
        <w:rPr>
          <w:rFonts w:ascii="Times New Roman" w:hAnsi="Times New Roman" w:cs="Times New Roman"/>
          <w:b/>
          <w:bCs/>
          <w:color w:val="auto"/>
          <w:lang w:val="vi-VN"/>
          <w14:ligatures w14:val="none"/>
        </w:rPr>
        <w:t xml:space="preserve"> 01 – Danh sách đăng ký hành nghề</w:t>
      </w:r>
    </w:p>
    <w:p w14:paraId="2A946281" w14:textId="77777777" w:rsidR="00A020F7" w:rsidRPr="00A020F7" w:rsidRDefault="00A020F7" w:rsidP="00A020F7">
      <w:pPr>
        <w:jc w:val="center"/>
        <w:rPr>
          <w:b/>
          <w:bCs/>
          <w:sz w:val="20"/>
          <w:szCs w:val="28"/>
          <w:lang w:val="vi-VN"/>
          <w14:ligatures w14:val="none"/>
        </w:rPr>
      </w:pPr>
    </w:p>
    <w:p w14:paraId="5D6D01F4" w14:textId="4A2FE5EC" w:rsidR="00087F95" w:rsidRDefault="006F3EFE" w:rsidP="00A020F7">
      <w:pPr>
        <w:jc w:val="center"/>
        <w:rPr>
          <w:b/>
          <w:bCs/>
          <w:sz w:val="28"/>
          <w:szCs w:val="28"/>
          <w:lang w:val="vi-VN"/>
          <w14:ligatures w14:val="none"/>
        </w:rPr>
      </w:pPr>
      <w:r>
        <w:rPr>
          <w:b/>
          <w:bCs/>
          <w:sz w:val="28"/>
          <w:szCs w:val="28"/>
          <w:lang w:val="vi-VN"/>
          <w14:ligatures w14:val="none"/>
        </w:rPr>
        <w:t>CỘNG HÒA XÃ HỘI CHỦ NGHĨA VIỆT NAM</w:t>
      </w:r>
      <w:r>
        <w:rPr>
          <w:b/>
          <w:bCs/>
          <w:sz w:val="28"/>
          <w:szCs w:val="28"/>
          <w:lang w:val="vi-VN"/>
          <w14:ligatures w14:val="none"/>
        </w:rPr>
        <w:br/>
        <w:t>Độc lập - Tự do - Hạnh phúc</w:t>
      </w:r>
    </w:p>
    <w:p w14:paraId="55F4AE26" w14:textId="77777777" w:rsidR="00A020F7" w:rsidRDefault="00A020F7" w:rsidP="00A020F7">
      <w:pPr>
        <w:jc w:val="center"/>
        <w:rPr>
          <w:sz w:val="28"/>
          <w:szCs w:val="28"/>
          <w:vertAlign w:val="superscript"/>
          <w14:ligatures w14:val="none"/>
        </w:rPr>
      </w:pPr>
      <w:r>
        <w:rPr>
          <w:sz w:val="28"/>
          <w:szCs w:val="28"/>
          <w:vertAlign w:val="superscript"/>
          <w14:ligatures w14:val="none"/>
        </w:rPr>
        <w:t>___________________________________</w:t>
      </w:r>
    </w:p>
    <w:p w14:paraId="248CAED3" w14:textId="77777777" w:rsidR="00A020F7" w:rsidRPr="00A020F7" w:rsidRDefault="00A020F7" w:rsidP="00A020F7">
      <w:pPr>
        <w:jc w:val="center"/>
        <w:rPr>
          <w:sz w:val="18"/>
          <w:szCs w:val="28"/>
          <w:vertAlign w:val="superscript"/>
          <w14:ligatures w14:val="none"/>
        </w:rPr>
      </w:pPr>
    </w:p>
    <w:p w14:paraId="00CE7BA4" w14:textId="26C9BE0D" w:rsidR="00A020F7" w:rsidRPr="00A020F7" w:rsidRDefault="00A020F7" w:rsidP="00A020F7">
      <w:pPr>
        <w:jc w:val="center"/>
        <w:rPr>
          <w:sz w:val="8"/>
          <w:szCs w:val="28"/>
          <w:vertAlign w:val="superscript"/>
          <w14:ligatures w14:val="none"/>
        </w:rPr>
        <w:sectPr w:rsidR="00A020F7" w:rsidRPr="00A020F7" w:rsidSect="00A020F7">
          <w:footnotePr>
            <w:numRestart w:val="eachPage"/>
          </w:footnotePr>
          <w:endnotePr>
            <w:numFmt w:val="decimal"/>
            <w:numRestart w:val="eachSect"/>
          </w:endnotePr>
          <w:pgSz w:w="11907" w:h="16840" w:code="9"/>
          <w:pgMar w:top="1361" w:right="1276" w:bottom="1134" w:left="1871" w:header="720" w:footer="720" w:gutter="0"/>
          <w:pgNumType w:start="1"/>
          <w:cols w:space="720"/>
          <w:titlePg/>
          <w:docGrid w:linePitch="381"/>
        </w:sectPr>
      </w:pPr>
    </w:p>
    <w:p w14:paraId="5930BBD3" w14:textId="77777777" w:rsidR="00087F95" w:rsidRDefault="006F3EFE" w:rsidP="00A020F7">
      <w:pPr>
        <w:jc w:val="center"/>
        <w:rPr>
          <w:b/>
          <w:bCs/>
          <w:sz w:val="28"/>
          <w:szCs w:val="28"/>
          <w:lang w:val="vi-VN"/>
          <w14:ligatures w14:val="none"/>
        </w:rPr>
      </w:pPr>
      <w:r>
        <w:rPr>
          <w:b/>
          <w:bCs/>
          <w:sz w:val="28"/>
          <w:szCs w:val="28"/>
          <w:lang w:val="vi-VN"/>
          <w14:ligatures w14:val="none"/>
        </w:rPr>
        <w:t xml:space="preserve">DANH SÁCH ĐĂNG KÝ HÀNH NGHỀ </w:t>
      </w:r>
    </w:p>
    <w:p w14:paraId="3DA27C6F" w14:textId="77777777" w:rsidR="00087F95" w:rsidRPr="00A020F7" w:rsidRDefault="00087F95">
      <w:pPr>
        <w:spacing w:before="120" w:after="120"/>
        <w:ind w:firstLine="709"/>
        <w:jc w:val="center"/>
        <w:rPr>
          <w:sz w:val="12"/>
          <w:szCs w:val="28"/>
          <w:lang w:val="vi-VN"/>
          <w14:ligatures w14:val="none"/>
        </w:rPr>
      </w:pPr>
    </w:p>
    <w:p w14:paraId="1D8C8A57" w14:textId="77777777" w:rsidR="00087F95" w:rsidRDefault="006F3EFE" w:rsidP="00A020F7">
      <w:pPr>
        <w:spacing w:before="120"/>
        <w:ind w:firstLine="567"/>
        <w:jc w:val="both"/>
        <w:rPr>
          <w:sz w:val="28"/>
          <w:szCs w:val="28"/>
          <w:lang w:val="vi-VN"/>
          <w14:ligatures w14:val="none"/>
        </w:rPr>
      </w:pPr>
      <w:r>
        <w:rPr>
          <w:sz w:val="28"/>
          <w:szCs w:val="28"/>
          <w:lang w:val="vi-VN"/>
          <w14:ligatures w14:val="none"/>
        </w:rPr>
        <w:t>1. Tên cơ sở khám bệnh, chữa bệnh: ..............................................................</w:t>
      </w:r>
    </w:p>
    <w:p w14:paraId="310276AE" w14:textId="77777777" w:rsidR="00087F95" w:rsidRDefault="006F3EFE" w:rsidP="00A020F7">
      <w:pPr>
        <w:spacing w:before="120"/>
        <w:ind w:firstLine="567"/>
        <w:jc w:val="both"/>
        <w:rPr>
          <w:sz w:val="28"/>
          <w:szCs w:val="28"/>
          <w:lang w:val="vi-VN"/>
          <w14:ligatures w14:val="none"/>
        </w:rPr>
      </w:pPr>
      <w:r>
        <w:rPr>
          <w:sz w:val="28"/>
          <w:szCs w:val="28"/>
          <w:lang w:val="vi-VN"/>
          <w14:ligatures w14:val="none"/>
        </w:rPr>
        <w:t>2. Địa chỉ: .......................................................................................................</w:t>
      </w:r>
    </w:p>
    <w:p w14:paraId="468FCA4D" w14:textId="77777777" w:rsidR="00087F95" w:rsidRDefault="006F3EFE" w:rsidP="00A020F7">
      <w:pPr>
        <w:spacing w:before="120"/>
        <w:ind w:firstLine="567"/>
        <w:jc w:val="both"/>
        <w:rPr>
          <w:sz w:val="28"/>
          <w:szCs w:val="28"/>
          <w:lang w:val="vi-VN"/>
          <w14:ligatures w14:val="none"/>
        </w:rPr>
      </w:pPr>
      <w:r>
        <w:rPr>
          <w:sz w:val="28"/>
          <w:szCs w:val="28"/>
          <w:lang w:val="vi-VN"/>
          <w14:ligatures w14:val="none"/>
        </w:rPr>
        <w:t>3. Thời gian làm việc hằng ngày của cơ sở khám bệnh, chữa bệnh:</w:t>
      </w:r>
      <w:r>
        <w:rPr>
          <w:sz w:val="28"/>
          <w:szCs w:val="28"/>
          <w:vertAlign w:val="superscript"/>
          <w:lang w:val="vi-VN"/>
          <w14:ligatures w14:val="none"/>
        </w:rPr>
        <w:t xml:space="preserve"> </w:t>
      </w:r>
      <w:r>
        <w:rPr>
          <w:rStyle w:val="FootnoteReference"/>
          <w:rFonts w:eastAsiaTheme="majorEastAsia"/>
          <w:sz w:val="28"/>
          <w:szCs w:val="28"/>
          <w:lang w:val="vi-VN"/>
          <w14:ligatures w14:val="none"/>
        </w:rPr>
        <w:footnoteReference w:id="84"/>
      </w:r>
      <w:r>
        <w:rPr>
          <w:sz w:val="28"/>
          <w:szCs w:val="28"/>
          <w:lang w:val="vi-VN"/>
          <w14:ligatures w14:val="none"/>
        </w:rPr>
        <w:t xml:space="preserve"> ...........</w:t>
      </w:r>
    </w:p>
    <w:p w14:paraId="5696702C" w14:textId="77777777" w:rsidR="00087F95" w:rsidRDefault="006F3EFE" w:rsidP="00A020F7">
      <w:pPr>
        <w:spacing w:before="120"/>
        <w:jc w:val="both"/>
        <w:rPr>
          <w:sz w:val="28"/>
          <w:szCs w:val="28"/>
          <w:lang w:val="vi-VN"/>
          <w14:ligatures w14:val="none"/>
        </w:rPr>
      </w:pPr>
      <w:r>
        <w:rPr>
          <w:sz w:val="28"/>
          <w:szCs w:val="28"/>
          <w:lang w:val="vi-VN"/>
          <w14:ligatures w14:val="none"/>
        </w:rPr>
        <w:t>...................................................................................................................................</w:t>
      </w:r>
    </w:p>
    <w:p w14:paraId="3048173E" w14:textId="7EE0A147" w:rsidR="00087F95" w:rsidRDefault="004E0CBE" w:rsidP="00A020F7">
      <w:pPr>
        <w:spacing w:before="120"/>
        <w:ind w:firstLine="567"/>
        <w:jc w:val="both"/>
        <w:rPr>
          <w:sz w:val="28"/>
          <w:szCs w:val="28"/>
          <w:lang w:val="vi-VN"/>
          <w14:ligatures w14:val="none"/>
        </w:rPr>
      </w:pPr>
      <w:r>
        <w:rPr>
          <w:sz w:val="28"/>
          <w:szCs w:val="28"/>
          <w14:ligatures w14:val="none"/>
        </w:rPr>
        <w:t>4</w:t>
      </w:r>
      <w:r w:rsidR="006F3EFE">
        <w:rPr>
          <w:sz w:val="28"/>
          <w:szCs w:val="28"/>
          <w:lang w:val="vi-VN"/>
          <w14:ligatures w14:val="none"/>
        </w:rPr>
        <w:t>. Danh sách đăng ký người hành nghề khám bệnh, chữa bệnh:</w:t>
      </w:r>
    </w:p>
    <w:p w14:paraId="58B075C5" w14:textId="77777777" w:rsidR="00087F95" w:rsidRPr="00A020F7" w:rsidRDefault="00087F95">
      <w:pPr>
        <w:spacing w:before="120" w:after="120"/>
        <w:ind w:firstLine="709"/>
        <w:rPr>
          <w:sz w:val="2"/>
          <w:szCs w:val="28"/>
          <w:lang w:val="vi-VN"/>
          <w14:ligatures w14:val="none"/>
        </w:rPr>
      </w:pPr>
    </w:p>
    <w:tbl>
      <w:tblPr>
        <w:tblW w:w="10197" w:type="dxa"/>
        <w:tblInd w:w="-294" w:type="dxa"/>
        <w:tblCellMar>
          <w:left w:w="0" w:type="dxa"/>
          <w:right w:w="0" w:type="dxa"/>
        </w:tblCellMar>
        <w:tblLook w:val="04A0" w:firstRow="1" w:lastRow="0" w:firstColumn="1" w:lastColumn="0" w:noHBand="0" w:noVBand="1"/>
      </w:tblPr>
      <w:tblGrid>
        <w:gridCol w:w="806"/>
        <w:gridCol w:w="1605"/>
        <w:gridCol w:w="1499"/>
        <w:gridCol w:w="1048"/>
        <w:gridCol w:w="1623"/>
        <w:gridCol w:w="1020"/>
        <w:gridCol w:w="1758"/>
        <w:gridCol w:w="838"/>
      </w:tblGrid>
      <w:tr w:rsidR="00087F95" w14:paraId="016070A5" w14:textId="77777777" w:rsidTr="00A020F7">
        <w:tc>
          <w:tcPr>
            <w:tcW w:w="395"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4A2F504" w14:textId="77777777" w:rsidR="00087F95" w:rsidRDefault="006F3EFE">
            <w:pPr>
              <w:jc w:val="center"/>
              <w:rPr>
                <w:sz w:val="28"/>
                <w:szCs w:val="28"/>
                <w14:ligatures w14:val="none"/>
              </w:rPr>
            </w:pPr>
            <w:r>
              <w:rPr>
                <w:b/>
                <w:bCs/>
                <w:sz w:val="28"/>
                <w:szCs w:val="28"/>
                <w:lang w:val="vi-VN"/>
                <w14:ligatures w14:val="none"/>
              </w:rPr>
              <w:t>STT</w:t>
            </w:r>
          </w:p>
        </w:tc>
        <w:tc>
          <w:tcPr>
            <w:tcW w:w="787"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A9E43E3" w14:textId="77777777" w:rsidR="00087F95" w:rsidRDefault="006F3EFE">
            <w:pPr>
              <w:jc w:val="center"/>
              <w:rPr>
                <w:sz w:val="28"/>
                <w:szCs w:val="28"/>
                <w14:ligatures w14:val="none"/>
              </w:rPr>
            </w:pPr>
            <w:r>
              <w:rPr>
                <w:b/>
                <w:bCs/>
                <w:sz w:val="28"/>
                <w:szCs w:val="28"/>
                <w:lang w:val="vi-VN"/>
                <w14:ligatures w14:val="none"/>
              </w:rPr>
              <w:t>Họ và tên</w:t>
            </w:r>
          </w:p>
        </w:tc>
        <w:tc>
          <w:tcPr>
            <w:tcW w:w="735"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49F4677" w14:textId="4CC39893" w:rsidR="00087F95" w:rsidRDefault="006F3EFE">
            <w:pPr>
              <w:jc w:val="center"/>
              <w:rPr>
                <w:sz w:val="28"/>
                <w:szCs w:val="28"/>
                <w14:ligatures w14:val="none"/>
              </w:rPr>
            </w:pPr>
            <w:r>
              <w:rPr>
                <w:b/>
                <w:bCs/>
                <w:sz w:val="28"/>
                <w:szCs w:val="28"/>
                <w:lang w:val="vi-VN"/>
                <w14:ligatures w14:val="none"/>
              </w:rPr>
              <w:t xml:space="preserve">Số </w:t>
            </w:r>
            <w:proofErr w:type="spellStart"/>
            <w:r>
              <w:rPr>
                <w:b/>
                <w:bCs/>
                <w:sz w:val="28"/>
                <w:szCs w:val="28"/>
                <w14:ligatures w14:val="none"/>
              </w:rPr>
              <w:t>giấy</w:t>
            </w:r>
            <w:proofErr w:type="spellEnd"/>
            <w:r>
              <w:rPr>
                <w:b/>
                <w:bCs/>
                <w:sz w:val="28"/>
                <w:szCs w:val="28"/>
                <w14:ligatures w14:val="none"/>
              </w:rPr>
              <w:t xml:space="preserve"> </w:t>
            </w:r>
            <w:proofErr w:type="spellStart"/>
            <w:r>
              <w:rPr>
                <w:b/>
                <w:bCs/>
                <w:sz w:val="28"/>
                <w:szCs w:val="28"/>
                <w14:ligatures w14:val="none"/>
              </w:rPr>
              <w:t>phép</w:t>
            </w:r>
            <w:proofErr w:type="spellEnd"/>
            <w:r>
              <w:rPr>
                <w:b/>
                <w:bCs/>
                <w:sz w:val="28"/>
                <w:szCs w:val="28"/>
                <w:lang w:val="vi-VN"/>
                <w14:ligatures w14:val="none"/>
              </w:rPr>
              <w:t xml:space="preserve"> hành nghề/Số chứng chỉ hành nghề</w:t>
            </w:r>
          </w:p>
        </w:tc>
        <w:tc>
          <w:tcPr>
            <w:tcW w:w="514"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D5F0565" w14:textId="77777777" w:rsidR="00087F95" w:rsidRDefault="006F3EFE">
            <w:pPr>
              <w:jc w:val="center"/>
              <w:rPr>
                <w:sz w:val="28"/>
                <w:szCs w:val="28"/>
                <w14:ligatures w14:val="none"/>
              </w:rPr>
            </w:pPr>
            <w:r>
              <w:rPr>
                <w:b/>
                <w:bCs/>
                <w:sz w:val="28"/>
                <w:szCs w:val="28"/>
                <w:lang w:val="vi-VN"/>
                <w14:ligatures w14:val="none"/>
              </w:rPr>
              <w:t xml:space="preserve">Phạm vi </w:t>
            </w:r>
            <w:proofErr w:type="spellStart"/>
            <w:r>
              <w:rPr>
                <w:b/>
                <w:bCs/>
                <w:sz w:val="28"/>
                <w:szCs w:val="28"/>
                <w14:ligatures w14:val="none"/>
              </w:rPr>
              <w:t>hành</w:t>
            </w:r>
            <w:proofErr w:type="spellEnd"/>
            <w:r>
              <w:rPr>
                <w:b/>
                <w:bCs/>
                <w:sz w:val="28"/>
                <w:szCs w:val="28"/>
                <w14:ligatures w14:val="none"/>
              </w:rPr>
              <w:t xml:space="preserve"> </w:t>
            </w:r>
            <w:proofErr w:type="spellStart"/>
            <w:r>
              <w:rPr>
                <w:b/>
                <w:bCs/>
                <w:sz w:val="28"/>
                <w:szCs w:val="28"/>
                <w14:ligatures w14:val="none"/>
              </w:rPr>
              <w:t>nghề</w:t>
            </w:r>
            <w:proofErr w:type="spellEnd"/>
          </w:p>
        </w:tc>
        <w:tc>
          <w:tcPr>
            <w:tcW w:w="796"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15EB615" w14:textId="77777777" w:rsidR="00087F95" w:rsidRDefault="006F3EFE">
            <w:pPr>
              <w:jc w:val="center"/>
              <w:rPr>
                <w:sz w:val="28"/>
                <w:szCs w:val="28"/>
                <w14:ligatures w14:val="none"/>
              </w:rPr>
            </w:pPr>
            <w:r>
              <w:rPr>
                <w:b/>
                <w:bCs/>
                <w:sz w:val="28"/>
                <w:szCs w:val="28"/>
                <w:lang w:val="vi-VN"/>
                <w14:ligatures w14:val="none"/>
              </w:rPr>
              <w:t>Thời gian đăng ký hành nghề tại cơ sở khám bệnh, chữa bệnh</w:t>
            </w:r>
            <w:r>
              <w:rPr>
                <w:rStyle w:val="FootnoteReference"/>
                <w:rFonts w:eastAsiaTheme="majorEastAsia"/>
                <w:b/>
                <w:bCs/>
                <w:sz w:val="28"/>
                <w:szCs w:val="28"/>
                <w:lang w:val="vi-VN"/>
                <w14:ligatures w14:val="none"/>
              </w:rPr>
              <w:footnoteReference w:id="85"/>
            </w:r>
            <w:r>
              <w:rPr>
                <w:b/>
                <w:bCs/>
                <w:sz w:val="28"/>
                <w:szCs w:val="28"/>
                <w:lang w:val="vi-VN"/>
                <w14:ligatures w14:val="none"/>
              </w:rPr>
              <w:t xml:space="preserve"> </w:t>
            </w:r>
          </w:p>
        </w:tc>
        <w:tc>
          <w:tcPr>
            <w:tcW w:w="500"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361DCE1" w14:textId="77777777" w:rsidR="00087F95" w:rsidRDefault="006F3EFE">
            <w:pPr>
              <w:jc w:val="center"/>
              <w:rPr>
                <w:sz w:val="28"/>
                <w:szCs w:val="28"/>
                <w14:ligatures w14:val="none"/>
              </w:rPr>
            </w:pPr>
            <w:r>
              <w:rPr>
                <w:b/>
                <w:bCs/>
                <w:sz w:val="28"/>
                <w:szCs w:val="28"/>
                <w:lang w:val="vi-VN"/>
                <w14:ligatures w14:val="none"/>
              </w:rPr>
              <w:t xml:space="preserve">Vị trí chuyên môn </w:t>
            </w:r>
            <w:r>
              <w:rPr>
                <w:rStyle w:val="FootnoteReference"/>
                <w:rFonts w:eastAsiaTheme="majorEastAsia"/>
                <w:b/>
                <w:bCs/>
                <w:sz w:val="28"/>
                <w:szCs w:val="28"/>
                <w:lang w:val="vi-VN"/>
                <w14:ligatures w14:val="none"/>
              </w:rPr>
              <w:footnoteReference w:id="86"/>
            </w:r>
          </w:p>
        </w:tc>
        <w:tc>
          <w:tcPr>
            <w:tcW w:w="862" w:type="pct"/>
            <w:tcBorders>
              <w:top w:val="single" w:sz="8" w:space="0" w:color="auto"/>
              <w:left w:val="nil"/>
              <w:bottom w:val="single" w:sz="8" w:space="0" w:color="auto"/>
              <w:right w:val="single" w:sz="8" w:space="0" w:color="auto"/>
              <w:tl2br w:val="nil"/>
              <w:tr2bl w:val="nil"/>
            </w:tcBorders>
            <w:vAlign w:val="center"/>
          </w:tcPr>
          <w:p w14:paraId="0DC4803D" w14:textId="77777777" w:rsidR="00087F95" w:rsidRDefault="006F3EFE">
            <w:pPr>
              <w:jc w:val="center"/>
              <w:rPr>
                <w:b/>
                <w:bCs/>
                <w:sz w:val="28"/>
                <w:szCs w:val="28"/>
                <w:lang w:val="vi-VN"/>
                <w14:ligatures w14:val="none"/>
              </w:rPr>
            </w:pPr>
            <w:r>
              <w:rPr>
                <w:b/>
                <w:bCs/>
                <w:sz w:val="28"/>
                <w:szCs w:val="28"/>
                <w:lang w:val="vi-VN"/>
                <w14:ligatures w14:val="none"/>
              </w:rPr>
              <w:t>Thời gian đăng ký hành nghề tại cơ sở khám bệnh, chữa bệnh</w:t>
            </w:r>
            <w:r>
              <w:rPr>
                <w:b/>
                <w:bCs/>
                <w:sz w:val="28"/>
                <w:szCs w:val="28"/>
                <w14:ligatures w14:val="none"/>
              </w:rPr>
              <w:t xml:space="preserve"> </w:t>
            </w:r>
            <w:proofErr w:type="spellStart"/>
            <w:r>
              <w:rPr>
                <w:b/>
                <w:bCs/>
                <w:sz w:val="28"/>
                <w:szCs w:val="28"/>
                <w14:ligatures w14:val="none"/>
              </w:rPr>
              <w:t>khác</w:t>
            </w:r>
            <w:proofErr w:type="spellEnd"/>
            <w:r>
              <w:rPr>
                <w:b/>
                <w:bCs/>
                <w:sz w:val="28"/>
                <w:szCs w:val="28"/>
                <w14:ligatures w14:val="none"/>
              </w:rPr>
              <w:t xml:space="preserve"> (</w:t>
            </w:r>
            <w:proofErr w:type="spellStart"/>
            <w:r>
              <w:rPr>
                <w:b/>
                <w:bCs/>
                <w:sz w:val="28"/>
                <w:szCs w:val="28"/>
                <w14:ligatures w14:val="none"/>
              </w:rPr>
              <w:t>nếu</w:t>
            </w:r>
            <w:proofErr w:type="spellEnd"/>
            <w:r>
              <w:rPr>
                <w:b/>
                <w:bCs/>
                <w:sz w:val="28"/>
                <w:szCs w:val="28"/>
                <w14:ligatures w14:val="none"/>
              </w:rPr>
              <w:t xml:space="preserve"> </w:t>
            </w:r>
            <w:proofErr w:type="spellStart"/>
            <w:r>
              <w:rPr>
                <w:b/>
                <w:bCs/>
                <w:sz w:val="28"/>
                <w:szCs w:val="28"/>
                <w14:ligatures w14:val="none"/>
              </w:rPr>
              <w:t>có</w:t>
            </w:r>
            <w:proofErr w:type="spellEnd"/>
            <w:r>
              <w:rPr>
                <w:b/>
                <w:bCs/>
                <w:sz w:val="28"/>
                <w:szCs w:val="28"/>
                <w14:ligatures w14:val="none"/>
              </w:rPr>
              <w:t>)</w:t>
            </w:r>
            <w:r>
              <w:rPr>
                <w:rStyle w:val="FootnoteReference"/>
                <w:b/>
                <w:bCs/>
                <w:sz w:val="28"/>
                <w:szCs w:val="28"/>
                <w:lang w:val="vi-VN"/>
                <w14:ligatures w14:val="none"/>
              </w:rPr>
              <w:footnoteReference w:id="87"/>
            </w:r>
          </w:p>
        </w:tc>
        <w:tc>
          <w:tcPr>
            <w:tcW w:w="411" w:type="pct"/>
            <w:tcBorders>
              <w:top w:val="single" w:sz="8" w:space="0" w:color="auto"/>
              <w:left w:val="nil"/>
              <w:bottom w:val="single" w:sz="8" w:space="0" w:color="auto"/>
              <w:right w:val="single" w:sz="8" w:space="0" w:color="auto"/>
              <w:tl2br w:val="nil"/>
              <w:tr2bl w:val="nil"/>
            </w:tcBorders>
            <w:vAlign w:val="center"/>
          </w:tcPr>
          <w:p w14:paraId="106269ED" w14:textId="77777777" w:rsidR="00087F95" w:rsidRDefault="006F3EFE">
            <w:pPr>
              <w:jc w:val="center"/>
              <w:rPr>
                <w:b/>
                <w:bCs/>
                <w:sz w:val="28"/>
                <w:szCs w:val="28"/>
                <w:lang w:val="vi-VN"/>
                <w14:ligatures w14:val="none"/>
              </w:rPr>
            </w:pPr>
            <w:r>
              <w:rPr>
                <w:b/>
                <w:bCs/>
                <w:sz w:val="28"/>
                <w:szCs w:val="28"/>
                <w:lang w:val="vi-VN"/>
                <w14:ligatures w14:val="none"/>
              </w:rPr>
              <w:t>Ghi chú</w:t>
            </w:r>
            <w:r>
              <w:rPr>
                <w:rStyle w:val="FootnoteReference"/>
                <w:b/>
                <w:bCs/>
                <w:sz w:val="28"/>
                <w:szCs w:val="28"/>
                <w:lang w:val="vi-VN"/>
                <w14:ligatures w14:val="none"/>
              </w:rPr>
              <w:footnoteReference w:id="88"/>
            </w:r>
          </w:p>
        </w:tc>
      </w:tr>
      <w:tr w:rsidR="00087F95" w14:paraId="201632C2" w14:textId="77777777" w:rsidTr="00A020F7">
        <w:tc>
          <w:tcPr>
            <w:tcW w:w="395"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6BCE1E04" w14:textId="77777777" w:rsidR="00087F95" w:rsidRDefault="006F3EFE">
            <w:pPr>
              <w:jc w:val="center"/>
              <w:rPr>
                <w:b/>
                <w:bCs/>
                <w:sz w:val="28"/>
                <w:szCs w:val="28"/>
                <w:lang w:val="vi-VN"/>
                <w14:ligatures w14:val="none"/>
              </w:rPr>
            </w:pPr>
            <w:r>
              <w:rPr>
                <w:sz w:val="28"/>
                <w:szCs w:val="28"/>
                <w:lang w:val="vi-VN"/>
                <w14:ligatures w14:val="none"/>
              </w:rPr>
              <w:t>1</w:t>
            </w:r>
          </w:p>
        </w:tc>
        <w:tc>
          <w:tcPr>
            <w:tcW w:w="787"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D626282" w14:textId="77777777" w:rsidR="00087F95" w:rsidRDefault="00087F95">
            <w:pPr>
              <w:jc w:val="center"/>
              <w:rPr>
                <w:b/>
                <w:bCs/>
                <w:sz w:val="28"/>
                <w:szCs w:val="28"/>
                <w:lang w:val="vi-VN"/>
                <w14:ligatures w14:val="none"/>
              </w:rPr>
            </w:pPr>
          </w:p>
        </w:tc>
        <w:tc>
          <w:tcPr>
            <w:tcW w:w="735"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269FF8D" w14:textId="77777777" w:rsidR="00087F95" w:rsidRDefault="00087F95">
            <w:pPr>
              <w:jc w:val="center"/>
              <w:rPr>
                <w:b/>
                <w:bCs/>
                <w:sz w:val="28"/>
                <w:szCs w:val="28"/>
                <w:lang w:val="vi-VN"/>
                <w14:ligatures w14:val="none"/>
              </w:rPr>
            </w:pPr>
          </w:p>
        </w:tc>
        <w:tc>
          <w:tcPr>
            <w:tcW w:w="514"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77D9465" w14:textId="77777777" w:rsidR="00087F95" w:rsidRDefault="00087F95">
            <w:pPr>
              <w:jc w:val="center"/>
              <w:rPr>
                <w:b/>
                <w:bCs/>
                <w:sz w:val="28"/>
                <w:szCs w:val="28"/>
                <w:lang w:val="vi-VN"/>
                <w14:ligatures w14:val="none"/>
              </w:rPr>
            </w:pPr>
          </w:p>
        </w:tc>
        <w:tc>
          <w:tcPr>
            <w:tcW w:w="796"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7B2CE2C" w14:textId="77777777" w:rsidR="00087F95" w:rsidRDefault="00087F95">
            <w:pPr>
              <w:jc w:val="center"/>
              <w:rPr>
                <w:b/>
                <w:bCs/>
                <w:sz w:val="28"/>
                <w:szCs w:val="28"/>
                <w:lang w:val="vi-VN"/>
                <w14:ligatures w14:val="none"/>
              </w:rPr>
            </w:pPr>
          </w:p>
        </w:tc>
        <w:tc>
          <w:tcPr>
            <w:tcW w:w="500"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19C1B8A" w14:textId="77777777" w:rsidR="00087F95" w:rsidRDefault="00087F95">
            <w:pPr>
              <w:jc w:val="center"/>
              <w:rPr>
                <w:b/>
                <w:bCs/>
                <w:sz w:val="28"/>
                <w:szCs w:val="28"/>
                <w:lang w:val="vi-VN"/>
                <w14:ligatures w14:val="none"/>
              </w:rPr>
            </w:pPr>
          </w:p>
        </w:tc>
        <w:tc>
          <w:tcPr>
            <w:tcW w:w="862" w:type="pct"/>
            <w:tcBorders>
              <w:top w:val="single" w:sz="8" w:space="0" w:color="auto"/>
              <w:left w:val="nil"/>
              <w:bottom w:val="single" w:sz="8" w:space="0" w:color="auto"/>
              <w:right w:val="single" w:sz="8" w:space="0" w:color="auto"/>
              <w:tl2br w:val="nil"/>
              <w:tr2bl w:val="nil"/>
            </w:tcBorders>
            <w:vAlign w:val="center"/>
          </w:tcPr>
          <w:p w14:paraId="0CD967C2" w14:textId="77777777" w:rsidR="00087F95" w:rsidRDefault="00087F95">
            <w:pPr>
              <w:jc w:val="center"/>
              <w:rPr>
                <w:b/>
                <w:bCs/>
                <w:sz w:val="28"/>
                <w:szCs w:val="28"/>
                <w:lang w:val="vi-VN"/>
                <w14:ligatures w14:val="none"/>
              </w:rPr>
            </w:pPr>
          </w:p>
        </w:tc>
        <w:tc>
          <w:tcPr>
            <w:tcW w:w="411" w:type="pct"/>
            <w:tcBorders>
              <w:top w:val="single" w:sz="8" w:space="0" w:color="auto"/>
              <w:left w:val="nil"/>
              <w:bottom w:val="single" w:sz="8" w:space="0" w:color="auto"/>
              <w:right w:val="single" w:sz="8" w:space="0" w:color="auto"/>
              <w:tl2br w:val="nil"/>
              <w:tr2bl w:val="nil"/>
            </w:tcBorders>
            <w:vAlign w:val="center"/>
          </w:tcPr>
          <w:p w14:paraId="0B6E433D" w14:textId="77777777" w:rsidR="00087F95" w:rsidRDefault="00087F95">
            <w:pPr>
              <w:jc w:val="center"/>
              <w:rPr>
                <w:b/>
                <w:bCs/>
                <w:sz w:val="28"/>
                <w:szCs w:val="28"/>
                <w:lang w:val="vi-VN"/>
                <w14:ligatures w14:val="none"/>
              </w:rPr>
            </w:pPr>
          </w:p>
        </w:tc>
      </w:tr>
      <w:tr w:rsidR="00087F95" w14:paraId="7F1DD069" w14:textId="77777777" w:rsidTr="00A020F7">
        <w:tc>
          <w:tcPr>
            <w:tcW w:w="395"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0EA60DC7" w14:textId="77777777" w:rsidR="00087F95" w:rsidRDefault="006F3EFE">
            <w:pPr>
              <w:jc w:val="center"/>
              <w:rPr>
                <w:b/>
                <w:bCs/>
                <w:sz w:val="28"/>
                <w:szCs w:val="28"/>
                <w:lang w:val="vi-VN"/>
                <w14:ligatures w14:val="none"/>
              </w:rPr>
            </w:pPr>
            <w:r>
              <w:rPr>
                <w:sz w:val="28"/>
                <w:szCs w:val="28"/>
                <w:lang w:val="vi-VN"/>
                <w14:ligatures w14:val="none"/>
              </w:rPr>
              <w:t>2</w:t>
            </w:r>
          </w:p>
        </w:tc>
        <w:tc>
          <w:tcPr>
            <w:tcW w:w="787"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36B41D8" w14:textId="77777777" w:rsidR="00087F95" w:rsidRDefault="00087F95">
            <w:pPr>
              <w:jc w:val="center"/>
              <w:rPr>
                <w:b/>
                <w:bCs/>
                <w:sz w:val="28"/>
                <w:szCs w:val="28"/>
                <w:lang w:val="vi-VN"/>
                <w14:ligatures w14:val="none"/>
              </w:rPr>
            </w:pPr>
          </w:p>
        </w:tc>
        <w:tc>
          <w:tcPr>
            <w:tcW w:w="735"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4C9B7F0" w14:textId="77777777" w:rsidR="00087F95" w:rsidRDefault="00087F95">
            <w:pPr>
              <w:jc w:val="center"/>
              <w:rPr>
                <w:b/>
                <w:bCs/>
                <w:sz w:val="28"/>
                <w:szCs w:val="28"/>
                <w:lang w:val="vi-VN"/>
                <w14:ligatures w14:val="none"/>
              </w:rPr>
            </w:pPr>
          </w:p>
        </w:tc>
        <w:tc>
          <w:tcPr>
            <w:tcW w:w="514"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9A23C12" w14:textId="77777777" w:rsidR="00087F95" w:rsidRDefault="00087F95">
            <w:pPr>
              <w:jc w:val="center"/>
              <w:rPr>
                <w:b/>
                <w:bCs/>
                <w:sz w:val="28"/>
                <w:szCs w:val="28"/>
                <w:lang w:val="vi-VN"/>
                <w14:ligatures w14:val="none"/>
              </w:rPr>
            </w:pPr>
          </w:p>
        </w:tc>
        <w:tc>
          <w:tcPr>
            <w:tcW w:w="796"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FE735C2" w14:textId="77777777" w:rsidR="00087F95" w:rsidRDefault="00087F95">
            <w:pPr>
              <w:jc w:val="center"/>
              <w:rPr>
                <w:b/>
                <w:bCs/>
                <w:sz w:val="28"/>
                <w:szCs w:val="28"/>
                <w:lang w:val="vi-VN"/>
                <w14:ligatures w14:val="none"/>
              </w:rPr>
            </w:pPr>
          </w:p>
        </w:tc>
        <w:tc>
          <w:tcPr>
            <w:tcW w:w="500"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4064EA8" w14:textId="77777777" w:rsidR="00087F95" w:rsidRDefault="00087F95">
            <w:pPr>
              <w:jc w:val="center"/>
              <w:rPr>
                <w:b/>
                <w:bCs/>
                <w:sz w:val="28"/>
                <w:szCs w:val="28"/>
                <w:lang w:val="vi-VN"/>
                <w14:ligatures w14:val="none"/>
              </w:rPr>
            </w:pPr>
          </w:p>
        </w:tc>
        <w:tc>
          <w:tcPr>
            <w:tcW w:w="862" w:type="pct"/>
            <w:tcBorders>
              <w:top w:val="single" w:sz="8" w:space="0" w:color="auto"/>
              <w:left w:val="nil"/>
              <w:bottom w:val="single" w:sz="8" w:space="0" w:color="auto"/>
              <w:right w:val="single" w:sz="8" w:space="0" w:color="auto"/>
              <w:tl2br w:val="nil"/>
              <w:tr2bl w:val="nil"/>
            </w:tcBorders>
            <w:vAlign w:val="center"/>
          </w:tcPr>
          <w:p w14:paraId="6104748C" w14:textId="77777777" w:rsidR="00087F95" w:rsidRDefault="00087F95">
            <w:pPr>
              <w:jc w:val="center"/>
              <w:rPr>
                <w:b/>
                <w:bCs/>
                <w:sz w:val="28"/>
                <w:szCs w:val="28"/>
                <w:lang w:val="vi-VN"/>
                <w14:ligatures w14:val="none"/>
              </w:rPr>
            </w:pPr>
          </w:p>
        </w:tc>
        <w:tc>
          <w:tcPr>
            <w:tcW w:w="411" w:type="pct"/>
            <w:tcBorders>
              <w:top w:val="single" w:sz="8" w:space="0" w:color="auto"/>
              <w:left w:val="nil"/>
              <w:bottom w:val="single" w:sz="8" w:space="0" w:color="auto"/>
              <w:right w:val="single" w:sz="8" w:space="0" w:color="auto"/>
              <w:tl2br w:val="nil"/>
              <w:tr2bl w:val="nil"/>
            </w:tcBorders>
            <w:vAlign w:val="center"/>
          </w:tcPr>
          <w:p w14:paraId="02F7FFD2" w14:textId="77777777" w:rsidR="00087F95" w:rsidRDefault="00087F95">
            <w:pPr>
              <w:jc w:val="center"/>
              <w:rPr>
                <w:b/>
                <w:bCs/>
                <w:sz w:val="28"/>
                <w:szCs w:val="28"/>
                <w:lang w:val="vi-VN"/>
                <w14:ligatures w14:val="none"/>
              </w:rPr>
            </w:pPr>
          </w:p>
        </w:tc>
      </w:tr>
      <w:tr w:rsidR="00087F95" w14:paraId="40B02B0E" w14:textId="77777777" w:rsidTr="00A020F7">
        <w:tc>
          <w:tcPr>
            <w:tcW w:w="395"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35D14408" w14:textId="77777777" w:rsidR="00087F95" w:rsidRDefault="006F3EFE">
            <w:pPr>
              <w:jc w:val="center"/>
              <w:rPr>
                <w:b/>
                <w:bCs/>
                <w:sz w:val="28"/>
                <w:szCs w:val="28"/>
                <w:lang w:val="vi-VN"/>
                <w14:ligatures w14:val="none"/>
              </w:rPr>
            </w:pPr>
            <w:r>
              <w:rPr>
                <w:sz w:val="28"/>
                <w:szCs w:val="28"/>
                <w14:ligatures w14:val="none"/>
              </w:rPr>
              <w:t>…</w:t>
            </w:r>
          </w:p>
        </w:tc>
        <w:tc>
          <w:tcPr>
            <w:tcW w:w="787"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82BC970" w14:textId="77777777" w:rsidR="00087F95" w:rsidRDefault="00087F95">
            <w:pPr>
              <w:jc w:val="center"/>
              <w:rPr>
                <w:b/>
                <w:bCs/>
                <w:sz w:val="28"/>
                <w:szCs w:val="28"/>
                <w:lang w:val="vi-VN"/>
                <w14:ligatures w14:val="none"/>
              </w:rPr>
            </w:pPr>
          </w:p>
        </w:tc>
        <w:tc>
          <w:tcPr>
            <w:tcW w:w="735"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2DBA210" w14:textId="77777777" w:rsidR="00087F95" w:rsidRDefault="00087F95">
            <w:pPr>
              <w:jc w:val="center"/>
              <w:rPr>
                <w:b/>
                <w:bCs/>
                <w:sz w:val="28"/>
                <w:szCs w:val="28"/>
                <w:lang w:val="vi-VN"/>
                <w14:ligatures w14:val="none"/>
              </w:rPr>
            </w:pPr>
          </w:p>
        </w:tc>
        <w:tc>
          <w:tcPr>
            <w:tcW w:w="514"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EE4E128" w14:textId="77777777" w:rsidR="00087F95" w:rsidRDefault="00087F95">
            <w:pPr>
              <w:jc w:val="center"/>
              <w:rPr>
                <w:b/>
                <w:bCs/>
                <w:sz w:val="28"/>
                <w:szCs w:val="28"/>
                <w:lang w:val="vi-VN"/>
                <w14:ligatures w14:val="none"/>
              </w:rPr>
            </w:pPr>
          </w:p>
        </w:tc>
        <w:tc>
          <w:tcPr>
            <w:tcW w:w="796"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D9E8EDA" w14:textId="77777777" w:rsidR="00087F95" w:rsidRDefault="00087F95">
            <w:pPr>
              <w:jc w:val="center"/>
              <w:rPr>
                <w:b/>
                <w:bCs/>
                <w:sz w:val="28"/>
                <w:szCs w:val="28"/>
                <w:lang w:val="vi-VN"/>
                <w14:ligatures w14:val="none"/>
              </w:rPr>
            </w:pPr>
          </w:p>
        </w:tc>
        <w:tc>
          <w:tcPr>
            <w:tcW w:w="500"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6DB316F" w14:textId="77777777" w:rsidR="00087F95" w:rsidRDefault="00087F95">
            <w:pPr>
              <w:jc w:val="center"/>
              <w:rPr>
                <w:b/>
                <w:bCs/>
                <w:sz w:val="28"/>
                <w:szCs w:val="28"/>
                <w:lang w:val="vi-VN"/>
                <w14:ligatures w14:val="none"/>
              </w:rPr>
            </w:pPr>
          </w:p>
        </w:tc>
        <w:tc>
          <w:tcPr>
            <w:tcW w:w="862" w:type="pct"/>
            <w:tcBorders>
              <w:top w:val="single" w:sz="8" w:space="0" w:color="auto"/>
              <w:left w:val="nil"/>
              <w:bottom w:val="single" w:sz="8" w:space="0" w:color="auto"/>
              <w:right w:val="single" w:sz="8" w:space="0" w:color="auto"/>
              <w:tl2br w:val="nil"/>
              <w:tr2bl w:val="nil"/>
            </w:tcBorders>
            <w:vAlign w:val="center"/>
          </w:tcPr>
          <w:p w14:paraId="5204736C" w14:textId="77777777" w:rsidR="00087F95" w:rsidRDefault="00087F95">
            <w:pPr>
              <w:jc w:val="center"/>
              <w:rPr>
                <w:b/>
                <w:bCs/>
                <w:sz w:val="28"/>
                <w:szCs w:val="28"/>
                <w:lang w:val="vi-VN"/>
                <w14:ligatures w14:val="none"/>
              </w:rPr>
            </w:pPr>
          </w:p>
        </w:tc>
        <w:tc>
          <w:tcPr>
            <w:tcW w:w="411" w:type="pct"/>
            <w:tcBorders>
              <w:top w:val="single" w:sz="8" w:space="0" w:color="auto"/>
              <w:left w:val="nil"/>
              <w:bottom w:val="single" w:sz="8" w:space="0" w:color="auto"/>
              <w:right w:val="single" w:sz="8" w:space="0" w:color="auto"/>
              <w:tl2br w:val="nil"/>
              <w:tr2bl w:val="nil"/>
            </w:tcBorders>
            <w:vAlign w:val="center"/>
          </w:tcPr>
          <w:p w14:paraId="0FCCD911" w14:textId="77777777" w:rsidR="00087F95" w:rsidRDefault="00087F95">
            <w:pPr>
              <w:jc w:val="center"/>
              <w:rPr>
                <w:b/>
                <w:bCs/>
                <w:sz w:val="28"/>
                <w:szCs w:val="28"/>
                <w:lang w:val="vi-VN"/>
                <w14:ligatures w14:val="none"/>
              </w:rPr>
            </w:pPr>
          </w:p>
        </w:tc>
      </w:tr>
    </w:tbl>
    <w:p w14:paraId="5D81554A" w14:textId="5AC78CDC" w:rsidR="00087F95" w:rsidRDefault="00087F95" w:rsidP="00517151">
      <w:pPr>
        <w:tabs>
          <w:tab w:val="left" w:pos="351"/>
          <w:tab w:val="center" w:pos="4607"/>
        </w:tabs>
        <w:rPr>
          <w:sz w:val="28"/>
          <w:szCs w:val="28"/>
          <w:lang w:val="vi-VN"/>
          <w14:ligatures w14:val="none"/>
        </w:rPr>
      </w:pPr>
    </w:p>
    <w:p w14:paraId="417095AC" w14:textId="77777777" w:rsidR="00517151" w:rsidRPr="00517151" w:rsidRDefault="00517151" w:rsidP="00517151">
      <w:pPr>
        <w:rPr>
          <w:sz w:val="28"/>
          <w:szCs w:val="28"/>
          <w:lang w:val="vi-VN"/>
        </w:rPr>
        <w:sectPr w:rsidR="00517151" w:rsidRPr="00517151">
          <w:footnotePr>
            <w:numRestart w:val="eachSect"/>
          </w:footnotePr>
          <w:endnotePr>
            <w:numFmt w:val="decimal"/>
            <w:numRestart w:val="eachSect"/>
          </w:endnotePr>
          <w:type w:val="continuous"/>
          <w:pgSz w:w="11907" w:h="16840"/>
          <w:pgMar w:top="1134" w:right="1275" w:bottom="1134" w:left="1418" w:header="720" w:footer="720" w:gutter="0"/>
          <w:cols w:space="720"/>
          <w:docGrid w:linePitch="381"/>
        </w:sectPr>
      </w:pPr>
    </w:p>
    <w:tbl>
      <w:tblPr>
        <w:tblpPr w:leftFromText="180" w:rightFromText="180" w:vertAnchor="text" w:horzAnchor="margin" w:tblpY="278"/>
        <w:tblW w:w="9356" w:type="dxa"/>
        <w:tblCellMar>
          <w:left w:w="0" w:type="dxa"/>
          <w:right w:w="0" w:type="dxa"/>
        </w:tblCellMar>
        <w:tblLook w:val="04A0" w:firstRow="1" w:lastRow="0" w:firstColumn="1" w:lastColumn="0" w:noHBand="0" w:noVBand="1"/>
      </w:tblPr>
      <w:tblGrid>
        <w:gridCol w:w="3402"/>
        <w:gridCol w:w="5954"/>
      </w:tblGrid>
      <w:tr w:rsidR="00087F95" w14:paraId="0F7BDCA4" w14:textId="77777777" w:rsidTr="00A020F7">
        <w:tc>
          <w:tcPr>
            <w:tcW w:w="1818" w:type="pct"/>
            <w:shd w:val="clear" w:color="auto" w:fill="auto"/>
            <w:tcMar>
              <w:top w:w="0" w:type="dxa"/>
              <w:left w:w="108" w:type="dxa"/>
              <w:bottom w:w="0" w:type="dxa"/>
              <w:right w:w="108" w:type="dxa"/>
            </w:tcMar>
          </w:tcPr>
          <w:p w14:paraId="172ABC4E" w14:textId="77777777" w:rsidR="00087F95" w:rsidRDefault="006F3EFE" w:rsidP="00517151">
            <w:pPr>
              <w:spacing w:before="60" w:after="60"/>
              <w:ind w:firstLine="709"/>
              <w:jc w:val="center"/>
              <w:rPr>
                <w:sz w:val="28"/>
                <w:szCs w:val="28"/>
                <w14:ligatures w14:val="none"/>
              </w:rPr>
            </w:pPr>
            <w:r>
              <w:rPr>
                <w:sz w:val="28"/>
                <w:szCs w:val="28"/>
                <w14:ligatures w14:val="none"/>
              </w:rPr>
              <w:t> </w:t>
            </w:r>
          </w:p>
        </w:tc>
        <w:tc>
          <w:tcPr>
            <w:tcW w:w="3182" w:type="pct"/>
            <w:shd w:val="clear" w:color="auto" w:fill="auto"/>
            <w:tcMar>
              <w:top w:w="0" w:type="dxa"/>
              <w:left w:w="108" w:type="dxa"/>
              <w:bottom w:w="0" w:type="dxa"/>
              <w:right w:w="108" w:type="dxa"/>
            </w:tcMar>
          </w:tcPr>
          <w:p w14:paraId="2D509D7A" w14:textId="77777777" w:rsidR="004E0CBE" w:rsidRDefault="006F3EFE" w:rsidP="004E0CBE">
            <w:pPr>
              <w:spacing w:before="60" w:after="60"/>
              <w:jc w:val="center"/>
              <w:rPr>
                <w:b/>
                <w:bCs/>
                <w:sz w:val="26"/>
                <w:szCs w:val="26"/>
                <w14:ligatures w14:val="none"/>
              </w:rPr>
            </w:pPr>
            <w:proofErr w:type="gramStart"/>
            <w:r>
              <w:rPr>
                <w:i/>
                <w:iCs/>
                <w:sz w:val="28"/>
                <w:szCs w:val="28"/>
                <w14:ligatures w14:val="none"/>
              </w:rPr>
              <w:t>….…..</w:t>
            </w:r>
            <w:proofErr w:type="gramEnd"/>
            <w:r>
              <w:rPr>
                <w:i/>
                <w:iCs/>
                <w:sz w:val="28"/>
                <w:szCs w:val="28"/>
                <w14:ligatures w14:val="none"/>
              </w:rPr>
              <w:t xml:space="preserve">, </w:t>
            </w:r>
            <w:proofErr w:type="spellStart"/>
            <w:r>
              <w:rPr>
                <w:i/>
                <w:iCs/>
                <w:sz w:val="28"/>
                <w:szCs w:val="28"/>
                <w14:ligatures w14:val="none"/>
              </w:rPr>
              <w:t>ngày</w:t>
            </w:r>
            <w:proofErr w:type="spellEnd"/>
            <w:r>
              <w:rPr>
                <w:i/>
                <w:iCs/>
                <w:sz w:val="28"/>
                <w:szCs w:val="28"/>
                <w14:ligatures w14:val="none"/>
              </w:rPr>
              <w:t xml:space="preserve"> ….. </w:t>
            </w:r>
            <w:proofErr w:type="spellStart"/>
            <w:r>
              <w:rPr>
                <w:i/>
                <w:iCs/>
                <w:sz w:val="28"/>
                <w:szCs w:val="28"/>
                <w14:ligatures w14:val="none"/>
              </w:rPr>
              <w:t>tháng</w:t>
            </w:r>
            <w:proofErr w:type="spellEnd"/>
            <w:r>
              <w:rPr>
                <w:i/>
                <w:iCs/>
                <w:sz w:val="28"/>
                <w:szCs w:val="28"/>
                <w14:ligatures w14:val="none"/>
              </w:rPr>
              <w:t xml:space="preserve"> … </w:t>
            </w:r>
            <w:proofErr w:type="spellStart"/>
            <w:r>
              <w:rPr>
                <w:i/>
                <w:iCs/>
                <w:sz w:val="28"/>
                <w:szCs w:val="28"/>
                <w14:ligatures w14:val="none"/>
              </w:rPr>
              <w:t>năm</w:t>
            </w:r>
            <w:proofErr w:type="spellEnd"/>
            <w:r>
              <w:rPr>
                <w:i/>
                <w:iCs/>
                <w:sz w:val="28"/>
                <w:szCs w:val="28"/>
                <w14:ligatures w14:val="none"/>
              </w:rPr>
              <w:t xml:space="preserve">… </w:t>
            </w:r>
            <w:r>
              <w:rPr>
                <w:sz w:val="28"/>
                <w:szCs w:val="28"/>
                <w14:ligatures w14:val="none"/>
              </w:rPr>
              <w:br/>
            </w:r>
            <w:r w:rsidR="004E0CBE">
              <w:rPr>
                <w:b/>
                <w:bCs/>
                <w:sz w:val="26"/>
                <w:szCs w:val="26"/>
                <w14:ligatures w14:val="none"/>
              </w:rPr>
              <w:t xml:space="preserve"> ĐẠI DIỆN CƠ SỞ </w:t>
            </w:r>
          </w:p>
          <w:p w14:paraId="5D86C77D" w14:textId="2B852106" w:rsidR="00087F95" w:rsidRDefault="004E0CBE" w:rsidP="004E0CBE">
            <w:pPr>
              <w:spacing w:before="60" w:after="60"/>
              <w:jc w:val="center"/>
              <w:rPr>
                <w:i/>
                <w:iCs/>
                <w:sz w:val="28"/>
                <w:szCs w:val="28"/>
                <w:lang w:val="vi-VN"/>
                <w14:ligatures w14:val="none"/>
              </w:rPr>
            </w:pPr>
            <w:r>
              <w:rPr>
                <w:b/>
                <w:bCs/>
                <w:sz w:val="26"/>
                <w:szCs w:val="26"/>
                <w14:ligatures w14:val="none"/>
              </w:rPr>
              <w:t>KHÁM BỆNH, CHỮA BỆNH</w:t>
            </w:r>
            <w:r>
              <w:rPr>
                <w:rStyle w:val="FootnoteReference"/>
                <w:b/>
                <w:bCs/>
                <w:sz w:val="26"/>
                <w:szCs w:val="26"/>
                <w14:ligatures w14:val="none"/>
              </w:rPr>
              <w:footnoteReference w:id="89"/>
            </w:r>
          </w:p>
        </w:tc>
      </w:tr>
    </w:tbl>
    <w:p w14:paraId="09228938" w14:textId="77777777" w:rsidR="00087F95" w:rsidRPr="004E0CBE" w:rsidRDefault="00087F95" w:rsidP="004E0CBE">
      <w:pPr>
        <w:rPr>
          <w:sz w:val="28"/>
          <w:szCs w:val="28"/>
          <w:lang w:val="vi-VN"/>
        </w:rPr>
      </w:pPr>
    </w:p>
    <w:p w14:paraId="7403E729" w14:textId="77777777" w:rsidR="004E0CBE" w:rsidRPr="004E0CBE" w:rsidRDefault="004E0CBE" w:rsidP="004E0CBE">
      <w:pPr>
        <w:rPr>
          <w:sz w:val="28"/>
          <w:szCs w:val="28"/>
          <w:lang w:val="vi-VN"/>
        </w:rPr>
      </w:pPr>
    </w:p>
    <w:p w14:paraId="15F3F0BD" w14:textId="03CCF960" w:rsidR="00A020F7" w:rsidRDefault="00A020F7">
      <w:pPr>
        <w:rPr>
          <w:sz w:val="28"/>
          <w:szCs w:val="28"/>
          <w:lang w:val="vi-VN"/>
        </w:rPr>
      </w:pPr>
      <w:r>
        <w:rPr>
          <w:sz w:val="28"/>
          <w:szCs w:val="28"/>
          <w:lang w:val="vi-VN"/>
        </w:rPr>
        <w:br w:type="page"/>
      </w:r>
    </w:p>
    <w:p w14:paraId="1DCC2ABD" w14:textId="77777777" w:rsidR="004E0CBE" w:rsidRPr="004E0CBE" w:rsidRDefault="004E0CBE" w:rsidP="004E0CBE">
      <w:pPr>
        <w:rPr>
          <w:lang w:val="vi-VN"/>
        </w:rPr>
        <w:sectPr w:rsidR="004E0CBE" w:rsidRPr="004E0CBE" w:rsidSect="00A020F7">
          <w:footnotePr>
            <w:numRestart w:val="eachPage"/>
          </w:footnotePr>
          <w:endnotePr>
            <w:numFmt w:val="decimal"/>
            <w:numRestart w:val="eachSect"/>
          </w:endnotePr>
          <w:type w:val="continuous"/>
          <w:pgSz w:w="11907" w:h="16840"/>
          <w:pgMar w:top="1361" w:right="1276" w:bottom="1134" w:left="1871" w:header="720" w:footer="720" w:gutter="0"/>
          <w:cols w:space="720"/>
          <w:docGrid w:linePitch="381"/>
        </w:sectPr>
      </w:pPr>
    </w:p>
    <w:p w14:paraId="3C90601D" w14:textId="77777777" w:rsidR="00087F95" w:rsidRDefault="006F3EFE">
      <w:pPr>
        <w:pStyle w:val="Heading2"/>
        <w:jc w:val="both"/>
        <w:rPr>
          <w:rFonts w:ascii="Times New Roman" w:eastAsia="Times New Roman" w:hAnsi="Times New Roman" w:cs="Times New Roman"/>
          <w:color w:val="auto"/>
          <w:lang w:val="vi-VN"/>
          <w14:ligatures w14:val="none"/>
        </w:rPr>
      </w:pPr>
      <w:bookmarkStart w:id="16" w:name="loai_27"/>
      <w:r>
        <w:rPr>
          <w:rFonts w:ascii="Times New Roman" w:eastAsia="Times New Roman" w:hAnsi="Times New Roman" w:cs="Times New Roman"/>
          <w:b/>
          <w:bCs/>
          <w:color w:val="auto"/>
          <w:lang w:val="vi-VN"/>
          <w14:ligatures w14:val="none"/>
        </w:rPr>
        <w:lastRenderedPageBreak/>
        <w:t>Mẫu</w:t>
      </w:r>
      <w:r>
        <w:rPr>
          <w:rFonts w:ascii="Times New Roman" w:hAnsi="Times New Roman" w:cs="Times New Roman"/>
          <w:b/>
          <w:bCs/>
          <w:color w:val="auto"/>
          <w:lang w:val="vi-VN"/>
          <w14:ligatures w14:val="none"/>
        </w:rPr>
        <w:t xml:space="preserve"> </w:t>
      </w:r>
      <w:bookmarkEnd w:id="16"/>
      <w:r>
        <w:rPr>
          <w:rFonts w:ascii="Times New Roman" w:hAnsi="Times New Roman" w:cs="Times New Roman"/>
          <w:b/>
          <w:bCs/>
          <w:color w:val="auto"/>
          <w:lang w:val="vi-VN"/>
          <w14:ligatures w14:val="none"/>
        </w:rPr>
        <w:t>02 - Đơn đề nghị cấp/điều chỉnh/cấp lại giấy phép hoạt động cơ sở khám bệnh, chữa bệnh</w:t>
      </w:r>
    </w:p>
    <w:p w14:paraId="02742793" w14:textId="77777777" w:rsidR="00A020F7" w:rsidRDefault="006F3EFE" w:rsidP="00A020F7">
      <w:pPr>
        <w:jc w:val="center"/>
        <w:rPr>
          <w:b/>
          <w:bCs/>
          <w:sz w:val="28"/>
          <w:szCs w:val="28"/>
          <w:lang w:val="vi-VN"/>
          <w14:ligatures w14:val="none"/>
        </w:rPr>
      </w:pPr>
      <w:r>
        <w:rPr>
          <w:b/>
          <w:bCs/>
          <w:sz w:val="28"/>
          <w:szCs w:val="28"/>
          <w:lang w:val="vi-VN"/>
          <w14:ligatures w14:val="none"/>
        </w:rPr>
        <w:t>CỘNG HÒA XÃ HỘI CHỦ NGHĨA VIỆT NAM</w:t>
      </w:r>
      <w:r>
        <w:rPr>
          <w:b/>
          <w:bCs/>
          <w:sz w:val="28"/>
          <w:szCs w:val="28"/>
          <w:lang w:val="vi-VN"/>
          <w14:ligatures w14:val="none"/>
        </w:rPr>
        <w:br/>
        <w:t>Độc lập - Tự do - Hạnh phúc</w:t>
      </w:r>
    </w:p>
    <w:p w14:paraId="75973D2B" w14:textId="7B96A3BC" w:rsidR="00087F95" w:rsidRPr="00F14F0E" w:rsidRDefault="00A020F7" w:rsidP="00A020F7">
      <w:pPr>
        <w:jc w:val="center"/>
        <w:rPr>
          <w:sz w:val="28"/>
          <w:szCs w:val="28"/>
          <w14:ligatures w14:val="none"/>
        </w:rPr>
      </w:pPr>
      <w:r>
        <w:rPr>
          <w:b/>
          <w:bCs/>
          <w:sz w:val="28"/>
          <w:szCs w:val="28"/>
          <w:vertAlign w:val="superscript"/>
          <w14:ligatures w14:val="none"/>
        </w:rPr>
        <w:t>________________________________</w:t>
      </w:r>
      <w:r w:rsidR="006F3EFE">
        <w:rPr>
          <w:b/>
          <w:bCs/>
          <w:sz w:val="28"/>
          <w:szCs w:val="28"/>
          <w:lang w:val="vi-VN"/>
          <w14:ligatures w14:val="none"/>
        </w:rPr>
        <w:br/>
      </w:r>
      <w:r w:rsidR="00F14F0E">
        <w:rPr>
          <w:i/>
          <w:iCs/>
          <w:sz w:val="28"/>
          <w:szCs w:val="28"/>
          <w14:ligatures w14:val="none"/>
        </w:rPr>
        <w:t>Tây Ninh</w:t>
      </w:r>
      <w:r w:rsidR="006F3EFE">
        <w:rPr>
          <w:i/>
          <w:iCs/>
          <w:sz w:val="28"/>
          <w:szCs w:val="28"/>
          <w:lang w:val="vi-VN"/>
          <w14:ligatures w14:val="none"/>
        </w:rPr>
        <w:t>, ngày</w:t>
      </w:r>
      <w:r w:rsidR="00F14F0E">
        <w:rPr>
          <w:i/>
          <w:iCs/>
          <w:sz w:val="28"/>
          <w:szCs w:val="28"/>
          <w14:ligatures w14:val="none"/>
        </w:rPr>
        <w:t xml:space="preserve"> 10 </w:t>
      </w:r>
      <w:r w:rsidR="006F3EFE">
        <w:rPr>
          <w:i/>
          <w:iCs/>
          <w:sz w:val="28"/>
          <w:szCs w:val="28"/>
          <w:lang w:val="vi-VN"/>
          <w14:ligatures w14:val="none"/>
        </w:rPr>
        <w:t>tháng</w:t>
      </w:r>
      <w:r w:rsidR="00F14F0E">
        <w:rPr>
          <w:i/>
          <w:iCs/>
          <w:sz w:val="28"/>
          <w:szCs w:val="28"/>
          <w14:ligatures w14:val="none"/>
        </w:rPr>
        <w:t xml:space="preserve"> 05 </w:t>
      </w:r>
      <w:r w:rsidR="006F3EFE">
        <w:rPr>
          <w:i/>
          <w:iCs/>
          <w:sz w:val="28"/>
          <w:szCs w:val="28"/>
          <w:lang w:val="vi-VN"/>
          <w14:ligatures w14:val="none"/>
        </w:rPr>
        <w:t xml:space="preserve">năm </w:t>
      </w:r>
      <w:r w:rsidR="00F14F0E">
        <w:rPr>
          <w:i/>
          <w:iCs/>
          <w:sz w:val="28"/>
          <w:szCs w:val="28"/>
          <w14:ligatures w14:val="none"/>
        </w:rPr>
        <w:t>2024</w:t>
      </w:r>
    </w:p>
    <w:p w14:paraId="4E86138B" w14:textId="77777777" w:rsidR="00087F95" w:rsidRDefault="00087F95" w:rsidP="00A020F7">
      <w:pPr>
        <w:jc w:val="center"/>
        <w:rPr>
          <w:b/>
          <w:bCs/>
          <w:sz w:val="28"/>
          <w:szCs w:val="28"/>
          <w:lang w:val="vi-VN"/>
          <w14:ligatures w14:val="none"/>
        </w:rPr>
      </w:pPr>
      <w:bookmarkStart w:id="17" w:name="loai_27_name"/>
    </w:p>
    <w:p w14:paraId="08A894F7" w14:textId="77777777" w:rsidR="00087F95" w:rsidRDefault="006F3EFE" w:rsidP="00A020F7">
      <w:pPr>
        <w:jc w:val="center"/>
        <w:rPr>
          <w:sz w:val="28"/>
          <w:szCs w:val="28"/>
          <w:lang w:val="vi-VN"/>
          <w14:ligatures w14:val="none"/>
        </w:rPr>
      </w:pPr>
      <w:r>
        <w:rPr>
          <w:b/>
          <w:bCs/>
          <w:sz w:val="28"/>
          <w:szCs w:val="28"/>
          <w:lang w:val="vi-VN"/>
          <w14:ligatures w14:val="none"/>
        </w:rPr>
        <w:t>ĐƠN ĐỀ NGHỊ</w:t>
      </w:r>
      <w:bookmarkEnd w:id="17"/>
      <w:r>
        <w:rPr>
          <w:b/>
          <w:bCs/>
          <w:sz w:val="28"/>
          <w:szCs w:val="28"/>
          <w:lang w:val="vi-VN"/>
          <w14:ligatures w14:val="none"/>
        </w:rPr>
        <w:t xml:space="preserve"> </w:t>
      </w:r>
    </w:p>
    <w:p w14:paraId="2B775F5C" w14:textId="01E47F05" w:rsidR="00A020F7" w:rsidRDefault="00F14F0E" w:rsidP="00A020F7">
      <w:pPr>
        <w:jc w:val="center"/>
        <w:rPr>
          <w:lang w:val="vi-VN"/>
        </w:rPr>
      </w:pPr>
      <w:r>
        <w:t>C</w:t>
      </w:r>
      <w:r>
        <w:rPr>
          <w:lang w:val="vi-VN"/>
        </w:rPr>
        <w:t>ấp điều chỉnh</w:t>
      </w:r>
      <w:r>
        <w:t xml:space="preserve"> </w:t>
      </w:r>
      <w:r>
        <w:rPr>
          <w:lang w:val="vi-VN"/>
        </w:rPr>
        <w:t>giấy phép hoạt động cơ sở khám bệnh chữa bệnh.</w:t>
      </w:r>
    </w:p>
    <w:p w14:paraId="35E98283" w14:textId="77777777" w:rsidR="00F14F0E" w:rsidRDefault="00F14F0E" w:rsidP="00A020F7">
      <w:pPr>
        <w:jc w:val="center"/>
        <w:rPr>
          <w:sz w:val="28"/>
          <w:szCs w:val="28"/>
          <w:lang w:val="vi-VN"/>
          <w14:ligatures w14:val="none"/>
        </w:rPr>
      </w:pPr>
    </w:p>
    <w:p w14:paraId="4387C544" w14:textId="2E386F10" w:rsidR="00087F95" w:rsidRPr="00F14F0E" w:rsidRDefault="006F3EFE" w:rsidP="00A020F7">
      <w:pPr>
        <w:jc w:val="center"/>
        <w:rPr>
          <w:sz w:val="28"/>
          <w:szCs w:val="28"/>
          <w14:ligatures w14:val="none"/>
        </w:rPr>
      </w:pPr>
      <w:r>
        <w:rPr>
          <w:sz w:val="28"/>
          <w:szCs w:val="28"/>
          <w:lang w:val="vi-VN"/>
          <w14:ligatures w14:val="none"/>
        </w:rPr>
        <w:t xml:space="preserve">Kính gửi: </w:t>
      </w:r>
      <w:proofErr w:type="spellStart"/>
      <w:r w:rsidR="00F14F0E">
        <w:rPr>
          <w:sz w:val="28"/>
          <w:szCs w:val="28"/>
          <w14:ligatures w14:val="none"/>
        </w:rPr>
        <w:t>Sở</w:t>
      </w:r>
      <w:proofErr w:type="spellEnd"/>
      <w:r w:rsidR="00F14F0E">
        <w:rPr>
          <w:sz w:val="28"/>
          <w:szCs w:val="28"/>
          <w14:ligatures w14:val="none"/>
        </w:rPr>
        <w:t xml:space="preserve"> Y </w:t>
      </w:r>
      <w:proofErr w:type="spellStart"/>
      <w:r w:rsidR="00F14F0E">
        <w:rPr>
          <w:sz w:val="28"/>
          <w:szCs w:val="28"/>
          <w14:ligatures w14:val="none"/>
        </w:rPr>
        <w:t>tế</w:t>
      </w:r>
      <w:proofErr w:type="spellEnd"/>
      <w:r w:rsidR="00F14F0E">
        <w:rPr>
          <w:sz w:val="28"/>
          <w:szCs w:val="28"/>
          <w14:ligatures w14:val="none"/>
        </w:rPr>
        <w:t xml:space="preserve"> Tây Ninh </w:t>
      </w:r>
    </w:p>
    <w:p w14:paraId="1B8E0F18" w14:textId="77777777" w:rsidR="00087F95" w:rsidRPr="00A020F7" w:rsidRDefault="00087F95">
      <w:pPr>
        <w:spacing w:before="120" w:after="120"/>
        <w:ind w:firstLine="720"/>
        <w:jc w:val="center"/>
        <w:rPr>
          <w:sz w:val="12"/>
          <w:szCs w:val="28"/>
          <w:lang w:val="vi-VN"/>
          <w14:ligatures w14:val="none"/>
        </w:rPr>
      </w:pPr>
    </w:p>
    <w:p w14:paraId="33E5BCDF" w14:textId="69ADAB15" w:rsidR="00087F95" w:rsidRPr="00F14F0E" w:rsidRDefault="006F3EFE" w:rsidP="00F14F0E">
      <w:pPr>
        <w:spacing w:before="120"/>
        <w:jc w:val="both"/>
        <w:rPr>
          <w:sz w:val="28"/>
          <w:szCs w:val="28"/>
          <w14:ligatures w14:val="none"/>
        </w:rPr>
      </w:pPr>
      <w:r>
        <w:rPr>
          <w:sz w:val="28"/>
          <w:szCs w:val="28"/>
          <w:lang w:val="vi-VN"/>
          <w14:ligatures w14:val="none"/>
        </w:rPr>
        <w:t xml:space="preserve">Tên cơ sở </w:t>
      </w:r>
      <w:proofErr w:type="spellStart"/>
      <w:r w:rsidR="004E0CBE">
        <w:rPr>
          <w:sz w:val="28"/>
          <w:szCs w:val="28"/>
          <w14:ligatures w14:val="none"/>
        </w:rPr>
        <w:t>đề</w:t>
      </w:r>
      <w:proofErr w:type="spellEnd"/>
      <w:r w:rsidR="004E0CBE">
        <w:rPr>
          <w:sz w:val="28"/>
          <w:szCs w:val="28"/>
          <w14:ligatures w14:val="none"/>
        </w:rPr>
        <w:t xml:space="preserve"> </w:t>
      </w:r>
      <w:proofErr w:type="spellStart"/>
      <w:r w:rsidR="004E0CBE">
        <w:rPr>
          <w:sz w:val="28"/>
          <w:szCs w:val="28"/>
          <w14:ligatures w14:val="none"/>
        </w:rPr>
        <w:t>nghị</w:t>
      </w:r>
      <w:proofErr w:type="spellEnd"/>
      <w:r>
        <w:rPr>
          <w:sz w:val="28"/>
          <w:szCs w:val="28"/>
          <w:lang w:val="vi-VN"/>
          <w14:ligatures w14:val="none"/>
        </w:rPr>
        <w:t xml:space="preserve">: </w:t>
      </w:r>
      <w:r w:rsidR="00F14F0E">
        <w:rPr>
          <w:sz w:val="28"/>
          <w:szCs w:val="28"/>
          <w14:ligatures w14:val="none"/>
        </w:rPr>
        <w:t xml:space="preserve">NHA KHOA HOA SEN </w:t>
      </w:r>
    </w:p>
    <w:p w14:paraId="0F8B96D9" w14:textId="664BC28F" w:rsidR="00087F95" w:rsidRPr="005C40A6" w:rsidRDefault="006F3EFE" w:rsidP="00F14F0E">
      <w:pPr>
        <w:spacing w:before="120"/>
        <w:jc w:val="both"/>
        <w:rPr>
          <w:sz w:val="28"/>
          <w:szCs w:val="28"/>
          <w14:ligatures w14:val="none"/>
        </w:rPr>
      </w:pPr>
      <w:r w:rsidRPr="005C40A6">
        <w:rPr>
          <w:sz w:val="28"/>
          <w:szCs w:val="28"/>
          <w:lang w:val="vi-VN"/>
          <w14:ligatures w14:val="none"/>
        </w:rPr>
        <w:t>Địa chỉ:</w:t>
      </w:r>
      <w:r w:rsidRPr="005C40A6">
        <w:rPr>
          <w:sz w:val="28"/>
          <w:szCs w:val="28"/>
          <w:vertAlign w:val="superscript"/>
          <w:lang w:val="vi-VN"/>
          <w14:ligatures w14:val="none"/>
        </w:rPr>
        <w:t xml:space="preserve"> </w:t>
      </w:r>
      <w:r w:rsidR="00F14F0E" w:rsidRPr="005C40A6">
        <w:rPr>
          <w:sz w:val="28"/>
          <w:szCs w:val="28"/>
          <w:vertAlign w:val="superscript"/>
          <w14:ligatures w14:val="none"/>
        </w:rPr>
        <w:t xml:space="preserve">  </w:t>
      </w:r>
    </w:p>
    <w:p w14:paraId="5F01514A" w14:textId="43BE6FB9" w:rsidR="00087F95" w:rsidRPr="005C40A6" w:rsidRDefault="006F3EFE" w:rsidP="00F14F0E">
      <w:pPr>
        <w:spacing w:before="120"/>
        <w:jc w:val="both"/>
        <w:rPr>
          <w:sz w:val="28"/>
          <w:szCs w:val="28"/>
          <w:lang w:val="vi-VN"/>
          <w14:ligatures w14:val="none"/>
        </w:rPr>
      </w:pPr>
      <w:r w:rsidRPr="005C40A6">
        <w:rPr>
          <w:sz w:val="28"/>
          <w:szCs w:val="28"/>
          <w:lang w:val="vi-VN"/>
          <w14:ligatures w14:val="none"/>
        </w:rPr>
        <w:t>Điện thoại: ..................... Số Fax: .................... Email (nếu có): ...........</w:t>
      </w:r>
      <w:r w:rsidR="00A020F7" w:rsidRPr="005C40A6">
        <w:rPr>
          <w:sz w:val="28"/>
          <w:szCs w:val="28"/>
          <w14:ligatures w14:val="none"/>
        </w:rPr>
        <w:t>.</w:t>
      </w:r>
      <w:r w:rsidRPr="005C40A6">
        <w:rPr>
          <w:sz w:val="28"/>
          <w:szCs w:val="28"/>
          <w:lang w:val="vi-VN"/>
          <w14:ligatures w14:val="none"/>
        </w:rPr>
        <w:t>.........</w:t>
      </w:r>
    </w:p>
    <w:p w14:paraId="50987027" w14:textId="33179D87" w:rsidR="00087F95" w:rsidRPr="005C40A6" w:rsidRDefault="006F3EFE" w:rsidP="00F14F0E">
      <w:pPr>
        <w:rPr>
          <w:sz w:val="28"/>
          <w:szCs w:val="28"/>
          <w:lang w:val="vi-VN"/>
        </w:rPr>
      </w:pPr>
      <w:r w:rsidRPr="005C40A6">
        <w:rPr>
          <w:sz w:val="28"/>
          <w:szCs w:val="28"/>
          <w:lang w:val="vi-VN"/>
          <w14:ligatures w14:val="none"/>
        </w:rPr>
        <w:t xml:space="preserve">Trường hợp đề nghị: </w:t>
      </w:r>
      <w:r w:rsidR="00F14F0E" w:rsidRPr="005C40A6">
        <w:rPr>
          <w:sz w:val="28"/>
          <w:szCs w:val="28"/>
        </w:rPr>
        <w:t>C</w:t>
      </w:r>
      <w:r w:rsidR="00F14F0E" w:rsidRPr="005C40A6">
        <w:rPr>
          <w:sz w:val="28"/>
          <w:szCs w:val="28"/>
          <w:lang w:val="vi-VN"/>
        </w:rPr>
        <w:t>ấp điều chỉnh</w:t>
      </w:r>
      <w:r w:rsidR="00F14F0E" w:rsidRPr="005C40A6">
        <w:rPr>
          <w:sz w:val="28"/>
          <w:szCs w:val="28"/>
        </w:rPr>
        <w:t xml:space="preserve"> </w:t>
      </w:r>
      <w:r w:rsidR="00F14F0E" w:rsidRPr="005C40A6">
        <w:rPr>
          <w:sz w:val="28"/>
          <w:szCs w:val="28"/>
          <w:lang w:val="vi-VN"/>
        </w:rPr>
        <w:t>giấy phép hoạt động cơ sở khám bệnh chữa bệnh.</w:t>
      </w:r>
    </w:p>
    <w:p w14:paraId="096E80AB" w14:textId="199EBCF8" w:rsidR="00F14F0E" w:rsidRPr="005C40A6" w:rsidRDefault="004E0CBE" w:rsidP="00F14F0E">
      <w:pPr>
        <w:spacing w:before="120"/>
        <w:jc w:val="both"/>
        <w:rPr>
          <w:sz w:val="28"/>
          <w:szCs w:val="28"/>
          <w14:ligatures w14:val="none"/>
        </w:rPr>
      </w:pPr>
      <w:proofErr w:type="spellStart"/>
      <w:r w:rsidRPr="005C40A6">
        <w:rPr>
          <w:sz w:val="28"/>
          <w:szCs w:val="28"/>
          <w14:ligatures w14:val="none"/>
        </w:rPr>
        <w:t>Hình</w:t>
      </w:r>
      <w:proofErr w:type="spellEnd"/>
      <w:r w:rsidRPr="005C40A6">
        <w:rPr>
          <w:sz w:val="28"/>
          <w:szCs w:val="28"/>
          <w14:ligatures w14:val="none"/>
        </w:rPr>
        <w:t xml:space="preserve"> </w:t>
      </w:r>
      <w:proofErr w:type="spellStart"/>
      <w:r w:rsidRPr="005C40A6">
        <w:rPr>
          <w:sz w:val="28"/>
          <w:szCs w:val="28"/>
          <w14:ligatures w14:val="none"/>
        </w:rPr>
        <w:t>thức</w:t>
      </w:r>
      <w:proofErr w:type="spellEnd"/>
      <w:r w:rsidRPr="005C40A6">
        <w:rPr>
          <w:sz w:val="28"/>
          <w:szCs w:val="28"/>
          <w14:ligatures w14:val="none"/>
        </w:rPr>
        <w:t xml:space="preserve"> </w:t>
      </w:r>
      <w:proofErr w:type="spellStart"/>
      <w:r w:rsidRPr="005C40A6">
        <w:rPr>
          <w:sz w:val="28"/>
          <w:szCs w:val="28"/>
          <w14:ligatures w14:val="none"/>
        </w:rPr>
        <w:t>tổ</w:t>
      </w:r>
      <w:proofErr w:type="spellEnd"/>
      <w:r w:rsidRPr="005C40A6">
        <w:rPr>
          <w:sz w:val="28"/>
          <w:szCs w:val="28"/>
          <w14:ligatures w14:val="none"/>
        </w:rPr>
        <w:t xml:space="preserve"> </w:t>
      </w:r>
      <w:proofErr w:type="spellStart"/>
      <w:r w:rsidRPr="005C40A6">
        <w:rPr>
          <w:sz w:val="28"/>
          <w:szCs w:val="28"/>
          <w14:ligatures w14:val="none"/>
        </w:rPr>
        <w:t>chức</w:t>
      </w:r>
      <w:proofErr w:type="spellEnd"/>
      <w:r w:rsidRPr="005C40A6">
        <w:rPr>
          <w:sz w:val="28"/>
          <w:szCs w:val="28"/>
          <w14:ligatures w14:val="none"/>
        </w:rPr>
        <w:t xml:space="preserve"> </w:t>
      </w:r>
      <w:proofErr w:type="spellStart"/>
      <w:r w:rsidRPr="005C40A6">
        <w:rPr>
          <w:sz w:val="28"/>
          <w:szCs w:val="28"/>
          <w14:ligatures w14:val="none"/>
        </w:rPr>
        <w:t>đề</w:t>
      </w:r>
      <w:proofErr w:type="spellEnd"/>
      <w:r w:rsidRPr="005C40A6">
        <w:rPr>
          <w:sz w:val="28"/>
          <w:szCs w:val="28"/>
          <w14:ligatures w14:val="none"/>
        </w:rPr>
        <w:t xml:space="preserve"> </w:t>
      </w:r>
      <w:proofErr w:type="spellStart"/>
      <w:r w:rsidRPr="005C40A6">
        <w:rPr>
          <w:sz w:val="28"/>
          <w:szCs w:val="28"/>
          <w14:ligatures w14:val="none"/>
        </w:rPr>
        <w:t>nghị</w:t>
      </w:r>
      <w:proofErr w:type="spellEnd"/>
      <w:r w:rsidRPr="005C40A6">
        <w:rPr>
          <w:sz w:val="28"/>
          <w:szCs w:val="28"/>
          <w14:ligatures w14:val="none"/>
        </w:rPr>
        <w:t xml:space="preserve"> </w:t>
      </w:r>
      <w:proofErr w:type="spellStart"/>
      <w:r w:rsidRPr="005C40A6">
        <w:rPr>
          <w:sz w:val="28"/>
          <w:szCs w:val="28"/>
          <w14:ligatures w14:val="none"/>
        </w:rPr>
        <w:t>cấp</w:t>
      </w:r>
      <w:proofErr w:type="spellEnd"/>
      <w:r w:rsidRPr="005C40A6">
        <w:rPr>
          <w:sz w:val="28"/>
          <w:szCs w:val="28"/>
          <w14:ligatures w14:val="none"/>
        </w:rPr>
        <w:t xml:space="preserve"> </w:t>
      </w:r>
      <w:proofErr w:type="spellStart"/>
      <w:proofErr w:type="gramStart"/>
      <w:r w:rsidRPr="005C40A6">
        <w:rPr>
          <w:sz w:val="28"/>
          <w:szCs w:val="28"/>
          <w14:ligatures w14:val="none"/>
        </w:rPr>
        <w:t>phép</w:t>
      </w:r>
      <w:proofErr w:type="spellEnd"/>
      <w:r w:rsidR="006F3EFE" w:rsidRPr="005C40A6">
        <w:rPr>
          <w:sz w:val="28"/>
          <w:szCs w:val="28"/>
          <w:lang w:val="vi-VN"/>
          <w14:ligatures w14:val="none"/>
        </w:rPr>
        <w:t>:</w:t>
      </w:r>
      <w:proofErr w:type="spellStart"/>
      <w:r w:rsidR="00F14F0E" w:rsidRPr="005C40A6">
        <w:rPr>
          <w:sz w:val="28"/>
          <w:szCs w:val="28"/>
          <w14:ligatures w14:val="none"/>
        </w:rPr>
        <w:t>phòng</w:t>
      </w:r>
      <w:proofErr w:type="spellEnd"/>
      <w:proofErr w:type="gramEnd"/>
      <w:r w:rsidR="00F14F0E" w:rsidRPr="005C40A6">
        <w:rPr>
          <w:sz w:val="28"/>
          <w:szCs w:val="28"/>
          <w14:ligatures w14:val="none"/>
        </w:rPr>
        <w:t xml:space="preserve"> </w:t>
      </w:r>
      <w:proofErr w:type="spellStart"/>
      <w:r w:rsidR="00F14F0E" w:rsidRPr="005C40A6">
        <w:rPr>
          <w:sz w:val="28"/>
          <w:szCs w:val="28"/>
          <w14:ligatures w14:val="none"/>
        </w:rPr>
        <w:t>khám</w:t>
      </w:r>
      <w:proofErr w:type="spellEnd"/>
      <w:r w:rsidR="00F14F0E" w:rsidRPr="005C40A6">
        <w:rPr>
          <w:sz w:val="28"/>
          <w:szCs w:val="28"/>
          <w14:ligatures w14:val="none"/>
        </w:rPr>
        <w:t xml:space="preserve"> </w:t>
      </w:r>
      <w:proofErr w:type="spellStart"/>
      <w:r w:rsidR="00F14F0E" w:rsidRPr="005C40A6">
        <w:rPr>
          <w:sz w:val="28"/>
          <w:szCs w:val="28"/>
          <w14:ligatures w14:val="none"/>
        </w:rPr>
        <w:t>chuyên</w:t>
      </w:r>
      <w:proofErr w:type="spellEnd"/>
      <w:r w:rsidR="00F14F0E" w:rsidRPr="005C40A6">
        <w:rPr>
          <w:sz w:val="28"/>
          <w:szCs w:val="28"/>
          <w14:ligatures w14:val="none"/>
        </w:rPr>
        <w:t xml:space="preserve"> khoa </w:t>
      </w:r>
      <w:proofErr w:type="spellStart"/>
      <w:r w:rsidR="00F14F0E" w:rsidRPr="005C40A6">
        <w:rPr>
          <w:sz w:val="28"/>
          <w:szCs w:val="28"/>
          <w14:ligatures w14:val="none"/>
        </w:rPr>
        <w:t>răng</w:t>
      </w:r>
      <w:proofErr w:type="spellEnd"/>
      <w:r w:rsidR="00F14F0E" w:rsidRPr="005C40A6">
        <w:rPr>
          <w:sz w:val="28"/>
          <w:szCs w:val="28"/>
          <w14:ligatures w14:val="none"/>
        </w:rPr>
        <w:t xml:space="preserve"> </w:t>
      </w:r>
      <w:proofErr w:type="spellStart"/>
      <w:r w:rsidR="00F14F0E" w:rsidRPr="005C40A6">
        <w:rPr>
          <w:sz w:val="28"/>
          <w:szCs w:val="28"/>
          <w14:ligatures w14:val="none"/>
        </w:rPr>
        <w:t>hàm</w:t>
      </w:r>
      <w:proofErr w:type="spellEnd"/>
      <w:r w:rsidR="00F14F0E" w:rsidRPr="005C40A6">
        <w:rPr>
          <w:sz w:val="28"/>
          <w:szCs w:val="28"/>
          <w14:ligatures w14:val="none"/>
        </w:rPr>
        <w:t xml:space="preserve"> </w:t>
      </w:r>
      <w:proofErr w:type="spellStart"/>
      <w:r w:rsidR="00F14F0E" w:rsidRPr="005C40A6">
        <w:rPr>
          <w:sz w:val="28"/>
          <w:szCs w:val="28"/>
          <w14:ligatures w14:val="none"/>
        </w:rPr>
        <w:t>mặt</w:t>
      </w:r>
      <w:proofErr w:type="spellEnd"/>
    </w:p>
    <w:p w14:paraId="2FED4F6D" w14:textId="748D0271" w:rsidR="004E0CBE" w:rsidRPr="005C40A6" w:rsidRDefault="004E0CBE" w:rsidP="00F14F0E">
      <w:pPr>
        <w:spacing w:before="120"/>
        <w:jc w:val="both"/>
        <w:rPr>
          <w:sz w:val="28"/>
          <w:szCs w:val="28"/>
          <w:lang w:val="vi-VN"/>
          <w14:ligatures w14:val="none"/>
        </w:rPr>
      </w:pPr>
      <w:r w:rsidRPr="005C40A6">
        <w:rPr>
          <w:sz w:val="28"/>
          <w:szCs w:val="28"/>
          <w:lang w:val="vi-VN"/>
          <w14:ligatures w14:val="none"/>
        </w:rPr>
        <w:t>Thời gian làm việc hằng ngày: ................................</w:t>
      </w:r>
      <w:r w:rsidR="00A020F7" w:rsidRPr="005C40A6">
        <w:rPr>
          <w:sz w:val="28"/>
          <w:szCs w:val="28"/>
          <w14:ligatures w14:val="none"/>
        </w:rPr>
        <w:t>............</w:t>
      </w:r>
      <w:r w:rsidRPr="005C40A6">
        <w:rPr>
          <w:sz w:val="28"/>
          <w:szCs w:val="28"/>
          <w:lang w:val="vi-VN"/>
          <w14:ligatures w14:val="none"/>
        </w:rPr>
        <w:t>.......................................</w:t>
      </w:r>
    </w:p>
    <w:p w14:paraId="092FAA1A" w14:textId="7F00F7E6" w:rsidR="00087F95" w:rsidRPr="005C40A6" w:rsidRDefault="004E0CBE" w:rsidP="00A020F7">
      <w:pPr>
        <w:spacing w:before="120"/>
        <w:ind w:firstLine="567"/>
        <w:jc w:val="both"/>
        <w:rPr>
          <w:sz w:val="28"/>
          <w:szCs w:val="28"/>
          <w:lang w:val="vi-VN"/>
          <w14:ligatures w14:val="none"/>
        </w:rPr>
      </w:pPr>
      <w:proofErr w:type="spellStart"/>
      <w:r w:rsidRPr="005C40A6">
        <w:rPr>
          <w:sz w:val="28"/>
          <w:szCs w:val="28"/>
          <w14:ligatures w14:val="none"/>
        </w:rPr>
        <w:t>Hồ</w:t>
      </w:r>
      <w:proofErr w:type="spellEnd"/>
      <w:r w:rsidRPr="005C40A6">
        <w:rPr>
          <w:sz w:val="28"/>
          <w:szCs w:val="28"/>
          <w14:ligatures w14:val="none"/>
        </w:rPr>
        <w:t xml:space="preserve"> </w:t>
      </w:r>
      <w:proofErr w:type="spellStart"/>
      <w:r w:rsidRPr="005C40A6">
        <w:rPr>
          <w:sz w:val="28"/>
          <w:szCs w:val="28"/>
          <w14:ligatures w14:val="none"/>
        </w:rPr>
        <w:t>sơ</w:t>
      </w:r>
      <w:proofErr w:type="spellEnd"/>
      <w:r w:rsidRPr="005C40A6">
        <w:rPr>
          <w:sz w:val="28"/>
          <w:szCs w:val="28"/>
          <w14:ligatures w14:val="none"/>
        </w:rPr>
        <w:t xml:space="preserve"> </w:t>
      </w:r>
      <w:r w:rsidR="006F3EFE" w:rsidRPr="005C40A6">
        <w:rPr>
          <w:sz w:val="28"/>
          <w:szCs w:val="28"/>
          <w:lang w:val="vi-VN"/>
          <w14:ligatures w14:val="none"/>
        </w:rPr>
        <w:t xml:space="preserve">gửi kèm theo đơn này gồm các giấy tờ sau đây: </w:t>
      </w:r>
      <w:r w:rsidR="006F3EFE" w:rsidRPr="005C40A6">
        <w:rPr>
          <w:rStyle w:val="FootnoteReference"/>
          <w:sz w:val="28"/>
          <w:szCs w:val="28"/>
          <w:lang w:val="vi-VN"/>
          <w14:ligatures w14:val="none"/>
        </w:rPr>
        <w:footnoteReference w:id="90"/>
      </w:r>
    </w:p>
    <w:p w14:paraId="785921BD" w14:textId="4B4BC095" w:rsidR="00087F95" w:rsidRPr="005C40A6" w:rsidRDefault="006F3EFE" w:rsidP="00A020F7">
      <w:pPr>
        <w:spacing w:before="120"/>
        <w:ind w:firstLine="567"/>
        <w:jc w:val="both"/>
        <w:rPr>
          <w:sz w:val="28"/>
          <w:szCs w:val="28"/>
          <w14:ligatures w14:val="none"/>
        </w:rPr>
      </w:pPr>
      <w:r w:rsidRPr="005C40A6">
        <w:rPr>
          <w:sz w:val="28"/>
          <w:szCs w:val="28"/>
          <w:lang w:val="vi-VN"/>
          <w14:ligatures w14:val="none"/>
        </w:rPr>
        <w:t xml:space="preserve">(1) </w:t>
      </w:r>
      <w:proofErr w:type="spellStart"/>
      <w:r w:rsidR="00F14F0E" w:rsidRPr="005C40A6">
        <w:rPr>
          <w:sz w:val="28"/>
          <w:szCs w:val="28"/>
          <w14:ligatures w14:val="none"/>
        </w:rPr>
        <w:t>Bản</w:t>
      </w:r>
      <w:proofErr w:type="spellEnd"/>
      <w:r w:rsidR="00F14F0E" w:rsidRPr="005C40A6">
        <w:rPr>
          <w:sz w:val="28"/>
          <w:szCs w:val="28"/>
          <w14:ligatures w14:val="none"/>
        </w:rPr>
        <w:t xml:space="preserve"> </w:t>
      </w:r>
      <w:proofErr w:type="spellStart"/>
      <w:r w:rsidR="00F14F0E" w:rsidRPr="005C40A6">
        <w:rPr>
          <w:sz w:val="28"/>
          <w:szCs w:val="28"/>
          <w14:ligatures w14:val="none"/>
        </w:rPr>
        <w:t>gốc</w:t>
      </w:r>
      <w:proofErr w:type="spellEnd"/>
      <w:r w:rsidR="00F14F0E" w:rsidRPr="005C40A6">
        <w:rPr>
          <w:sz w:val="28"/>
          <w:szCs w:val="28"/>
          <w14:ligatures w14:val="none"/>
        </w:rPr>
        <w:t xml:space="preserve"> </w:t>
      </w:r>
      <w:proofErr w:type="spellStart"/>
      <w:r w:rsidR="00F14F0E" w:rsidRPr="005C40A6">
        <w:rPr>
          <w:sz w:val="28"/>
          <w:szCs w:val="28"/>
          <w14:ligatures w14:val="none"/>
        </w:rPr>
        <w:t>giấy</w:t>
      </w:r>
      <w:proofErr w:type="spellEnd"/>
      <w:r w:rsidR="00F14F0E" w:rsidRPr="005C40A6">
        <w:rPr>
          <w:sz w:val="28"/>
          <w:szCs w:val="28"/>
          <w14:ligatures w14:val="none"/>
        </w:rPr>
        <w:t xml:space="preserve"> </w:t>
      </w:r>
      <w:proofErr w:type="spellStart"/>
      <w:r w:rsidR="00F14F0E" w:rsidRPr="005C40A6">
        <w:rPr>
          <w:sz w:val="28"/>
          <w:szCs w:val="28"/>
          <w14:ligatures w14:val="none"/>
        </w:rPr>
        <w:t>phép</w:t>
      </w:r>
      <w:proofErr w:type="spellEnd"/>
      <w:r w:rsidR="00F14F0E" w:rsidRPr="005C40A6">
        <w:rPr>
          <w:sz w:val="28"/>
          <w:szCs w:val="28"/>
          <w14:ligatures w14:val="none"/>
        </w:rPr>
        <w:t xml:space="preserve"> </w:t>
      </w:r>
      <w:proofErr w:type="spellStart"/>
      <w:r w:rsidR="00F14F0E" w:rsidRPr="005C40A6">
        <w:rPr>
          <w:sz w:val="28"/>
          <w:szCs w:val="28"/>
          <w14:ligatures w14:val="none"/>
        </w:rPr>
        <w:t>hoạt</w:t>
      </w:r>
      <w:proofErr w:type="spellEnd"/>
      <w:r w:rsidR="00F14F0E" w:rsidRPr="005C40A6">
        <w:rPr>
          <w:sz w:val="28"/>
          <w:szCs w:val="28"/>
          <w14:ligatures w14:val="none"/>
        </w:rPr>
        <w:t xml:space="preserve"> </w:t>
      </w:r>
      <w:proofErr w:type="spellStart"/>
      <w:r w:rsidR="00F14F0E" w:rsidRPr="005C40A6">
        <w:rPr>
          <w:sz w:val="28"/>
          <w:szCs w:val="28"/>
          <w14:ligatures w14:val="none"/>
        </w:rPr>
        <w:t>động</w:t>
      </w:r>
      <w:proofErr w:type="spellEnd"/>
      <w:r w:rsidR="00F14F0E" w:rsidRPr="005C40A6">
        <w:rPr>
          <w:sz w:val="28"/>
          <w:szCs w:val="28"/>
          <w14:ligatures w14:val="none"/>
        </w:rPr>
        <w:t xml:space="preserve"> </w:t>
      </w:r>
      <w:proofErr w:type="spellStart"/>
      <w:r w:rsidR="00F14F0E" w:rsidRPr="005C40A6">
        <w:rPr>
          <w:sz w:val="28"/>
          <w:szCs w:val="28"/>
          <w14:ligatures w14:val="none"/>
        </w:rPr>
        <w:t>khám</w:t>
      </w:r>
      <w:proofErr w:type="spellEnd"/>
      <w:r w:rsidR="00F14F0E" w:rsidRPr="005C40A6">
        <w:rPr>
          <w:sz w:val="28"/>
          <w:szCs w:val="28"/>
          <w14:ligatures w14:val="none"/>
        </w:rPr>
        <w:t xml:space="preserve"> </w:t>
      </w:r>
      <w:proofErr w:type="spellStart"/>
      <w:r w:rsidR="00F14F0E" w:rsidRPr="005C40A6">
        <w:rPr>
          <w:sz w:val="28"/>
          <w:szCs w:val="28"/>
          <w14:ligatures w14:val="none"/>
        </w:rPr>
        <w:t>bệnh</w:t>
      </w:r>
      <w:proofErr w:type="spellEnd"/>
      <w:r w:rsidR="00F14F0E" w:rsidRPr="005C40A6">
        <w:rPr>
          <w:sz w:val="28"/>
          <w:szCs w:val="28"/>
          <w14:ligatures w14:val="none"/>
        </w:rPr>
        <w:t xml:space="preserve">, </w:t>
      </w:r>
      <w:proofErr w:type="spellStart"/>
      <w:r w:rsidR="00F14F0E" w:rsidRPr="005C40A6">
        <w:rPr>
          <w:sz w:val="28"/>
          <w:szCs w:val="28"/>
          <w14:ligatures w14:val="none"/>
        </w:rPr>
        <w:t>chữa</w:t>
      </w:r>
      <w:proofErr w:type="spellEnd"/>
      <w:r w:rsidR="00F14F0E" w:rsidRPr="005C40A6">
        <w:rPr>
          <w:sz w:val="28"/>
          <w:szCs w:val="28"/>
          <w14:ligatures w14:val="none"/>
        </w:rPr>
        <w:t xml:space="preserve"> </w:t>
      </w:r>
      <w:proofErr w:type="spellStart"/>
      <w:r w:rsidR="00F14F0E" w:rsidRPr="005C40A6">
        <w:rPr>
          <w:sz w:val="28"/>
          <w:szCs w:val="28"/>
          <w14:ligatures w14:val="none"/>
        </w:rPr>
        <w:t>bệnh</w:t>
      </w:r>
      <w:proofErr w:type="spellEnd"/>
      <w:r w:rsidR="00F14F0E" w:rsidRPr="005C40A6">
        <w:rPr>
          <w:sz w:val="28"/>
          <w:szCs w:val="28"/>
          <w14:ligatures w14:val="none"/>
        </w:rPr>
        <w:t xml:space="preserve"> </w:t>
      </w:r>
      <w:proofErr w:type="spellStart"/>
      <w:r w:rsidR="00F14F0E" w:rsidRPr="005C40A6">
        <w:rPr>
          <w:sz w:val="28"/>
          <w:szCs w:val="28"/>
          <w14:ligatures w14:val="none"/>
        </w:rPr>
        <w:t>đã</w:t>
      </w:r>
      <w:proofErr w:type="spellEnd"/>
      <w:r w:rsidR="00F14F0E" w:rsidRPr="005C40A6">
        <w:rPr>
          <w:sz w:val="28"/>
          <w:szCs w:val="28"/>
          <w14:ligatures w14:val="none"/>
        </w:rPr>
        <w:t xml:space="preserve"> </w:t>
      </w:r>
      <w:proofErr w:type="spellStart"/>
      <w:r w:rsidR="00F14F0E" w:rsidRPr="005C40A6">
        <w:rPr>
          <w:sz w:val="28"/>
          <w:szCs w:val="28"/>
          <w14:ligatures w14:val="none"/>
        </w:rPr>
        <w:t>cấp</w:t>
      </w:r>
      <w:proofErr w:type="spellEnd"/>
    </w:p>
    <w:p w14:paraId="0E704DEB" w14:textId="227B0265" w:rsidR="00087F95" w:rsidRPr="005C40A6" w:rsidRDefault="006F3EFE" w:rsidP="00A020F7">
      <w:pPr>
        <w:spacing w:before="120"/>
        <w:ind w:firstLine="567"/>
        <w:jc w:val="both"/>
        <w:rPr>
          <w:sz w:val="28"/>
          <w:szCs w:val="28"/>
          <w14:ligatures w14:val="none"/>
        </w:rPr>
      </w:pPr>
      <w:r w:rsidRPr="005C40A6">
        <w:rPr>
          <w:sz w:val="28"/>
          <w:szCs w:val="28"/>
          <w:lang w:val="vi-VN"/>
          <w14:ligatures w14:val="none"/>
        </w:rPr>
        <w:t>(2)</w:t>
      </w:r>
      <w:r w:rsidR="00F14F0E" w:rsidRPr="005C40A6">
        <w:rPr>
          <w:sz w:val="28"/>
          <w:szCs w:val="28"/>
          <w14:ligatures w14:val="none"/>
        </w:rPr>
        <w:t xml:space="preserve"> </w:t>
      </w:r>
      <w:proofErr w:type="spellStart"/>
      <w:r w:rsidR="005C40A6" w:rsidRPr="005C40A6">
        <w:rPr>
          <w:sz w:val="28"/>
          <w:szCs w:val="28"/>
          <w14:ligatures w14:val="none"/>
        </w:rPr>
        <w:t>Bản</w:t>
      </w:r>
      <w:proofErr w:type="spellEnd"/>
      <w:r w:rsidR="005C40A6" w:rsidRPr="005C40A6">
        <w:rPr>
          <w:sz w:val="28"/>
          <w:szCs w:val="28"/>
          <w14:ligatures w14:val="none"/>
        </w:rPr>
        <w:t xml:space="preserve"> </w:t>
      </w:r>
      <w:proofErr w:type="spellStart"/>
      <w:r w:rsidR="005C40A6" w:rsidRPr="005C40A6">
        <w:rPr>
          <w:sz w:val="28"/>
          <w:szCs w:val="28"/>
          <w14:ligatures w14:val="none"/>
        </w:rPr>
        <w:t>sao</w:t>
      </w:r>
      <w:proofErr w:type="spellEnd"/>
      <w:r w:rsidR="005C40A6" w:rsidRPr="005C40A6">
        <w:rPr>
          <w:sz w:val="28"/>
          <w:szCs w:val="28"/>
          <w14:ligatures w14:val="none"/>
        </w:rPr>
        <w:t xml:space="preserve"> </w:t>
      </w:r>
      <w:proofErr w:type="spellStart"/>
      <w:r w:rsidR="00F14F0E" w:rsidRPr="005C40A6">
        <w:rPr>
          <w:sz w:val="28"/>
          <w:szCs w:val="28"/>
          <w14:ligatures w14:val="none"/>
        </w:rPr>
        <w:t>Giấy</w:t>
      </w:r>
      <w:proofErr w:type="spellEnd"/>
      <w:r w:rsidR="00F14F0E" w:rsidRPr="005C40A6">
        <w:rPr>
          <w:sz w:val="28"/>
          <w:szCs w:val="28"/>
          <w14:ligatures w14:val="none"/>
        </w:rPr>
        <w:t xml:space="preserve"> </w:t>
      </w:r>
      <w:proofErr w:type="spellStart"/>
      <w:r w:rsidR="00F14F0E" w:rsidRPr="005C40A6">
        <w:rPr>
          <w:sz w:val="28"/>
          <w:szCs w:val="28"/>
          <w14:ligatures w14:val="none"/>
        </w:rPr>
        <w:t>đăng</w:t>
      </w:r>
      <w:proofErr w:type="spellEnd"/>
      <w:r w:rsidR="00F14F0E" w:rsidRPr="005C40A6">
        <w:rPr>
          <w:sz w:val="28"/>
          <w:szCs w:val="28"/>
          <w14:ligatures w14:val="none"/>
        </w:rPr>
        <w:t xml:space="preserve"> </w:t>
      </w:r>
      <w:proofErr w:type="spellStart"/>
      <w:r w:rsidR="00F14F0E" w:rsidRPr="005C40A6">
        <w:rPr>
          <w:sz w:val="28"/>
          <w:szCs w:val="28"/>
          <w14:ligatures w14:val="none"/>
        </w:rPr>
        <w:t>ký</w:t>
      </w:r>
      <w:proofErr w:type="spellEnd"/>
      <w:r w:rsidR="00F14F0E" w:rsidRPr="005C40A6">
        <w:rPr>
          <w:sz w:val="28"/>
          <w:szCs w:val="28"/>
          <w14:ligatures w14:val="none"/>
        </w:rPr>
        <w:t xml:space="preserve"> </w:t>
      </w:r>
      <w:proofErr w:type="spellStart"/>
      <w:r w:rsidR="00F14F0E" w:rsidRPr="005C40A6">
        <w:rPr>
          <w:sz w:val="28"/>
          <w:szCs w:val="28"/>
          <w14:ligatures w14:val="none"/>
        </w:rPr>
        <w:t>kinh</w:t>
      </w:r>
      <w:proofErr w:type="spellEnd"/>
      <w:r w:rsidR="00F14F0E" w:rsidRPr="005C40A6">
        <w:rPr>
          <w:sz w:val="28"/>
          <w:szCs w:val="28"/>
          <w14:ligatures w14:val="none"/>
        </w:rPr>
        <w:t xml:space="preserve"> </w:t>
      </w:r>
      <w:proofErr w:type="spellStart"/>
      <w:r w:rsidR="00F14F0E" w:rsidRPr="005C40A6">
        <w:rPr>
          <w:sz w:val="28"/>
          <w:szCs w:val="28"/>
          <w14:ligatures w14:val="none"/>
        </w:rPr>
        <w:t>doanh</w:t>
      </w:r>
      <w:proofErr w:type="spellEnd"/>
    </w:p>
    <w:p w14:paraId="0569E666" w14:textId="1C2FBD58" w:rsidR="00087F95" w:rsidRPr="005C40A6" w:rsidRDefault="006F3EFE" w:rsidP="00A020F7">
      <w:pPr>
        <w:spacing w:before="120"/>
        <w:ind w:firstLine="567"/>
        <w:jc w:val="both"/>
        <w:rPr>
          <w:sz w:val="28"/>
          <w:szCs w:val="28"/>
          <w14:ligatures w14:val="none"/>
        </w:rPr>
      </w:pPr>
      <w:r w:rsidRPr="005C40A6">
        <w:rPr>
          <w:sz w:val="28"/>
          <w:szCs w:val="28"/>
          <w:lang w:val="vi-VN"/>
          <w14:ligatures w14:val="none"/>
        </w:rPr>
        <w:t xml:space="preserve">(3) </w:t>
      </w:r>
      <w:proofErr w:type="spellStart"/>
      <w:r w:rsidR="005C40A6" w:rsidRPr="005C40A6">
        <w:rPr>
          <w:sz w:val="28"/>
          <w:szCs w:val="28"/>
          <w14:ligatures w14:val="none"/>
        </w:rPr>
        <w:t>Đơn</w:t>
      </w:r>
      <w:proofErr w:type="spellEnd"/>
      <w:r w:rsidR="005C40A6" w:rsidRPr="005C40A6">
        <w:rPr>
          <w:sz w:val="28"/>
          <w:szCs w:val="28"/>
          <w14:ligatures w14:val="none"/>
        </w:rPr>
        <w:t xml:space="preserve"> </w:t>
      </w:r>
      <w:proofErr w:type="spellStart"/>
      <w:r w:rsidR="005C40A6" w:rsidRPr="005C40A6">
        <w:rPr>
          <w:sz w:val="28"/>
          <w:szCs w:val="28"/>
          <w14:ligatures w14:val="none"/>
        </w:rPr>
        <w:t>điều</w:t>
      </w:r>
      <w:proofErr w:type="spellEnd"/>
      <w:r w:rsidR="005C40A6" w:rsidRPr="005C40A6">
        <w:rPr>
          <w:sz w:val="28"/>
          <w:szCs w:val="28"/>
          <w14:ligatures w14:val="none"/>
        </w:rPr>
        <w:t xml:space="preserve"> </w:t>
      </w:r>
      <w:proofErr w:type="spellStart"/>
      <w:r w:rsidR="005C40A6" w:rsidRPr="005C40A6">
        <w:rPr>
          <w:sz w:val="28"/>
          <w:szCs w:val="28"/>
          <w14:ligatures w14:val="none"/>
        </w:rPr>
        <w:t>chỉnh</w:t>
      </w:r>
      <w:proofErr w:type="spellEnd"/>
      <w:r w:rsidR="005C40A6" w:rsidRPr="005C40A6">
        <w:rPr>
          <w:sz w:val="28"/>
          <w:szCs w:val="28"/>
          <w14:ligatures w14:val="none"/>
        </w:rPr>
        <w:t xml:space="preserve"> </w:t>
      </w:r>
      <w:proofErr w:type="spellStart"/>
      <w:r w:rsidR="005C40A6" w:rsidRPr="005C40A6">
        <w:rPr>
          <w:sz w:val="28"/>
          <w:szCs w:val="28"/>
          <w14:ligatures w14:val="none"/>
        </w:rPr>
        <w:t>thời</w:t>
      </w:r>
      <w:proofErr w:type="spellEnd"/>
      <w:r w:rsidR="005C40A6" w:rsidRPr="005C40A6">
        <w:rPr>
          <w:sz w:val="28"/>
          <w:szCs w:val="28"/>
          <w14:ligatures w14:val="none"/>
        </w:rPr>
        <w:t xml:space="preserve"> </w:t>
      </w:r>
      <w:proofErr w:type="spellStart"/>
      <w:r w:rsidR="005C40A6" w:rsidRPr="005C40A6">
        <w:rPr>
          <w:sz w:val="28"/>
          <w:szCs w:val="28"/>
          <w14:ligatures w14:val="none"/>
        </w:rPr>
        <w:t>gian</w:t>
      </w:r>
      <w:proofErr w:type="spellEnd"/>
      <w:r w:rsidR="005C40A6" w:rsidRPr="005C40A6">
        <w:rPr>
          <w:sz w:val="28"/>
          <w:szCs w:val="28"/>
          <w14:ligatures w14:val="none"/>
        </w:rPr>
        <w:t xml:space="preserve"> </w:t>
      </w:r>
      <w:proofErr w:type="spellStart"/>
      <w:r w:rsidR="005C40A6" w:rsidRPr="005C40A6">
        <w:rPr>
          <w:sz w:val="28"/>
          <w:szCs w:val="28"/>
          <w14:ligatures w14:val="none"/>
        </w:rPr>
        <w:t>làm</w:t>
      </w:r>
      <w:proofErr w:type="spellEnd"/>
      <w:r w:rsidR="005C40A6" w:rsidRPr="005C40A6">
        <w:rPr>
          <w:sz w:val="28"/>
          <w:szCs w:val="28"/>
          <w14:ligatures w14:val="none"/>
        </w:rPr>
        <w:t xml:space="preserve"> </w:t>
      </w:r>
      <w:proofErr w:type="spellStart"/>
      <w:r w:rsidR="005C40A6" w:rsidRPr="005C40A6">
        <w:rPr>
          <w:sz w:val="28"/>
          <w:szCs w:val="28"/>
          <w14:ligatures w14:val="none"/>
        </w:rPr>
        <w:t>việc</w:t>
      </w:r>
      <w:proofErr w:type="spellEnd"/>
    </w:p>
    <w:p w14:paraId="4AB8891B" w14:textId="7A83469B" w:rsidR="00087F95" w:rsidRPr="005C40A6" w:rsidRDefault="00087F95" w:rsidP="005C40A6">
      <w:pPr>
        <w:spacing w:before="120"/>
        <w:jc w:val="both"/>
        <w:rPr>
          <w:sz w:val="28"/>
          <w:szCs w:val="28"/>
          <w:lang w:val="vi-VN"/>
          <w14:ligatures w14:val="none"/>
        </w:rPr>
      </w:pPr>
    </w:p>
    <w:p w14:paraId="2470B78A" w14:textId="77777777" w:rsidR="00087F95" w:rsidRPr="005C40A6" w:rsidRDefault="006F3EFE" w:rsidP="00A020F7">
      <w:pPr>
        <w:spacing w:before="120"/>
        <w:ind w:firstLine="567"/>
        <w:jc w:val="both"/>
        <w:rPr>
          <w:sz w:val="28"/>
          <w:szCs w:val="28"/>
          <w:lang w:val="vi-VN"/>
          <w14:ligatures w14:val="none"/>
        </w:rPr>
      </w:pPr>
      <w:r w:rsidRPr="005C40A6">
        <w:rPr>
          <w:sz w:val="28"/>
          <w:szCs w:val="28"/>
          <w:lang w:val="vi-VN"/>
          <w14:ligatures w14:val="none"/>
        </w:rPr>
        <w:t>Kính đề nghị quý cơ quan xem xét và cấp giấy phép hoạt động.</w:t>
      </w:r>
    </w:p>
    <w:p w14:paraId="133DDDBC" w14:textId="77777777" w:rsidR="00087F95" w:rsidRDefault="006F3EFE">
      <w:pPr>
        <w:spacing w:before="120" w:after="120"/>
        <w:ind w:firstLine="720"/>
        <w:rPr>
          <w:sz w:val="28"/>
          <w:szCs w:val="28"/>
          <w:lang w:val="vi-VN"/>
          <w14:ligatures w14:val="none"/>
        </w:rPr>
      </w:pPr>
      <w:r>
        <w:rPr>
          <w:sz w:val="28"/>
          <w:szCs w:val="28"/>
          <w:lang w:val="vi-VN"/>
          <w14:ligatures w14:val="none"/>
        </w:rPr>
        <w:t> </w:t>
      </w:r>
    </w:p>
    <w:tbl>
      <w:tblPr>
        <w:tblW w:w="0" w:type="auto"/>
        <w:tblCellMar>
          <w:left w:w="0" w:type="dxa"/>
          <w:right w:w="0" w:type="dxa"/>
        </w:tblCellMar>
        <w:tblLook w:val="04A0" w:firstRow="1" w:lastRow="0" w:firstColumn="1" w:lastColumn="0" w:noHBand="0" w:noVBand="1"/>
      </w:tblPr>
      <w:tblGrid>
        <w:gridCol w:w="4428"/>
        <w:gridCol w:w="4428"/>
      </w:tblGrid>
      <w:tr w:rsidR="00087F95" w:rsidRPr="00D3119A" w14:paraId="1E84CC98" w14:textId="77777777">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14:paraId="47703C67" w14:textId="77777777" w:rsidR="00087F95" w:rsidRDefault="006F3EFE">
            <w:pPr>
              <w:spacing w:before="120" w:after="120"/>
              <w:ind w:firstLine="720"/>
              <w:rPr>
                <w:sz w:val="28"/>
                <w:szCs w:val="28"/>
                <w:lang w:val="vi-VN"/>
                <w14:ligatures w14:val="none"/>
              </w:rPr>
            </w:pPr>
            <w:r>
              <w:rPr>
                <w:sz w:val="28"/>
                <w:szCs w:val="28"/>
                <w:lang w:val="vi-VN"/>
                <w14:ligatures w14:val="none"/>
              </w:rPr>
              <w:t> </w:t>
            </w:r>
          </w:p>
        </w:tc>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14:paraId="214FCCDA" w14:textId="77777777" w:rsidR="00087F95" w:rsidRDefault="004E0CBE" w:rsidP="002B7916">
            <w:pPr>
              <w:spacing w:before="60" w:after="60"/>
              <w:jc w:val="center"/>
              <w:rPr>
                <w:b/>
                <w:bCs/>
                <w:sz w:val="28"/>
                <w:szCs w:val="26"/>
                <w14:ligatures w14:val="none"/>
              </w:rPr>
            </w:pPr>
            <w:r w:rsidRPr="00A020F7">
              <w:rPr>
                <w:b/>
                <w:bCs/>
                <w:sz w:val="28"/>
                <w:szCs w:val="26"/>
                <w14:ligatures w14:val="none"/>
              </w:rPr>
              <w:t>ĐẠI DIỆN CƠ SỞ</w:t>
            </w:r>
            <w:r w:rsidR="002B7916" w:rsidRPr="00A020F7">
              <w:rPr>
                <w:b/>
                <w:bCs/>
                <w:sz w:val="28"/>
                <w:szCs w:val="26"/>
                <w14:ligatures w14:val="none"/>
              </w:rPr>
              <w:t xml:space="preserve"> ĐỀ NGHỊ</w:t>
            </w:r>
            <w:r>
              <w:rPr>
                <w:rStyle w:val="FootnoteReference"/>
                <w:b/>
                <w:bCs/>
                <w:sz w:val="26"/>
                <w:szCs w:val="26"/>
                <w14:ligatures w14:val="none"/>
              </w:rPr>
              <w:footnoteReference w:id="91"/>
            </w:r>
          </w:p>
          <w:p w14:paraId="7C71434C" w14:textId="77777777" w:rsidR="005C40A6" w:rsidRDefault="005C40A6" w:rsidP="002B7916">
            <w:pPr>
              <w:spacing w:before="60" w:after="60"/>
              <w:jc w:val="center"/>
              <w:rPr>
                <w:b/>
                <w:bCs/>
                <w:sz w:val="26"/>
                <w:szCs w:val="26"/>
                <w14:ligatures w14:val="none"/>
              </w:rPr>
            </w:pPr>
          </w:p>
          <w:p w14:paraId="63D09BDB" w14:textId="77777777" w:rsidR="005C40A6" w:rsidRDefault="005C40A6" w:rsidP="002B7916">
            <w:pPr>
              <w:spacing w:before="60" w:after="60"/>
              <w:jc w:val="center"/>
              <w:rPr>
                <w:b/>
                <w:bCs/>
                <w:sz w:val="26"/>
                <w:szCs w:val="26"/>
                <w14:ligatures w14:val="none"/>
              </w:rPr>
            </w:pPr>
          </w:p>
          <w:p w14:paraId="490E8410" w14:textId="77777777" w:rsidR="005C40A6" w:rsidRDefault="005C40A6" w:rsidP="002B7916">
            <w:pPr>
              <w:spacing w:before="60" w:after="60"/>
              <w:jc w:val="center"/>
              <w:rPr>
                <w:b/>
                <w:bCs/>
                <w:sz w:val="26"/>
                <w:szCs w:val="26"/>
                <w14:ligatures w14:val="none"/>
              </w:rPr>
            </w:pPr>
          </w:p>
          <w:p w14:paraId="41AFCD2E" w14:textId="77777777" w:rsidR="005C40A6" w:rsidRDefault="005C40A6" w:rsidP="002B7916">
            <w:pPr>
              <w:spacing w:before="60" w:after="60"/>
              <w:jc w:val="center"/>
              <w:rPr>
                <w:b/>
                <w:bCs/>
                <w:sz w:val="26"/>
                <w:szCs w:val="26"/>
                <w14:ligatures w14:val="none"/>
              </w:rPr>
            </w:pPr>
          </w:p>
          <w:p w14:paraId="2CE9302B" w14:textId="77777777" w:rsidR="005C40A6" w:rsidRDefault="005C40A6" w:rsidP="002B7916">
            <w:pPr>
              <w:spacing w:before="60" w:after="60"/>
              <w:jc w:val="center"/>
              <w:rPr>
                <w:b/>
                <w:bCs/>
                <w:sz w:val="26"/>
                <w:szCs w:val="26"/>
                <w14:ligatures w14:val="none"/>
              </w:rPr>
            </w:pPr>
          </w:p>
          <w:p w14:paraId="37CA23B8" w14:textId="105F23B2" w:rsidR="005C40A6" w:rsidRPr="002B7916" w:rsidRDefault="005C40A6" w:rsidP="002B7916">
            <w:pPr>
              <w:spacing w:before="60" w:after="60"/>
              <w:jc w:val="center"/>
              <w:rPr>
                <w:b/>
                <w:bCs/>
                <w:sz w:val="26"/>
                <w:szCs w:val="26"/>
                <w14:ligatures w14:val="none"/>
              </w:rPr>
            </w:pPr>
          </w:p>
        </w:tc>
      </w:tr>
    </w:tbl>
    <w:p w14:paraId="67A9AD05" w14:textId="79D6A579" w:rsidR="00A020F7" w:rsidRDefault="00A020F7">
      <w:pPr>
        <w:jc w:val="center"/>
        <w:rPr>
          <w:i/>
          <w:iCs/>
          <w:sz w:val="26"/>
          <w:szCs w:val="26"/>
          <w:lang w:val="vi-VN"/>
        </w:rPr>
      </w:pPr>
    </w:p>
    <w:p w14:paraId="3A971EEC" w14:textId="77777777" w:rsidR="00A020F7" w:rsidRDefault="00A020F7">
      <w:pPr>
        <w:rPr>
          <w:i/>
          <w:iCs/>
          <w:sz w:val="26"/>
          <w:szCs w:val="26"/>
          <w:lang w:val="vi-VN"/>
        </w:rPr>
      </w:pPr>
      <w:r>
        <w:rPr>
          <w:i/>
          <w:iCs/>
          <w:sz w:val="26"/>
          <w:szCs w:val="26"/>
          <w:lang w:val="vi-VN"/>
        </w:rPr>
        <w:br w:type="page"/>
      </w:r>
    </w:p>
    <w:p w14:paraId="48C2F24F" w14:textId="77777777" w:rsidR="00087F95" w:rsidRDefault="00087F95">
      <w:pPr>
        <w:jc w:val="center"/>
        <w:rPr>
          <w:i/>
          <w:iCs/>
          <w:sz w:val="26"/>
          <w:szCs w:val="26"/>
          <w:lang w:val="vi-VN"/>
        </w:rPr>
        <w:sectPr w:rsidR="00087F95">
          <w:footnotePr>
            <w:numRestart w:val="eachSect"/>
          </w:footnotePr>
          <w:endnotePr>
            <w:numFmt w:val="decimal"/>
            <w:numRestart w:val="eachSect"/>
          </w:endnotePr>
          <w:type w:val="continuous"/>
          <w:pgSz w:w="11907" w:h="16840"/>
          <w:pgMar w:top="1134" w:right="1275" w:bottom="1134" w:left="1418" w:header="720" w:footer="720" w:gutter="0"/>
          <w:cols w:space="720"/>
          <w:docGrid w:linePitch="381"/>
        </w:sectPr>
      </w:pPr>
    </w:p>
    <w:p w14:paraId="3DC39994" w14:textId="03CA5E65" w:rsidR="00087F95" w:rsidRPr="00C57EEA" w:rsidRDefault="006F3EFE">
      <w:pPr>
        <w:pStyle w:val="Heading2"/>
        <w:rPr>
          <w:rFonts w:ascii="Times New Roman" w:hAnsi="Times New Roman" w:cs="Times New Roman"/>
          <w:b/>
          <w:bCs/>
          <w:color w:val="auto"/>
          <w:sz w:val="28"/>
          <w:szCs w:val="28"/>
        </w:rPr>
      </w:pPr>
      <w:r>
        <w:rPr>
          <w:rFonts w:ascii="Times New Roman" w:hAnsi="Times New Roman" w:cs="Times New Roman"/>
          <w:b/>
          <w:bCs/>
          <w:color w:val="auto"/>
          <w:sz w:val="28"/>
          <w:szCs w:val="28"/>
          <w:lang w:val="vi-VN"/>
        </w:rPr>
        <w:lastRenderedPageBreak/>
        <w:t xml:space="preserve">Mẫu 03 - Điều lệ tổ chức và hoạt động </w:t>
      </w:r>
      <w:proofErr w:type="spellStart"/>
      <w:r w:rsidR="00C57EEA">
        <w:rPr>
          <w:rFonts w:ascii="Times New Roman" w:hAnsi="Times New Roman" w:cs="Times New Roman"/>
          <w:b/>
          <w:bCs/>
          <w:color w:val="auto"/>
          <w:sz w:val="28"/>
          <w:szCs w:val="28"/>
        </w:rPr>
        <w:t>đối</w:t>
      </w:r>
      <w:proofErr w:type="spellEnd"/>
      <w:r w:rsidR="00C57EEA">
        <w:rPr>
          <w:rFonts w:ascii="Times New Roman" w:hAnsi="Times New Roman" w:cs="Times New Roman"/>
          <w:b/>
          <w:bCs/>
          <w:color w:val="auto"/>
          <w:sz w:val="28"/>
          <w:szCs w:val="28"/>
        </w:rPr>
        <w:t xml:space="preserve"> </w:t>
      </w:r>
      <w:proofErr w:type="spellStart"/>
      <w:r w:rsidR="00C57EEA">
        <w:rPr>
          <w:rFonts w:ascii="Times New Roman" w:hAnsi="Times New Roman" w:cs="Times New Roman"/>
          <w:b/>
          <w:bCs/>
          <w:color w:val="auto"/>
          <w:sz w:val="28"/>
          <w:szCs w:val="28"/>
        </w:rPr>
        <w:t>với</w:t>
      </w:r>
      <w:proofErr w:type="spellEnd"/>
      <w:r w:rsidR="00C57EEA">
        <w:rPr>
          <w:rFonts w:ascii="Times New Roman" w:hAnsi="Times New Roman" w:cs="Times New Roman"/>
          <w:b/>
          <w:bCs/>
          <w:color w:val="auto"/>
          <w:sz w:val="28"/>
          <w:szCs w:val="28"/>
        </w:rPr>
        <w:t xml:space="preserve"> </w:t>
      </w:r>
      <w:proofErr w:type="spellStart"/>
      <w:r w:rsidR="00C57EEA">
        <w:rPr>
          <w:rFonts w:ascii="Times New Roman" w:hAnsi="Times New Roman" w:cs="Times New Roman"/>
          <w:b/>
          <w:bCs/>
          <w:color w:val="auto"/>
          <w:sz w:val="28"/>
          <w:szCs w:val="28"/>
        </w:rPr>
        <w:t>bệnh</w:t>
      </w:r>
      <w:proofErr w:type="spellEnd"/>
      <w:r w:rsidR="00C57EEA">
        <w:rPr>
          <w:rFonts w:ascii="Times New Roman" w:hAnsi="Times New Roman" w:cs="Times New Roman"/>
          <w:b/>
          <w:bCs/>
          <w:color w:val="auto"/>
          <w:sz w:val="28"/>
          <w:szCs w:val="28"/>
        </w:rPr>
        <w:t xml:space="preserve"> </w:t>
      </w:r>
      <w:proofErr w:type="spellStart"/>
      <w:r w:rsidR="00C57EEA">
        <w:rPr>
          <w:rFonts w:ascii="Times New Roman" w:hAnsi="Times New Roman" w:cs="Times New Roman"/>
          <w:b/>
          <w:bCs/>
          <w:color w:val="auto"/>
          <w:sz w:val="28"/>
          <w:szCs w:val="28"/>
        </w:rPr>
        <w:t>viện</w:t>
      </w:r>
      <w:proofErr w:type="spellEnd"/>
      <w:r w:rsidR="00C57EEA">
        <w:rPr>
          <w:rFonts w:ascii="Times New Roman" w:hAnsi="Times New Roman" w:cs="Times New Roman"/>
          <w:b/>
          <w:bCs/>
          <w:color w:val="auto"/>
          <w:sz w:val="28"/>
          <w:szCs w:val="28"/>
        </w:rPr>
        <w:t xml:space="preserve"> </w:t>
      </w:r>
      <w:proofErr w:type="spellStart"/>
      <w:r w:rsidR="00C57EEA">
        <w:rPr>
          <w:rFonts w:ascii="Times New Roman" w:hAnsi="Times New Roman" w:cs="Times New Roman"/>
          <w:b/>
          <w:bCs/>
          <w:color w:val="auto"/>
          <w:sz w:val="28"/>
          <w:szCs w:val="28"/>
        </w:rPr>
        <w:t>tư</w:t>
      </w:r>
      <w:proofErr w:type="spellEnd"/>
      <w:r w:rsidR="00C57EEA">
        <w:rPr>
          <w:rFonts w:ascii="Times New Roman" w:hAnsi="Times New Roman" w:cs="Times New Roman"/>
          <w:b/>
          <w:bCs/>
          <w:color w:val="auto"/>
          <w:sz w:val="28"/>
          <w:szCs w:val="28"/>
        </w:rPr>
        <w:t xml:space="preserve"> </w:t>
      </w:r>
      <w:proofErr w:type="spellStart"/>
      <w:r w:rsidR="00C57EEA">
        <w:rPr>
          <w:rFonts w:ascii="Times New Roman" w:hAnsi="Times New Roman" w:cs="Times New Roman"/>
          <w:b/>
          <w:bCs/>
          <w:color w:val="auto"/>
          <w:sz w:val="28"/>
          <w:szCs w:val="28"/>
        </w:rPr>
        <w:t>nhân</w:t>
      </w:r>
      <w:proofErr w:type="spellEnd"/>
    </w:p>
    <w:p w14:paraId="13E787DA" w14:textId="77777777" w:rsidR="00087F95" w:rsidRDefault="00087F95">
      <w:pPr>
        <w:rPr>
          <w:b/>
          <w:bCs/>
          <w:sz w:val="28"/>
          <w:szCs w:val="28"/>
          <w:lang w:val="vi-VN"/>
        </w:rPr>
      </w:pPr>
    </w:p>
    <w:tbl>
      <w:tblPr>
        <w:tblW w:w="5000" w:type="pct"/>
        <w:tblCellMar>
          <w:left w:w="0" w:type="dxa"/>
          <w:right w:w="0" w:type="dxa"/>
        </w:tblCellMar>
        <w:tblLook w:val="04A0" w:firstRow="1" w:lastRow="0" w:firstColumn="1" w:lastColumn="0" w:noHBand="0" w:noVBand="1"/>
      </w:tblPr>
      <w:tblGrid>
        <w:gridCol w:w="8873"/>
      </w:tblGrid>
      <w:tr w:rsidR="002B7916" w14:paraId="577D767E" w14:textId="77777777" w:rsidTr="002B7916">
        <w:tc>
          <w:tcPr>
            <w:tcW w:w="5000" w:type="pct"/>
            <w:tcBorders>
              <w:top w:val="nil"/>
              <w:left w:val="nil"/>
              <w:bottom w:val="nil"/>
              <w:right w:val="nil"/>
              <w:tl2br w:val="nil"/>
              <w:tr2bl w:val="nil"/>
            </w:tcBorders>
            <w:shd w:val="clear" w:color="auto" w:fill="auto"/>
            <w:tcMar>
              <w:top w:w="0" w:type="dxa"/>
              <w:left w:w="108" w:type="dxa"/>
              <w:bottom w:w="0" w:type="dxa"/>
              <w:right w:w="108" w:type="dxa"/>
            </w:tcMar>
          </w:tcPr>
          <w:p w14:paraId="2B4BC77B" w14:textId="77777777" w:rsidR="005A7611" w:rsidRDefault="002B7916" w:rsidP="005A7611">
            <w:pPr>
              <w:jc w:val="center"/>
              <w:rPr>
                <w:b/>
                <w:bCs/>
                <w:sz w:val="28"/>
                <w:szCs w:val="28"/>
                <w:lang w:val="vi-VN"/>
                <w14:ligatures w14:val="none"/>
              </w:rPr>
            </w:pPr>
            <w:r>
              <w:rPr>
                <w:b/>
                <w:bCs/>
                <w:sz w:val="28"/>
                <w:szCs w:val="28"/>
                <w:lang w:val="vi-VN"/>
                <w14:ligatures w14:val="none"/>
              </w:rPr>
              <w:t>CỘNG HÒA XÃ HỘI CHỦ NGHĨA VIỆT NAM</w:t>
            </w:r>
            <w:r>
              <w:rPr>
                <w:b/>
                <w:bCs/>
                <w:sz w:val="28"/>
                <w:szCs w:val="28"/>
                <w:lang w:val="vi-VN"/>
                <w14:ligatures w14:val="none"/>
              </w:rPr>
              <w:br/>
              <w:t>Độc lập - Tự do - Hạnh phúc</w:t>
            </w:r>
          </w:p>
          <w:p w14:paraId="4D447D08" w14:textId="38EC359D" w:rsidR="002B7916" w:rsidRDefault="005A7611" w:rsidP="005A7611">
            <w:pPr>
              <w:jc w:val="center"/>
              <w:rPr>
                <w:sz w:val="28"/>
                <w:szCs w:val="28"/>
                <w14:ligatures w14:val="none"/>
              </w:rPr>
            </w:pPr>
            <w:r>
              <w:rPr>
                <w:b/>
                <w:bCs/>
                <w:sz w:val="28"/>
                <w:szCs w:val="28"/>
                <w:vertAlign w:val="superscript"/>
                <w14:ligatures w14:val="none"/>
              </w:rPr>
              <w:t>____________________________________</w:t>
            </w:r>
            <w:r w:rsidR="002B7916">
              <w:rPr>
                <w:b/>
                <w:bCs/>
                <w:sz w:val="28"/>
                <w:szCs w:val="28"/>
                <w:lang w:val="vi-VN"/>
                <w14:ligatures w14:val="none"/>
              </w:rPr>
              <w:br/>
            </w:r>
            <w:r>
              <w:rPr>
                <w:i/>
                <w:iCs/>
                <w:sz w:val="28"/>
                <w:szCs w:val="28"/>
                <w:lang w:val="vi-VN"/>
                <w14:ligatures w14:val="none"/>
              </w:rPr>
              <w:t>……</w:t>
            </w:r>
            <w:r>
              <w:rPr>
                <w:rStyle w:val="FootnoteReference"/>
                <w:i/>
                <w:iCs/>
                <w:sz w:val="28"/>
                <w:szCs w:val="28"/>
                <w:lang w:val="vi-VN"/>
                <w14:ligatures w14:val="none"/>
              </w:rPr>
              <w:footnoteReference w:id="92"/>
            </w:r>
            <w:r>
              <w:rPr>
                <w:i/>
                <w:iCs/>
                <w:sz w:val="28"/>
                <w:szCs w:val="28"/>
                <w:lang w:val="vi-VN"/>
                <w14:ligatures w14:val="none"/>
              </w:rPr>
              <w:t>…</w:t>
            </w:r>
            <w:proofErr w:type="gramStart"/>
            <w:r>
              <w:rPr>
                <w:i/>
                <w:iCs/>
                <w:sz w:val="28"/>
                <w:szCs w:val="28"/>
                <w:lang w:val="vi-VN"/>
                <w14:ligatures w14:val="none"/>
              </w:rPr>
              <w:t>…..</w:t>
            </w:r>
            <w:proofErr w:type="gramEnd"/>
            <w:r>
              <w:rPr>
                <w:i/>
                <w:iCs/>
                <w:sz w:val="28"/>
                <w:szCs w:val="28"/>
                <w:lang w:val="vi-VN"/>
                <w14:ligatures w14:val="none"/>
              </w:rPr>
              <w:t>, ngày.... tháng... năm</w:t>
            </w:r>
            <w:r>
              <w:rPr>
                <w:i/>
                <w:iCs/>
                <w:sz w:val="28"/>
                <w:szCs w:val="28"/>
                <w14:ligatures w14:val="none"/>
              </w:rPr>
              <w:t xml:space="preserve"> </w:t>
            </w:r>
            <w:r>
              <w:rPr>
                <w:i/>
                <w:iCs/>
                <w:sz w:val="28"/>
                <w:szCs w:val="28"/>
                <w:lang w:val="vi-VN"/>
                <w14:ligatures w14:val="none"/>
              </w:rPr>
              <w:t>....</w:t>
            </w:r>
          </w:p>
        </w:tc>
      </w:tr>
    </w:tbl>
    <w:p w14:paraId="5D3CF437" w14:textId="77777777" w:rsidR="00087F95" w:rsidRDefault="006F3EFE" w:rsidP="005A7611">
      <w:pPr>
        <w:jc w:val="center"/>
        <w:rPr>
          <w:sz w:val="28"/>
          <w:szCs w:val="28"/>
          <w14:ligatures w14:val="none"/>
        </w:rPr>
      </w:pPr>
      <w:r>
        <w:rPr>
          <w:b/>
          <w:bCs/>
          <w:sz w:val="28"/>
          <w:szCs w:val="28"/>
          <w14:ligatures w14:val="none"/>
        </w:rPr>
        <w:t> </w:t>
      </w:r>
    </w:p>
    <w:p w14:paraId="0671C497" w14:textId="77777777" w:rsidR="00087F95" w:rsidRDefault="006F3EFE" w:rsidP="005A7611">
      <w:pPr>
        <w:jc w:val="center"/>
        <w:rPr>
          <w:sz w:val="28"/>
          <w:szCs w:val="28"/>
          <w14:ligatures w14:val="none"/>
        </w:rPr>
      </w:pPr>
      <w:bookmarkStart w:id="18" w:name="loai_29_name"/>
      <w:r>
        <w:rPr>
          <w:b/>
          <w:bCs/>
          <w:sz w:val="28"/>
          <w:szCs w:val="28"/>
          <w:lang w:val="vi-VN"/>
          <w14:ligatures w14:val="none"/>
        </w:rPr>
        <w:t>ĐIỀU LỆ</w:t>
      </w:r>
      <w:bookmarkEnd w:id="18"/>
    </w:p>
    <w:p w14:paraId="558F89D4" w14:textId="6D67E73A" w:rsidR="00087F95" w:rsidRDefault="006F3EFE" w:rsidP="005A7611">
      <w:pPr>
        <w:jc w:val="center"/>
        <w:rPr>
          <w:sz w:val="28"/>
          <w:szCs w:val="28"/>
          <w14:ligatures w14:val="none"/>
        </w:rPr>
      </w:pPr>
      <w:bookmarkStart w:id="19" w:name="loai_29_name_name"/>
      <w:r>
        <w:rPr>
          <w:b/>
          <w:bCs/>
          <w:sz w:val="28"/>
          <w:szCs w:val="28"/>
          <w:lang w:val="vi-VN"/>
          <w14:ligatures w14:val="none"/>
        </w:rPr>
        <w:t>Tổ chức và hoạt động</w:t>
      </w:r>
      <w:bookmarkEnd w:id="19"/>
    </w:p>
    <w:p w14:paraId="7EA773F6" w14:textId="77777777" w:rsidR="00087F95" w:rsidRDefault="006F3EFE" w:rsidP="005A7611">
      <w:pPr>
        <w:jc w:val="center"/>
        <w:rPr>
          <w:sz w:val="28"/>
          <w:szCs w:val="28"/>
          <w14:ligatures w14:val="none"/>
        </w:rPr>
      </w:pPr>
      <w:r>
        <w:rPr>
          <w:b/>
          <w:bCs/>
          <w:sz w:val="28"/>
          <w:szCs w:val="28"/>
          <w14:ligatures w14:val="none"/>
        </w:rPr>
        <w:t> </w:t>
      </w:r>
    </w:p>
    <w:p w14:paraId="79189E6C" w14:textId="77777777" w:rsidR="00087F95" w:rsidRDefault="006F3EFE" w:rsidP="005A7611">
      <w:pPr>
        <w:jc w:val="center"/>
        <w:rPr>
          <w:sz w:val="28"/>
          <w:szCs w:val="28"/>
          <w14:ligatures w14:val="none"/>
        </w:rPr>
      </w:pPr>
      <w:r>
        <w:rPr>
          <w:b/>
          <w:bCs/>
          <w:sz w:val="28"/>
          <w:szCs w:val="28"/>
          <w:lang w:val="vi-VN"/>
          <w14:ligatures w14:val="none"/>
        </w:rPr>
        <w:t xml:space="preserve">Chương I </w:t>
      </w:r>
    </w:p>
    <w:p w14:paraId="40829164" w14:textId="140CD487" w:rsidR="00087F95" w:rsidRDefault="006F3EFE" w:rsidP="005A7611">
      <w:pPr>
        <w:jc w:val="center"/>
        <w:rPr>
          <w:b/>
          <w:bCs/>
          <w:sz w:val="28"/>
          <w:szCs w:val="28"/>
          <w:lang w:val="vi-VN"/>
          <w14:ligatures w14:val="none"/>
        </w:rPr>
      </w:pPr>
      <w:r>
        <w:rPr>
          <w:b/>
          <w:bCs/>
          <w:sz w:val="28"/>
          <w:szCs w:val="28"/>
          <w:lang w:val="vi-VN"/>
          <w14:ligatures w14:val="none"/>
        </w:rPr>
        <w:t>NHỮNG QUY ĐỊNH CHUNG</w:t>
      </w:r>
    </w:p>
    <w:p w14:paraId="4B41F225" w14:textId="77777777" w:rsidR="005A7611" w:rsidRPr="005A7611" w:rsidRDefault="005A7611" w:rsidP="005A7611">
      <w:pPr>
        <w:jc w:val="center"/>
        <w:rPr>
          <w:sz w:val="18"/>
          <w:szCs w:val="28"/>
          <w14:ligatures w14:val="none"/>
        </w:rPr>
      </w:pPr>
    </w:p>
    <w:p w14:paraId="6C10826A" w14:textId="77777777" w:rsidR="00087F95" w:rsidRDefault="006F3EFE" w:rsidP="005A7611">
      <w:pPr>
        <w:spacing w:before="60" w:after="60"/>
        <w:ind w:firstLine="567"/>
        <w:jc w:val="both"/>
        <w:rPr>
          <w:sz w:val="28"/>
          <w:szCs w:val="28"/>
          <w14:ligatures w14:val="none"/>
        </w:rPr>
      </w:pPr>
      <w:r>
        <w:rPr>
          <w:b/>
          <w:bCs/>
          <w:sz w:val="28"/>
          <w:szCs w:val="28"/>
          <w:lang w:val="vi-VN"/>
          <w14:ligatures w14:val="none"/>
        </w:rPr>
        <w:t>Điều 1. Địa vị pháp lý</w:t>
      </w:r>
    </w:p>
    <w:p w14:paraId="50681B96" w14:textId="77777777" w:rsidR="00087F95" w:rsidRDefault="006F3EFE" w:rsidP="005A7611">
      <w:pPr>
        <w:spacing w:before="60" w:after="60"/>
        <w:ind w:firstLine="567"/>
        <w:jc w:val="both"/>
        <w:rPr>
          <w:sz w:val="28"/>
          <w:szCs w:val="28"/>
          <w:lang w:val="vi-VN"/>
          <w14:ligatures w14:val="none"/>
        </w:rPr>
      </w:pPr>
      <w:r>
        <w:rPr>
          <w:b/>
          <w:bCs/>
          <w:sz w:val="28"/>
          <w:szCs w:val="28"/>
          <w:lang w:val="vi-VN"/>
          <w14:ligatures w14:val="none"/>
        </w:rPr>
        <w:t>Điều 2. Tên giao dịch, địa điểm hành nghề</w:t>
      </w:r>
    </w:p>
    <w:p w14:paraId="44F725BB" w14:textId="77777777" w:rsidR="00087F95" w:rsidRDefault="006F3EFE" w:rsidP="005A7611">
      <w:pPr>
        <w:spacing w:before="60" w:after="60"/>
        <w:ind w:firstLine="567"/>
        <w:jc w:val="both"/>
        <w:rPr>
          <w:sz w:val="28"/>
          <w:szCs w:val="28"/>
          <w:lang w:val="vi-VN"/>
          <w14:ligatures w14:val="none"/>
        </w:rPr>
      </w:pPr>
      <w:r>
        <w:rPr>
          <w:b/>
          <w:bCs/>
          <w:sz w:val="28"/>
          <w:szCs w:val="28"/>
          <w:lang w:val="vi-VN"/>
          <w14:ligatures w14:val="none"/>
        </w:rPr>
        <w:t>Điều 3. Nguyên tắc hoạt động chuyên môn</w:t>
      </w:r>
    </w:p>
    <w:p w14:paraId="586F4169" w14:textId="77777777" w:rsidR="00087F95" w:rsidRDefault="006F3EFE" w:rsidP="005A7611">
      <w:pPr>
        <w:spacing w:before="60" w:after="60"/>
        <w:ind w:firstLine="567"/>
        <w:jc w:val="both"/>
        <w:rPr>
          <w:sz w:val="28"/>
          <w:szCs w:val="28"/>
          <w:lang w:val="vi-VN"/>
          <w14:ligatures w14:val="none"/>
        </w:rPr>
      </w:pPr>
      <w:r>
        <w:rPr>
          <w:b/>
          <w:bCs/>
          <w:sz w:val="28"/>
          <w:szCs w:val="28"/>
          <w:lang w:val="vi-VN"/>
          <w14:ligatures w14:val="none"/>
        </w:rPr>
        <w:t>Điều 4. Các tổ chức chính trị, chính trị - xã hội của Bệnh viện</w:t>
      </w:r>
    </w:p>
    <w:p w14:paraId="71A32516" w14:textId="77777777" w:rsidR="005A7611" w:rsidRDefault="005A7611" w:rsidP="005A7611">
      <w:pPr>
        <w:jc w:val="center"/>
        <w:rPr>
          <w:b/>
          <w:bCs/>
          <w:sz w:val="28"/>
          <w:szCs w:val="28"/>
          <w:lang w:val="vi-VN"/>
          <w14:ligatures w14:val="none"/>
        </w:rPr>
      </w:pPr>
    </w:p>
    <w:p w14:paraId="3F2D481D" w14:textId="2D56AFCD" w:rsidR="00087F95" w:rsidRDefault="006F3EFE" w:rsidP="005A7611">
      <w:pPr>
        <w:jc w:val="center"/>
        <w:rPr>
          <w:sz w:val="28"/>
          <w:szCs w:val="28"/>
          <w:lang w:val="vi-VN"/>
          <w14:ligatures w14:val="none"/>
        </w:rPr>
      </w:pPr>
      <w:r>
        <w:rPr>
          <w:b/>
          <w:bCs/>
          <w:sz w:val="28"/>
          <w:szCs w:val="28"/>
          <w:lang w:val="vi-VN"/>
          <w14:ligatures w14:val="none"/>
        </w:rPr>
        <w:t>Chương II</w:t>
      </w:r>
    </w:p>
    <w:p w14:paraId="1D55AB17" w14:textId="77777777" w:rsidR="005A7611" w:rsidRDefault="006F3EFE" w:rsidP="005A7611">
      <w:pPr>
        <w:jc w:val="center"/>
        <w:rPr>
          <w:b/>
          <w:bCs/>
          <w:sz w:val="28"/>
          <w:szCs w:val="28"/>
          <w:lang w:val="vi-VN"/>
          <w14:ligatures w14:val="none"/>
        </w:rPr>
      </w:pPr>
      <w:r>
        <w:rPr>
          <w:b/>
          <w:bCs/>
          <w:sz w:val="28"/>
          <w:szCs w:val="28"/>
          <w:lang w:val="vi-VN"/>
          <w14:ligatures w14:val="none"/>
        </w:rPr>
        <w:t xml:space="preserve">MỤC TIÊU, CHỨC NĂNG, NHIỆM VỤ VÀ PHẠM VI </w:t>
      </w:r>
    </w:p>
    <w:p w14:paraId="47345AC0" w14:textId="7A91656C" w:rsidR="00087F95" w:rsidRDefault="006F3EFE" w:rsidP="005A7611">
      <w:pPr>
        <w:jc w:val="center"/>
        <w:rPr>
          <w:b/>
          <w:bCs/>
          <w:sz w:val="28"/>
          <w:szCs w:val="28"/>
          <w:lang w:val="vi-VN"/>
          <w14:ligatures w14:val="none"/>
        </w:rPr>
      </w:pPr>
      <w:r>
        <w:rPr>
          <w:b/>
          <w:bCs/>
          <w:sz w:val="28"/>
          <w:szCs w:val="28"/>
          <w:lang w:val="vi-VN"/>
          <w14:ligatures w14:val="none"/>
        </w:rPr>
        <w:t>HOẠT ĐỘNG CHUYÊN MÔN</w:t>
      </w:r>
    </w:p>
    <w:p w14:paraId="36ECD8CB" w14:textId="77777777" w:rsidR="005A7611" w:rsidRPr="005A7611" w:rsidRDefault="005A7611" w:rsidP="005A7611">
      <w:pPr>
        <w:jc w:val="center"/>
        <w:rPr>
          <w:sz w:val="14"/>
          <w:szCs w:val="28"/>
          <w:lang w:val="vi-VN"/>
          <w14:ligatures w14:val="none"/>
        </w:rPr>
      </w:pPr>
    </w:p>
    <w:p w14:paraId="3E8A45E7" w14:textId="77777777" w:rsidR="00087F95" w:rsidRDefault="006F3EFE" w:rsidP="005A7611">
      <w:pPr>
        <w:spacing w:before="60" w:after="60"/>
        <w:ind w:firstLine="567"/>
        <w:jc w:val="both"/>
        <w:rPr>
          <w:sz w:val="28"/>
          <w:szCs w:val="28"/>
          <w:lang w:val="vi-VN"/>
          <w14:ligatures w14:val="none"/>
        </w:rPr>
      </w:pPr>
      <w:r>
        <w:rPr>
          <w:b/>
          <w:bCs/>
          <w:sz w:val="28"/>
          <w:szCs w:val="28"/>
          <w:lang w:val="vi-VN"/>
          <w14:ligatures w14:val="none"/>
        </w:rPr>
        <w:t>Điều 5. Mục tiêu</w:t>
      </w:r>
    </w:p>
    <w:p w14:paraId="59A873B3" w14:textId="77777777" w:rsidR="00087F95" w:rsidRDefault="006F3EFE" w:rsidP="005A7611">
      <w:pPr>
        <w:spacing w:before="60" w:after="60"/>
        <w:ind w:firstLine="567"/>
        <w:jc w:val="both"/>
        <w:rPr>
          <w:sz w:val="28"/>
          <w:szCs w:val="28"/>
          <w:lang w:val="vi-VN"/>
          <w14:ligatures w14:val="none"/>
        </w:rPr>
      </w:pPr>
      <w:r>
        <w:rPr>
          <w:b/>
          <w:bCs/>
          <w:sz w:val="28"/>
          <w:szCs w:val="28"/>
          <w:lang w:val="vi-VN"/>
          <w14:ligatures w14:val="none"/>
        </w:rPr>
        <w:t>Điều 6. Chức năng, nhiệm vụ</w:t>
      </w:r>
    </w:p>
    <w:p w14:paraId="2E6B907E" w14:textId="77777777" w:rsidR="00087F95" w:rsidRDefault="006F3EFE" w:rsidP="005A7611">
      <w:pPr>
        <w:spacing w:before="60" w:after="60"/>
        <w:ind w:firstLine="567"/>
        <w:jc w:val="both"/>
        <w:rPr>
          <w:sz w:val="28"/>
          <w:szCs w:val="28"/>
          <w:lang w:val="vi-VN"/>
          <w14:ligatures w14:val="none"/>
        </w:rPr>
      </w:pPr>
      <w:r>
        <w:rPr>
          <w:b/>
          <w:bCs/>
          <w:sz w:val="28"/>
          <w:szCs w:val="28"/>
          <w:lang w:val="vi-VN"/>
          <w14:ligatures w14:val="none"/>
        </w:rPr>
        <w:t>Điều 7. Phạm vi hoạt động chuyên môn</w:t>
      </w:r>
    </w:p>
    <w:p w14:paraId="57AFA07B" w14:textId="77777777" w:rsidR="005A7611" w:rsidRDefault="005A7611" w:rsidP="005A7611">
      <w:pPr>
        <w:jc w:val="center"/>
        <w:rPr>
          <w:b/>
          <w:bCs/>
          <w:sz w:val="28"/>
          <w:szCs w:val="28"/>
          <w:lang w:val="vi-VN"/>
          <w14:ligatures w14:val="none"/>
        </w:rPr>
      </w:pPr>
    </w:p>
    <w:p w14:paraId="6F92EBEA" w14:textId="539008D4" w:rsidR="00087F95" w:rsidRDefault="006F3EFE" w:rsidP="005A7611">
      <w:pPr>
        <w:jc w:val="center"/>
        <w:rPr>
          <w:sz w:val="28"/>
          <w:szCs w:val="28"/>
          <w:lang w:val="vi-VN"/>
          <w14:ligatures w14:val="none"/>
        </w:rPr>
      </w:pPr>
      <w:r>
        <w:rPr>
          <w:b/>
          <w:bCs/>
          <w:sz w:val="28"/>
          <w:szCs w:val="28"/>
          <w:lang w:val="vi-VN"/>
          <w14:ligatures w14:val="none"/>
        </w:rPr>
        <w:t xml:space="preserve">Chương III </w:t>
      </w:r>
    </w:p>
    <w:p w14:paraId="72716E69" w14:textId="07AC6501" w:rsidR="00087F95" w:rsidRDefault="006F3EFE" w:rsidP="005A7611">
      <w:pPr>
        <w:jc w:val="center"/>
        <w:rPr>
          <w:b/>
          <w:bCs/>
          <w:sz w:val="28"/>
          <w:szCs w:val="28"/>
          <w:lang w:val="vi-VN"/>
          <w14:ligatures w14:val="none"/>
        </w:rPr>
      </w:pPr>
      <w:r>
        <w:rPr>
          <w:b/>
          <w:bCs/>
          <w:sz w:val="28"/>
          <w:szCs w:val="28"/>
          <w:lang w:val="vi-VN"/>
          <w14:ligatures w14:val="none"/>
        </w:rPr>
        <w:t>QUY MÔ, TỔ CHỨC, NHÂN SỰ</w:t>
      </w:r>
    </w:p>
    <w:p w14:paraId="7BAB946D" w14:textId="77777777" w:rsidR="005A7611" w:rsidRPr="005A7611" w:rsidRDefault="005A7611" w:rsidP="005A7611">
      <w:pPr>
        <w:jc w:val="center"/>
        <w:rPr>
          <w:sz w:val="20"/>
          <w:szCs w:val="28"/>
          <w:lang w:val="vi-VN"/>
          <w14:ligatures w14:val="none"/>
        </w:rPr>
      </w:pPr>
    </w:p>
    <w:p w14:paraId="04A59C79" w14:textId="77777777" w:rsidR="00087F95" w:rsidRDefault="006F3EFE" w:rsidP="005A7611">
      <w:pPr>
        <w:spacing w:before="120"/>
        <w:ind w:firstLine="567"/>
        <w:jc w:val="both"/>
        <w:rPr>
          <w:sz w:val="28"/>
          <w:szCs w:val="28"/>
          <w:lang w:val="vi-VN"/>
          <w14:ligatures w14:val="none"/>
        </w:rPr>
      </w:pPr>
      <w:r>
        <w:rPr>
          <w:b/>
          <w:bCs/>
          <w:sz w:val="28"/>
          <w:szCs w:val="28"/>
          <w:lang w:val="vi-VN"/>
          <w14:ligatures w14:val="none"/>
        </w:rPr>
        <w:t xml:space="preserve">Điều 8. Quy mô bệnh viện </w:t>
      </w:r>
    </w:p>
    <w:p w14:paraId="607077D7" w14:textId="77777777" w:rsidR="00087F95" w:rsidRDefault="006F3EFE" w:rsidP="005A7611">
      <w:pPr>
        <w:spacing w:before="120"/>
        <w:ind w:firstLine="567"/>
        <w:jc w:val="both"/>
        <w:rPr>
          <w:sz w:val="28"/>
          <w:szCs w:val="28"/>
          <w:lang w:val="vi-VN"/>
          <w14:ligatures w14:val="none"/>
        </w:rPr>
      </w:pPr>
      <w:r>
        <w:rPr>
          <w:b/>
          <w:bCs/>
          <w:sz w:val="28"/>
          <w:szCs w:val="28"/>
          <w:lang w:val="vi-VN"/>
          <w14:ligatures w14:val="none"/>
        </w:rPr>
        <w:t>Điều 9. Cơ cấu tổ chức</w:t>
      </w:r>
    </w:p>
    <w:p w14:paraId="37552E06" w14:textId="2DE55CCF" w:rsidR="00087F95" w:rsidRDefault="002B7916" w:rsidP="005A7611">
      <w:pPr>
        <w:spacing w:before="120"/>
        <w:ind w:firstLine="567"/>
        <w:jc w:val="both"/>
        <w:rPr>
          <w:sz w:val="28"/>
          <w:szCs w:val="28"/>
          <w:lang w:val="vi-VN"/>
          <w14:ligatures w14:val="none"/>
        </w:rPr>
      </w:pPr>
      <w:r>
        <w:rPr>
          <w:sz w:val="28"/>
          <w:szCs w:val="28"/>
          <w14:ligatures w14:val="none"/>
        </w:rPr>
        <w:t>1</w:t>
      </w:r>
      <w:r w:rsidR="006F3EFE">
        <w:rPr>
          <w:sz w:val="28"/>
          <w:szCs w:val="28"/>
          <w:lang w:val="vi-VN"/>
          <w14:ligatures w14:val="none"/>
        </w:rPr>
        <w:t xml:space="preserve">. </w:t>
      </w:r>
      <w:r>
        <w:rPr>
          <w:sz w:val="28"/>
          <w:szCs w:val="28"/>
          <w14:ligatures w14:val="none"/>
        </w:rPr>
        <w:t xml:space="preserve">Ban </w:t>
      </w:r>
      <w:proofErr w:type="spellStart"/>
      <w:r>
        <w:rPr>
          <w:sz w:val="28"/>
          <w:szCs w:val="28"/>
          <w14:ligatures w14:val="none"/>
        </w:rPr>
        <w:t>lãnh</w:t>
      </w:r>
      <w:proofErr w:type="spellEnd"/>
      <w:r>
        <w:rPr>
          <w:sz w:val="28"/>
          <w:szCs w:val="28"/>
          <w14:ligatures w14:val="none"/>
        </w:rPr>
        <w:t xml:space="preserve"> </w:t>
      </w:r>
      <w:proofErr w:type="spellStart"/>
      <w:r>
        <w:rPr>
          <w:sz w:val="28"/>
          <w:szCs w:val="28"/>
          <w14:ligatures w14:val="none"/>
        </w:rPr>
        <w:t>đạo</w:t>
      </w:r>
      <w:proofErr w:type="spellEnd"/>
      <w:r w:rsidR="006F3EFE">
        <w:rPr>
          <w:sz w:val="28"/>
          <w:szCs w:val="28"/>
          <w:lang w:val="vi-VN"/>
          <w14:ligatures w14:val="none"/>
        </w:rPr>
        <w:t>.</w:t>
      </w:r>
    </w:p>
    <w:p w14:paraId="59D360D0" w14:textId="6B355852" w:rsidR="00087F95" w:rsidRDefault="002B7916" w:rsidP="005A7611">
      <w:pPr>
        <w:spacing w:before="120"/>
        <w:ind w:firstLine="567"/>
        <w:jc w:val="both"/>
        <w:rPr>
          <w:sz w:val="28"/>
          <w:szCs w:val="28"/>
          <w14:ligatures w14:val="none"/>
        </w:rPr>
      </w:pPr>
      <w:r>
        <w:rPr>
          <w:sz w:val="28"/>
          <w:szCs w:val="28"/>
          <w14:ligatures w14:val="none"/>
        </w:rPr>
        <w:t>2</w:t>
      </w:r>
      <w:r w:rsidR="006F3EFE">
        <w:rPr>
          <w:sz w:val="28"/>
          <w:szCs w:val="28"/>
          <w14:ligatures w14:val="none"/>
        </w:rPr>
        <w:t xml:space="preserve">. </w:t>
      </w:r>
      <w:r w:rsidR="006F3EFE">
        <w:rPr>
          <w:sz w:val="28"/>
          <w:szCs w:val="28"/>
          <w:lang w:val="vi-VN"/>
          <w14:ligatures w14:val="none"/>
        </w:rPr>
        <w:t>Các Hội đồng trong bệnh viện.</w:t>
      </w:r>
    </w:p>
    <w:p w14:paraId="1D35F417" w14:textId="694C5374" w:rsidR="00087F95" w:rsidRDefault="002B7916" w:rsidP="005A7611">
      <w:pPr>
        <w:spacing w:before="120"/>
        <w:ind w:firstLine="567"/>
        <w:jc w:val="both"/>
        <w:rPr>
          <w:sz w:val="28"/>
          <w:szCs w:val="28"/>
          <w14:ligatures w14:val="none"/>
        </w:rPr>
      </w:pPr>
      <w:r>
        <w:rPr>
          <w:sz w:val="28"/>
          <w:szCs w:val="28"/>
          <w14:ligatures w14:val="none"/>
        </w:rPr>
        <w:t>3</w:t>
      </w:r>
      <w:r w:rsidR="006F3EFE">
        <w:rPr>
          <w:sz w:val="28"/>
          <w:szCs w:val="28"/>
          <w14:ligatures w14:val="none"/>
        </w:rPr>
        <w:t xml:space="preserve">. </w:t>
      </w:r>
      <w:r w:rsidR="006F3EFE">
        <w:rPr>
          <w:sz w:val="28"/>
          <w:szCs w:val="28"/>
          <w:lang w:val="vi-VN"/>
          <w14:ligatures w14:val="none"/>
        </w:rPr>
        <w:t>Các phòng chức năng.</w:t>
      </w:r>
    </w:p>
    <w:p w14:paraId="39E1D8BE" w14:textId="65F8BF49" w:rsidR="00087F95" w:rsidRDefault="002B7916" w:rsidP="005A7611">
      <w:pPr>
        <w:spacing w:before="120"/>
        <w:ind w:firstLine="567"/>
        <w:jc w:val="both"/>
        <w:rPr>
          <w:sz w:val="28"/>
          <w:szCs w:val="28"/>
          <w14:ligatures w14:val="none"/>
        </w:rPr>
      </w:pPr>
      <w:r>
        <w:rPr>
          <w:sz w:val="28"/>
          <w:szCs w:val="28"/>
          <w14:ligatures w14:val="none"/>
        </w:rPr>
        <w:t>4</w:t>
      </w:r>
      <w:r w:rsidR="006F3EFE">
        <w:rPr>
          <w:sz w:val="28"/>
          <w:szCs w:val="28"/>
          <w14:ligatures w14:val="none"/>
        </w:rPr>
        <w:t xml:space="preserve">. </w:t>
      </w:r>
      <w:r w:rsidR="006F3EFE">
        <w:rPr>
          <w:sz w:val="28"/>
          <w:szCs w:val="28"/>
          <w:lang w:val="vi-VN"/>
          <w14:ligatures w14:val="none"/>
        </w:rPr>
        <w:t>Các khoa, bộ phận chuyên môn.</w:t>
      </w:r>
    </w:p>
    <w:p w14:paraId="2844C851" w14:textId="77777777" w:rsidR="00087F95" w:rsidRDefault="006F3EFE" w:rsidP="005A7611">
      <w:pPr>
        <w:spacing w:before="120"/>
        <w:ind w:firstLine="567"/>
        <w:jc w:val="both"/>
        <w:rPr>
          <w:sz w:val="28"/>
          <w:szCs w:val="28"/>
          <w14:ligatures w14:val="none"/>
        </w:rPr>
      </w:pPr>
      <w:r>
        <w:rPr>
          <w:b/>
          <w:bCs/>
          <w:sz w:val="28"/>
          <w:szCs w:val="28"/>
          <w:lang w:val="vi-VN"/>
          <w14:ligatures w14:val="none"/>
        </w:rPr>
        <w:t>Điều 10. Nhân sự</w:t>
      </w:r>
    </w:p>
    <w:p w14:paraId="71C5965A" w14:textId="77777777" w:rsidR="00087F95" w:rsidRDefault="006F3EFE" w:rsidP="005A7611">
      <w:pPr>
        <w:spacing w:before="120"/>
        <w:ind w:firstLine="567"/>
        <w:jc w:val="both"/>
        <w:rPr>
          <w:sz w:val="28"/>
          <w:szCs w:val="28"/>
          <w14:ligatures w14:val="none"/>
        </w:rPr>
      </w:pPr>
      <w:r>
        <w:rPr>
          <w:b/>
          <w:bCs/>
          <w:sz w:val="28"/>
          <w:szCs w:val="28"/>
          <w:lang w:val="vi-VN"/>
          <w14:ligatures w14:val="none"/>
        </w:rPr>
        <w:t>Điều 11. Nhiệm vụ quyền hạn Giám đốc, các Phó Giám đốc bệnh viện</w:t>
      </w:r>
    </w:p>
    <w:p w14:paraId="4425ED1C" w14:textId="77777777" w:rsidR="00087F95" w:rsidRDefault="006F3EFE" w:rsidP="005A7611">
      <w:pPr>
        <w:spacing w:before="120"/>
        <w:ind w:firstLine="567"/>
        <w:jc w:val="both"/>
        <w:rPr>
          <w:sz w:val="28"/>
          <w:szCs w:val="28"/>
          <w14:ligatures w14:val="none"/>
        </w:rPr>
      </w:pPr>
      <w:r>
        <w:rPr>
          <w:b/>
          <w:bCs/>
          <w:sz w:val="28"/>
          <w:szCs w:val="28"/>
          <w:lang w:val="vi-VN"/>
          <w14:ligatures w14:val="none"/>
        </w:rPr>
        <w:t>Điều 12. Nhiệm vụ quyền hạn của các trưởng khoa, phòng bệnh viện</w:t>
      </w:r>
    </w:p>
    <w:p w14:paraId="753D7872" w14:textId="378C2468" w:rsidR="002B7916" w:rsidRPr="002B7916" w:rsidRDefault="006F3EFE" w:rsidP="005A7611">
      <w:pPr>
        <w:spacing w:before="120"/>
        <w:ind w:firstLine="567"/>
        <w:jc w:val="both"/>
        <w:rPr>
          <w:b/>
          <w:bCs/>
          <w:sz w:val="28"/>
          <w:szCs w:val="28"/>
          <w14:ligatures w14:val="none"/>
        </w:rPr>
      </w:pPr>
      <w:r>
        <w:rPr>
          <w:b/>
          <w:bCs/>
          <w:sz w:val="28"/>
          <w:szCs w:val="28"/>
          <w:lang w:val="vi-VN"/>
          <w14:ligatures w14:val="none"/>
        </w:rPr>
        <w:lastRenderedPageBreak/>
        <w:t>Điều 13. Mối quan hệ giữa</w:t>
      </w:r>
      <w:r w:rsidR="002B7916">
        <w:rPr>
          <w:b/>
          <w:bCs/>
          <w:sz w:val="28"/>
          <w:szCs w:val="28"/>
          <w14:ligatures w14:val="none"/>
        </w:rPr>
        <w:t xml:space="preserve"> </w:t>
      </w:r>
      <w:proofErr w:type="spellStart"/>
      <w:r w:rsidR="002B7916">
        <w:rPr>
          <w:b/>
          <w:bCs/>
          <w:sz w:val="28"/>
          <w:szCs w:val="28"/>
          <w14:ligatures w14:val="none"/>
        </w:rPr>
        <w:t>các</w:t>
      </w:r>
      <w:proofErr w:type="spellEnd"/>
      <w:r w:rsidR="002B7916">
        <w:rPr>
          <w:b/>
          <w:bCs/>
          <w:sz w:val="28"/>
          <w:szCs w:val="28"/>
          <w14:ligatures w14:val="none"/>
        </w:rPr>
        <w:t xml:space="preserve"> </w:t>
      </w:r>
      <w:proofErr w:type="spellStart"/>
      <w:r w:rsidR="002B7916">
        <w:rPr>
          <w:b/>
          <w:bCs/>
          <w:sz w:val="28"/>
          <w:szCs w:val="28"/>
          <w14:ligatures w14:val="none"/>
        </w:rPr>
        <w:t>thành</w:t>
      </w:r>
      <w:proofErr w:type="spellEnd"/>
      <w:r w:rsidR="002B7916">
        <w:rPr>
          <w:b/>
          <w:bCs/>
          <w:sz w:val="28"/>
          <w:szCs w:val="28"/>
          <w14:ligatures w14:val="none"/>
        </w:rPr>
        <w:t xml:space="preserve"> </w:t>
      </w:r>
      <w:proofErr w:type="spellStart"/>
      <w:r w:rsidR="002B7916">
        <w:rPr>
          <w:b/>
          <w:bCs/>
          <w:sz w:val="28"/>
          <w:szCs w:val="28"/>
          <w14:ligatures w14:val="none"/>
        </w:rPr>
        <w:t>phần</w:t>
      </w:r>
      <w:proofErr w:type="spellEnd"/>
      <w:r w:rsidR="002B7916">
        <w:rPr>
          <w:b/>
          <w:bCs/>
          <w:sz w:val="28"/>
          <w:szCs w:val="28"/>
          <w14:ligatures w14:val="none"/>
        </w:rPr>
        <w:t xml:space="preserve"> </w:t>
      </w:r>
      <w:proofErr w:type="spellStart"/>
      <w:r w:rsidR="002B7916">
        <w:rPr>
          <w:b/>
          <w:bCs/>
          <w:sz w:val="28"/>
          <w:szCs w:val="28"/>
          <w14:ligatures w14:val="none"/>
        </w:rPr>
        <w:t>thuộc</w:t>
      </w:r>
      <w:proofErr w:type="spellEnd"/>
      <w:r w:rsidR="002B7916">
        <w:rPr>
          <w:b/>
          <w:bCs/>
          <w:sz w:val="28"/>
          <w:szCs w:val="28"/>
          <w14:ligatures w14:val="none"/>
        </w:rPr>
        <w:t xml:space="preserve"> </w:t>
      </w:r>
      <w:proofErr w:type="spellStart"/>
      <w:r w:rsidR="002B7916">
        <w:rPr>
          <w:b/>
          <w:bCs/>
          <w:sz w:val="28"/>
          <w:szCs w:val="28"/>
          <w14:ligatures w14:val="none"/>
        </w:rPr>
        <w:t>cơ</w:t>
      </w:r>
      <w:proofErr w:type="spellEnd"/>
      <w:r w:rsidR="002B7916">
        <w:rPr>
          <w:b/>
          <w:bCs/>
          <w:sz w:val="28"/>
          <w:szCs w:val="28"/>
          <w14:ligatures w14:val="none"/>
        </w:rPr>
        <w:t xml:space="preserve"> </w:t>
      </w:r>
      <w:proofErr w:type="spellStart"/>
      <w:r w:rsidR="002B7916">
        <w:rPr>
          <w:b/>
          <w:bCs/>
          <w:sz w:val="28"/>
          <w:szCs w:val="28"/>
          <w14:ligatures w14:val="none"/>
        </w:rPr>
        <w:t>cấu</w:t>
      </w:r>
      <w:proofErr w:type="spellEnd"/>
      <w:r w:rsidR="002B7916">
        <w:rPr>
          <w:b/>
          <w:bCs/>
          <w:sz w:val="28"/>
          <w:szCs w:val="28"/>
          <w14:ligatures w14:val="none"/>
        </w:rPr>
        <w:t xml:space="preserve"> </w:t>
      </w:r>
      <w:proofErr w:type="spellStart"/>
      <w:r w:rsidR="002B7916">
        <w:rPr>
          <w:b/>
          <w:bCs/>
          <w:sz w:val="28"/>
          <w:szCs w:val="28"/>
          <w14:ligatures w14:val="none"/>
        </w:rPr>
        <w:t>tổ</w:t>
      </w:r>
      <w:proofErr w:type="spellEnd"/>
      <w:r w:rsidR="002B7916">
        <w:rPr>
          <w:b/>
          <w:bCs/>
          <w:sz w:val="28"/>
          <w:szCs w:val="28"/>
          <w14:ligatures w14:val="none"/>
        </w:rPr>
        <w:t xml:space="preserve"> </w:t>
      </w:r>
      <w:proofErr w:type="spellStart"/>
      <w:r w:rsidR="002B7916">
        <w:rPr>
          <w:b/>
          <w:bCs/>
          <w:sz w:val="28"/>
          <w:szCs w:val="28"/>
          <w14:ligatures w14:val="none"/>
        </w:rPr>
        <w:t>chức</w:t>
      </w:r>
      <w:proofErr w:type="spellEnd"/>
    </w:p>
    <w:p w14:paraId="4EE31D73" w14:textId="77777777" w:rsidR="00087F95" w:rsidRDefault="006F3EFE" w:rsidP="005A7611">
      <w:pPr>
        <w:spacing w:before="120"/>
        <w:ind w:firstLine="567"/>
        <w:jc w:val="both"/>
        <w:rPr>
          <w:sz w:val="28"/>
          <w:szCs w:val="28"/>
          <w14:ligatures w14:val="none"/>
        </w:rPr>
      </w:pPr>
      <w:r>
        <w:rPr>
          <w:b/>
          <w:bCs/>
          <w:sz w:val="28"/>
          <w:szCs w:val="28"/>
          <w:lang w:val="vi-VN"/>
          <w14:ligatures w14:val="none"/>
        </w:rPr>
        <w:t xml:space="preserve">Điều 14. Quyền </w:t>
      </w:r>
      <w:proofErr w:type="spellStart"/>
      <w:r>
        <w:rPr>
          <w:b/>
          <w:bCs/>
          <w:sz w:val="28"/>
          <w:szCs w:val="28"/>
          <w14:ligatures w14:val="none"/>
        </w:rPr>
        <w:t>lợi</w:t>
      </w:r>
      <w:proofErr w:type="spellEnd"/>
      <w:r>
        <w:rPr>
          <w:b/>
          <w:bCs/>
          <w:sz w:val="28"/>
          <w:szCs w:val="28"/>
          <w14:ligatures w14:val="none"/>
        </w:rPr>
        <w:t xml:space="preserve"> </w:t>
      </w:r>
      <w:r>
        <w:rPr>
          <w:b/>
          <w:bCs/>
          <w:sz w:val="28"/>
          <w:szCs w:val="28"/>
          <w:lang w:val="vi-VN"/>
          <w14:ligatures w14:val="none"/>
        </w:rPr>
        <w:t>của người lao động</w:t>
      </w:r>
    </w:p>
    <w:p w14:paraId="2F956C38" w14:textId="77777777" w:rsidR="005A7611" w:rsidRDefault="005A7611" w:rsidP="005A7611">
      <w:pPr>
        <w:jc w:val="center"/>
        <w:rPr>
          <w:b/>
          <w:bCs/>
          <w:sz w:val="28"/>
          <w:szCs w:val="28"/>
          <w:lang w:val="vi-VN"/>
          <w14:ligatures w14:val="none"/>
        </w:rPr>
      </w:pPr>
    </w:p>
    <w:p w14:paraId="79ED96D2" w14:textId="4D4A1F09" w:rsidR="00087F95" w:rsidRDefault="006F3EFE" w:rsidP="005A7611">
      <w:pPr>
        <w:jc w:val="center"/>
        <w:rPr>
          <w:sz w:val="28"/>
          <w:szCs w:val="28"/>
          <w14:ligatures w14:val="none"/>
        </w:rPr>
      </w:pPr>
      <w:r>
        <w:rPr>
          <w:b/>
          <w:bCs/>
          <w:sz w:val="28"/>
          <w:szCs w:val="28"/>
          <w:lang w:val="vi-VN"/>
          <w14:ligatures w14:val="none"/>
        </w:rPr>
        <w:t>Chương IV</w:t>
      </w:r>
    </w:p>
    <w:p w14:paraId="2ABFF286" w14:textId="126572EB" w:rsidR="00087F95" w:rsidRDefault="006F3EFE" w:rsidP="005A7611">
      <w:pPr>
        <w:jc w:val="center"/>
        <w:rPr>
          <w:b/>
          <w:bCs/>
          <w:sz w:val="28"/>
          <w:szCs w:val="28"/>
          <w:lang w:val="vi-VN"/>
          <w14:ligatures w14:val="none"/>
        </w:rPr>
      </w:pPr>
      <w:r>
        <w:rPr>
          <w:b/>
          <w:bCs/>
          <w:sz w:val="28"/>
          <w:szCs w:val="28"/>
          <w:lang w:val="vi-VN"/>
          <w14:ligatures w14:val="none"/>
        </w:rPr>
        <w:t>TÀI CHÍNH CỦA BỆNH VIỆN</w:t>
      </w:r>
    </w:p>
    <w:p w14:paraId="58F65B4A" w14:textId="77777777" w:rsidR="005A7611" w:rsidRPr="005A7611" w:rsidRDefault="005A7611" w:rsidP="005A7611">
      <w:pPr>
        <w:jc w:val="center"/>
        <w:rPr>
          <w:sz w:val="20"/>
          <w:szCs w:val="28"/>
          <w14:ligatures w14:val="none"/>
        </w:rPr>
      </w:pPr>
    </w:p>
    <w:p w14:paraId="20C7B874" w14:textId="77777777" w:rsidR="00087F95" w:rsidRDefault="006F3EFE" w:rsidP="005A7611">
      <w:pPr>
        <w:spacing w:before="120"/>
        <w:ind w:firstLine="567"/>
        <w:jc w:val="both"/>
        <w:rPr>
          <w:sz w:val="28"/>
          <w:szCs w:val="28"/>
          <w14:ligatures w14:val="none"/>
        </w:rPr>
      </w:pPr>
      <w:r>
        <w:rPr>
          <w:b/>
          <w:bCs/>
          <w:sz w:val="28"/>
          <w:szCs w:val="28"/>
          <w:lang w:val="vi-VN"/>
          <w14:ligatures w14:val="none"/>
        </w:rPr>
        <w:t>Điều 15. Vốn đầu tư ban đầu</w:t>
      </w:r>
    </w:p>
    <w:p w14:paraId="28FBEF57" w14:textId="77777777" w:rsidR="00087F95" w:rsidRDefault="006F3EFE" w:rsidP="005A7611">
      <w:pPr>
        <w:spacing w:before="120"/>
        <w:ind w:firstLine="567"/>
        <w:jc w:val="both"/>
        <w:rPr>
          <w:sz w:val="28"/>
          <w:szCs w:val="28"/>
          <w14:ligatures w14:val="none"/>
        </w:rPr>
      </w:pPr>
      <w:r>
        <w:rPr>
          <w:b/>
          <w:bCs/>
          <w:sz w:val="28"/>
          <w:szCs w:val="28"/>
          <w:lang w:val="vi-VN"/>
          <w14:ligatures w14:val="none"/>
        </w:rPr>
        <w:t xml:space="preserve">Điều 16. Chế độ tài </w:t>
      </w:r>
      <w:proofErr w:type="spellStart"/>
      <w:r>
        <w:rPr>
          <w:b/>
          <w:bCs/>
          <w:sz w:val="28"/>
          <w:szCs w:val="28"/>
          <w14:ligatures w14:val="none"/>
        </w:rPr>
        <w:t>chính</w:t>
      </w:r>
      <w:proofErr w:type="spellEnd"/>
      <w:r>
        <w:rPr>
          <w:b/>
          <w:bCs/>
          <w:sz w:val="28"/>
          <w:szCs w:val="28"/>
          <w14:ligatures w14:val="none"/>
        </w:rPr>
        <w:t xml:space="preserve"> </w:t>
      </w:r>
      <w:r>
        <w:rPr>
          <w:b/>
          <w:bCs/>
          <w:sz w:val="28"/>
          <w:szCs w:val="28"/>
          <w:lang w:val="vi-VN"/>
          <w14:ligatures w14:val="none"/>
        </w:rPr>
        <w:t>của bệnh viện</w:t>
      </w:r>
    </w:p>
    <w:p w14:paraId="6419B518" w14:textId="77777777" w:rsidR="00087F95" w:rsidRDefault="006F3EFE" w:rsidP="005A7611">
      <w:pPr>
        <w:spacing w:before="120"/>
        <w:ind w:firstLine="567"/>
        <w:jc w:val="both"/>
        <w:rPr>
          <w:sz w:val="28"/>
          <w:szCs w:val="28"/>
          <w14:ligatures w14:val="none"/>
        </w:rPr>
      </w:pPr>
      <w:r>
        <w:rPr>
          <w:b/>
          <w:bCs/>
          <w:sz w:val="28"/>
          <w:szCs w:val="28"/>
          <w:lang w:val="vi-VN"/>
          <w14:ligatures w14:val="none"/>
        </w:rPr>
        <w:t>Điều 17. Quản lý tài sản, thiết bị</w:t>
      </w:r>
    </w:p>
    <w:p w14:paraId="71B30671" w14:textId="77777777" w:rsidR="00087F95" w:rsidRDefault="006F3EFE">
      <w:pPr>
        <w:spacing w:before="60" w:after="60"/>
        <w:ind w:firstLine="720"/>
        <w:rPr>
          <w:sz w:val="28"/>
          <w:szCs w:val="28"/>
          <w14:ligatures w14:val="none"/>
        </w:rPr>
      </w:pPr>
      <w:r>
        <w:rPr>
          <w:sz w:val="28"/>
          <w:szCs w:val="28"/>
          <w14:ligatures w14:val="none"/>
        </w:rPr>
        <w:t> </w:t>
      </w:r>
    </w:p>
    <w:tbl>
      <w:tblPr>
        <w:tblW w:w="0" w:type="auto"/>
        <w:tblCellMar>
          <w:left w:w="0" w:type="dxa"/>
          <w:right w:w="0" w:type="dxa"/>
        </w:tblCellMar>
        <w:tblLook w:val="04A0" w:firstRow="1" w:lastRow="0" w:firstColumn="1" w:lastColumn="0" w:noHBand="0" w:noVBand="1"/>
      </w:tblPr>
      <w:tblGrid>
        <w:gridCol w:w="3969"/>
        <w:gridCol w:w="4887"/>
      </w:tblGrid>
      <w:tr w:rsidR="00087F95" w14:paraId="3CB70714" w14:textId="77777777" w:rsidTr="005A7611">
        <w:tc>
          <w:tcPr>
            <w:tcW w:w="3969" w:type="dxa"/>
            <w:tcBorders>
              <w:top w:val="nil"/>
              <w:left w:val="nil"/>
              <w:bottom w:val="nil"/>
              <w:right w:val="nil"/>
              <w:tl2br w:val="nil"/>
              <w:tr2bl w:val="nil"/>
            </w:tcBorders>
            <w:shd w:val="clear" w:color="auto" w:fill="auto"/>
            <w:tcMar>
              <w:top w:w="0" w:type="dxa"/>
              <w:left w:w="108" w:type="dxa"/>
              <w:bottom w:w="0" w:type="dxa"/>
              <w:right w:w="108" w:type="dxa"/>
            </w:tcMar>
          </w:tcPr>
          <w:p w14:paraId="7C0B21E5" w14:textId="77777777" w:rsidR="00087F95" w:rsidRDefault="006F3EFE">
            <w:pPr>
              <w:spacing w:before="60" w:after="60"/>
              <w:ind w:firstLine="720"/>
              <w:rPr>
                <w:sz w:val="28"/>
                <w:szCs w:val="28"/>
                <w14:ligatures w14:val="none"/>
              </w:rPr>
            </w:pPr>
            <w:r>
              <w:rPr>
                <w:sz w:val="28"/>
                <w:szCs w:val="28"/>
                <w14:ligatures w14:val="none"/>
              </w:rPr>
              <w:t> </w:t>
            </w:r>
          </w:p>
        </w:tc>
        <w:tc>
          <w:tcPr>
            <w:tcW w:w="4887" w:type="dxa"/>
            <w:tcBorders>
              <w:top w:val="nil"/>
              <w:left w:val="nil"/>
              <w:bottom w:val="nil"/>
              <w:right w:val="nil"/>
              <w:tl2br w:val="nil"/>
              <w:tr2bl w:val="nil"/>
            </w:tcBorders>
            <w:shd w:val="clear" w:color="auto" w:fill="auto"/>
            <w:tcMar>
              <w:top w:w="0" w:type="dxa"/>
              <w:left w:w="108" w:type="dxa"/>
              <w:bottom w:w="0" w:type="dxa"/>
              <w:right w:w="108" w:type="dxa"/>
            </w:tcMar>
          </w:tcPr>
          <w:p w14:paraId="52205057" w14:textId="4EE5F55A" w:rsidR="00087F95" w:rsidRDefault="000C72DE">
            <w:pPr>
              <w:spacing w:before="60" w:after="60"/>
              <w:ind w:firstLine="720"/>
              <w:jc w:val="center"/>
              <w:rPr>
                <w:sz w:val="28"/>
                <w:szCs w:val="28"/>
                <w14:ligatures w14:val="none"/>
              </w:rPr>
            </w:pPr>
            <w:r>
              <w:rPr>
                <w:b/>
                <w:bCs/>
                <w:sz w:val="26"/>
                <w:szCs w:val="26"/>
                <w14:ligatures w14:val="none"/>
              </w:rPr>
              <w:t xml:space="preserve">ĐẠI DIỆN CƠ SỞ </w:t>
            </w:r>
            <w:r w:rsidRPr="002B7916">
              <w:rPr>
                <w:b/>
                <w:bCs/>
                <w:sz w:val="26"/>
                <w:szCs w:val="26"/>
                <w14:ligatures w14:val="none"/>
              </w:rPr>
              <w:t>ĐỀ NGHỊ</w:t>
            </w:r>
            <w:r>
              <w:rPr>
                <w:rStyle w:val="FootnoteReference"/>
                <w:b/>
                <w:bCs/>
                <w:sz w:val="26"/>
                <w:szCs w:val="26"/>
                <w14:ligatures w14:val="none"/>
              </w:rPr>
              <w:footnoteReference w:id="93"/>
            </w:r>
          </w:p>
        </w:tc>
      </w:tr>
    </w:tbl>
    <w:p w14:paraId="54974C34" w14:textId="77777777" w:rsidR="00087F95" w:rsidRDefault="00087F95">
      <w:pPr>
        <w:rPr>
          <w:sz w:val="26"/>
          <w:szCs w:val="26"/>
          <w:lang w:val="vi-VN"/>
        </w:rPr>
        <w:sectPr w:rsidR="00087F95" w:rsidSect="00A020F7">
          <w:footnotePr>
            <w:numRestart w:val="eachSect"/>
          </w:footnotePr>
          <w:endnotePr>
            <w:numFmt w:val="decimal"/>
            <w:numRestart w:val="eachSect"/>
          </w:endnotePr>
          <w:type w:val="continuous"/>
          <w:pgSz w:w="11907" w:h="16840"/>
          <w:pgMar w:top="1418" w:right="1276" w:bottom="1134" w:left="1758" w:header="720" w:footer="720" w:gutter="0"/>
          <w:cols w:space="720"/>
          <w:docGrid w:linePitch="381"/>
        </w:sectPr>
      </w:pPr>
    </w:p>
    <w:p w14:paraId="4B533ABC" w14:textId="77777777" w:rsidR="00087F95" w:rsidRDefault="00087F95">
      <w:pPr>
        <w:rPr>
          <w:sz w:val="26"/>
          <w:szCs w:val="26"/>
          <w:lang w:val="vi-VN"/>
        </w:rPr>
      </w:pPr>
    </w:p>
    <w:p w14:paraId="530121F3" w14:textId="77777777" w:rsidR="00087F95" w:rsidRDefault="00087F95">
      <w:pPr>
        <w:rPr>
          <w:sz w:val="26"/>
          <w:szCs w:val="26"/>
          <w:lang w:val="vi-VN"/>
        </w:rPr>
      </w:pPr>
    </w:p>
    <w:p w14:paraId="6D805771" w14:textId="77777777" w:rsidR="00087F95" w:rsidRDefault="00087F95">
      <w:pPr>
        <w:rPr>
          <w:sz w:val="26"/>
          <w:szCs w:val="26"/>
          <w:lang w:val="vi-VN"/>
        </w:rPr>
      </w:pPr>
    </w:p>
    <w:p w14:paraId="6FA78707" w14:textId="77777777" w:rsidR="00087F95" w:rsidRDefault="00087F95">
      <w:pPr>
        <w:rPr>
          <w:sz w:val="26"/>
          <w:szCs w:val="26"/>
          <w:lang w:val="vi-VN"/>
        </w:rPr>
      </w:pPr>
    </w:p>
    <w:p w14:paraId="08F416DA" w14:textId="77777777" w:rsidR="00087F95" w:rsidRDefault="00087F95">
      <w:pPr>
        <w:rPr>
          <w:sz w:val="26"/>
          <w:szCs w:val="26"/>
          <w:lang w:val="vi-VN"/>
        </w:rPr>
      </w:pPr>
    </w:p>
    <w:p w14:paraId="171D4DB0" w14:textId="77777777" w:rsidR="00087F95" w:rsidRDefault="00087F95">
      <w:pPr>
        <w:rPr>
          <w:sz w:val="26"/>
          <w:szCs w:val="26"/>
          <w:lang w:val="vi-VN"/>
        </w:rPr>
      </w:pPr>
    </w:p>
    <w:p w14:paraId="5A3A1E05" w14:textId="77777777" w:rsidR="00087F95" w:rsidRDefault="00087F95">
      <w:pPr>
        <w:rPr>
          <w:sz w:val="26"/>
          <w:szCs w:val="26"/>
          <w:lang w:val="vi-VN"/>
        </w:rPr>
      </w:pPr>
    </w:p>
    <w:p w14:paraId="029E91CB" w14:textId="77777777" w:rsidR="00087F95" w:rsidRDefault="00087F95">
      <w:pPr>
        <w:rPr>
          <w:sz w:val="26"/>
          <w:szCs w:val="26"/>
          <w:lang w:val="vi-VN"/>
        </w:rPr>
      </w:pPr>
    </w:p>
    <w:p w14:paraId="184BC269" w14:textId="77777777" w:rsidR="00087F95" w:rsidRDefault="00087F95">
      <w:pPr>
        <w:rPr>
          <w:sz w:val="26"/>
          <w:szCs w:val="26"/>
          <w:lang w:val="vi-VN"/>
        </w:rPr>
      </w:pPr>
    </w:p>
    <w:p w14:paraId="2D6DE953" w14:textId="77777777" w:rsidR="00087F95" w:rsidRDefault="00087F95">
      <w:pPr>
        <w:rPr>
          <w:sz w:val="26"/>
          <w:szCs w:val="26"/>
          <w:lang w:val="vi-VN"/>
        </w:rPr>
      </w:pPr>
    </w:p>
    <w:p w14:paraId="3921127D" w14:textId="77777777" w:rsidR="002B7916" w:rsidRDefault="002B7916">
      <w:pPr>
        <w:rPr>
          <w:sz w:val="26"/>
          <w:szCs w:val="26"/>
          <w:lang w:val="vi-VN"/>
        </w:rPr>
      </w:pPr>
    </w:p>
    <w:p w14:paraId="58C94D9A" w14:textId="77777777" w:rsidR="002B7916" w:rsidRDefault="002B7916">
      <w:pPr>
        <w:rPr>
          <w:sz w:val="26"/>
          <w:szCs w:val="26"/>
          <w:lang w:val="vi-VN"/>
        </w:rPr>
      </w:pPr>
    </w:p>
    <w:p w14:paraId="1582C538" w14:textId="77777777" w:rsidR="002B7916" w:rsidRDefault="002B7916">
      <w:pPr>
        <w:rPr>
          <w:sz w:val="26"/>
          <w:szCs w:val="26"/>
          <w:lang w:val="vi-VN"/>
        </w:rPr>
      </w:pPr>
    </w:p>
    <w:p w14:paraId="7C5D7D78" w14:textId="77777777" w:rsidR="002B7916" w:rsidRDefault="002B7916">
      <w:pPr>
        <w:rPr>
          <w:sz w:val="26"/>
          <w:szCs w:val="26"/>
          <w:lang w:val="vi-VN"/>
        </w:rPr>
      </w:pPr>
    </w:p>
    <w:p w14:paraId="79C6B5A7" w14:textId="77777777" w:rsidR="002B7916" w:rsidRDefault="002B7916">
      <w:pPr>
        <w:rPr>
          <w:sz w:val="26"/>
          <w:szCs w:val="26"/>
          <w:lang w:val="vi-VN"/>
        </w:rPr>
      </w:pPr>
    </w:p>
    <w:p w14:paraId="776534E4" w14:textId="77777777" w:rsidR="002B7916" w:rsidRDefault="002B7916">
      <w:pPr>
        <w:rPr>
          <w:sz w:val="26"/>
          <w:szCs w:val="26"/>
          <w:lang w:val="vi-VN"/>
        </w:rPr>
      </w:pPr>
    </w:p>
    <w:p w14:paraId="3E948A68" w14:textId="77777777" w:rsidR="002B7916" w:rsidRDefault="002B7916">
      <w:pPr>
        <w:rPr>
          <w:sz w:val="26"/>
          <w:szCs w:val="26"/>
          <w:lang w:val="vi-VN"/>
        </w:rPr>
      </w:pPr>
    </w:p>
    <w:p w14:paraId="711BEAE2" w14:textId="77777777" w:rsidR="002B7916" w:rsidRDefault="002B7916">
      <w:pPr>
        <w:rPr>
          <w:sz w:val="26"/>
          <w:szCs w:val="26"/>
          <w:lang w:val="vi-VN"/>
        </w:rPr>
      </w:pPr>
    </w:p>
    <w:p w14:paraId="70AEA2DB" w14:textId="77777777" w:rsidR="002B7916" w:rsidRDefault="002B7916">
      <w:pPr>
        <w:rPr>
          <w:sz w:val="26"/>
          <w:szCs w:val="26"/>
          <w:lang w:val="vi-VN"/>
        </w:rPr>
      </w:pPr>
    </w:p>
    <w:p w14:paraId="0B7B15CD" w14:textId="77777777" w:rsidR="002B7916" w:rsidRDefault="002B7916">
      <w:pPr>
        <w:rPr>
          <w:sz w:val="26"/>
          <w:szCs w:val="26"/>
          <w:lang w:val="vi-VN"/>
        </w:rPr>
      </w:pPr>
    </w:p>
    <w:p w14:paraId="7A1D0B03" w14:textId="77777777" w:rsidR="002B7916" w:rsidRDefault="002B7916">
      <w:pPr>
        <w:rPr>
          <w:sz w:val="26"/>
          <w:szCs w:val="26"/>
          <w:lang w:val="vi-VN"/>
        </w:rPr>
      </w:pPr>
    </w:p>
    <w:p w14:paraId="7663A8B2" w14:textId="77777777" w:rsidR="002B7916" w:rsidRDefault="002B7916">
      <w:pPr>
        <w:rPr>
          <w:sz w:val="26"/>
          <w:szCs w:val="26"/>
          <w:lang w:val="vi-VN"/>
        </w:rPr>
      </w:pPr>
    </w:p>
    <w:p w14:paraId="394CF281" w14:textId="77777777" w:rsidR="002B7916" w:rsidRDefault="002B7916">
      <w:pPr>
        <w:rPr>
          <w:sz w:val="26"/>
          <w:szCs w:val="26"/>
          <w:lang w:val="vi-VN"/>
        </w:rPr>
      </w:pPr>
    </w:p>
    <w:p w14:paraId="17309E06" w14:textId="77777777" w:rsidR="002B7916" w:rsidRDefault="002B7916">
      <w:pPr>
        <w:rPr>
          <w:sz w:val="26"/>
          <w:szCs w:val="26"/>
          <w:lang w:val="vi-VN"/>
        </w:rPr>
      </w:pPr>
    </w:p>
    <w:p w14:paraId="6E768F05" w14:textId="77777777" w:rsidR="002B7916" w:rsidRDefault="002B7916">
      <w:pPr>
        <w:rPr>
          <w:sz w:val="26"/>
          <w:szCs w:val="26"/>
          <w:lang w:val="vi-VN"/>
        </w:rPr>
      </w:pPr>
    </w:p>
    <w:p w14:paraId="6C9CE1F4" w14:textId="77777777" w:rsidR="00087F95" w:rsidRDefault="00087F95">
      <w:pPr>
        <w:rPr>
          <w:sz w:val="26"/>
          <w:szCs w:val="26"/>
          <w:lang w:val="vi-VN"/>
        </w:rPr>
      </w:pPr>
    </w:p>
    <w:p w14:paraId="59952E72" w14:textId="77777777" w:rsidR="00087F95" w:rsidRDefault="00087F95">
      <w:pPr>
        <w:rPr>
          <w:sz w:val="26"/>
          <w:szCs w:val="26"/>
          <w:lang w:val="vi-VN"/>
        </w:rPr>
      </w:pPr>
    </w:p>
    <w:p w14:paraId="4B23BF54" w14:textId="77777777" w:rsidR="00087F95" w:rsidRDefault="00087F95">
      <w:pPr>
        <w:rPr>
          <w:sz w:val="26"/>
          <w:szCs w:val="26"/>
          <w:lang w:val="vi-VN"/>
        </w:rPr>
      </w:pPr>
    </w:p>
    <w:p w14:paraId="356FD348" w14:textId="77777777" w:rsidR="00087F95" w:rsidRDefault="00087F95">
      <w:pPr>
        <w:rPr>
          <w:sz w:val="26"/>
          <w:szCs w:val="26"/>
          <w:lang w:val="vi-VN"/>
        </w:rPr>
      </w:pPr>
    </w:p>
    <w:p w14:paraId="1E093BDD" w14:textId="77777777" w:rsidR="00087F95" w:rsidRDefault="00087F95">
      <w:pPr>
        <w:rPr>
          <w:b/>
          <w:bCs/>
          <w:sz w:val="26"/>
          <w:szCs w:val="26"/>
          <w:lang w:val="vi-VN"/>
        </w:rPr>
      </w:pPr>
    </w:p>
    <w:p w14:paraId="3330242D" w14:textId="77777777" w:rsidR="00087F95" w:rsidRDefault="00087F95">
      <w:pPr>
        <w:pStyle w:val="Heading2"/>
        <w:rPr>
          <w:rFonts w:ascii="Times New Roman" w:hAnsi="Times New Roman" w:cs="Times New Roman"/>
          <w:b/>
          <w:bCs/>
          <w:color w:val="auto"/>
          <w:sz w:val="28"/>
          <w:szCs w:val="28"/>
          <w:lang w:val="vi-VN"/>
        </w:rPr>
        <w:sectPr w:rsidR="00087F95">
          <w:footnotePr>
            <w:numRestart w:val="eachPage"/>
          </w:footnotePr>
          <w:endnotePr>
            <w:numFmt w:val="decimal"/>
            <w:numRestart w:val="eachSect"/>
          </w:endnotePr>
          <w:type w:val="continuous"/>
          <w:pgSz w:w="11907" w:h="16840"/>
          <w:pgMar w:top="1134" w:right="1275" w:bottom="1134" w:left="1418" w:header="720" w:footer="720" w:gutter="0"/>
          <w:cols w:space="720"/>
          <w:docGrid w:linePitch="381"/>
        </w:sectPr>
      </w:pPr>
    </w:p>
    <w:p w14:paraId="58E8A19F" w14:textId="02D4960D" w:rsidR="00087F95" w:rsidRDefault="006F3EFE" w:rsidP="000C72DE">
      <w:pPr>
        <w:pStyle w:val="Heading2"/>
        <w:jc w:val="both"/>
        <w:rPr>
          <w:rFonts w:ascii="Times New Roman" w:hAnsi="Times New Roman" w:cs="Times New Roman"/>
          <w:b/>
          <w:bCs/>
          <w:color w:val="auto"/>
          <w:lang w:val="vi-VN"/>
        </w:rPr>
      </w:pPr>
      <w:r>
        <w:rPr>
          <w:rFonts w:ascii="Times New Roman" w:hAnsi="Times New Roman" w:cs="Times New Roman"/>
          <w:b/>
          <w:bCs/>
          <w:color w:val="auto"/>
          <w:sz w:val="28"/>
          <w:szCs w:val="28"/>
          <w:lang w:val="vi-VN"/>
        </w:rPr>
        <w:lastRenderedPageBreak/>
        <w:t xml:space="preserve">Mẫu 04 - Văn bản </w:t>
      </w:r>
      <w:r w:rsidR="00AC3479" w:rsidRPr="00AC3479">
        <w:rPr>
          <w:rFonts w:ascii="Times New Roman" w:hAnsi="Times New Roman" w:cs="Times New Roman"/>
          <w:b/>
          <w:bCs/>
          <w:color w:val="auto"/>
          <w:sz w:val="28"/>
          <w:szCs w:val="28"/>
          <w:lang w:val="vi-VN"/>
        </w:rPr>
        <w:t>công bố đủ điều kiện thực hiện khám sức khỏe hoặc khám và điều trị HIV/AIDS</w:t>
      </w:r>
    </w:p>
    <w:tbl>
      <w:tblPr>
        <w:tblW w:w="9639" w:type="dxa"/>
        <w:shd w:val="clear" w:color="auto" w:fill="FFFFFF"/>
        <w:tblCellMar>
          <w:left w:w="0" w:type="dxa"/>
          <w:right w:w="0" w:type="dxa"/>
        </w:tblCellMar>
        <w:tblLook w:val="04A0" w:firstRow="1" w:lastRow="0" w:firstColumn="1" w:lastColumn="0" w:noHBand="0" w:noVBand="1"/>
      </w:tblPr>
      <w:tblGrid>
        <w:gridCol w:w="3544"/>
        <w:gridCol w:w="6095"/>
      </w:tblGrid>
      <w:tr w:rsidR="005A7611" w14:paraId="6383C3A2" w14:textId="77777777" w:rsidTr="005A7611">
        <w:trPr>
          <w:trHeight w:val="1382"/>
        </w:trPr>
        <w:tc>
          <w:tcPr>
            <w:tcW w:w="3544" w:type="dxa"/>
            <w:shd w:val="clear" w:color="auto" w:fill="FFFFFF"/>
            <w:tcMar>
              <w:top w:w="60" w:type="dxa"/>
              <w:left w:w="60" w:type="dxa"/>
              <w:bottom w:w="60" w:type="dxa"/>
              <w:right w:w="60" w:type="dxa"/>
            </w:tcMar>
            <w:vAlign w:val="center"/>
          </w:tcPr>
          <w:p w14:paraId="3D1DA1EA" w14:textId="77777777" w:rsidR="005A7611" w:rsidRPr="005A7611" w:rsidRDefault="005A7611" w:rsidP="005A7611">
            <w:pPr>
              <w:jc w:val="center"/>
              <w:rPr>
                <w:sz w:val="26"/>
                <w:szCs w:val="26"/>
                <w:vertAlign w:val="superscript"/>
              </w:rPr>
            </w:pPr>
            <w:r w:rsidRPr="005A7611">
              <w:rPr>
                <w:sz w:val="26"/>
                <w:szCs w:val="26"/>
              </w:rPr>
              <w:t>………..</w:t>
            </w:r>
            <w:r w:rsidRPr="005A7611">
              <w:rPr>
                <w:rStyle w:val="FootnoteReference"/>
                <w:sz w:val="26"/>
                <w:szCs w:val="26"/>
              </w:rPr>
              <w:footnoteReference w:id="94"/>
            </w:r>
            <w:r w:rsidRPr="005A7611">
              <w:rPr>
                <w:sz w:val="26"/>
                <w:szCs w:val="26"/>
              </w:rPr>
              <w:t>………..</w:t>
            </w:r>
            <w:r w:rsidRPr="005A7611">
              <w:rPr>
                <w:sz w:val="26"/>
                <w:szCs w:val="26"/>
              </w:rPr>
              <w:br/>
              <w:t>………..</w:t>
            </w:r>
            <w:r w:rsidRPr="005A7611">
              <w:rPr>
                <w:rStyle w:val="FootnoteReference"/>
                <w:sz w:val="26"/>
                <w:szCs w:val="26"/>
              </w:rPr>
              <w:footnoteReference w:id="95"/>
            </w:r>
            <w:r w:rsidRPr="005A7611">
              <w:rPr>
                <w:sz w:val="26"/>
                <w:szCs w:val="26"/>
              </w:rPr>
              <w:t>………..</w:t>
            </w:r>
            <w:r w:rsidRPr="005A7611">
              <w:rPr>
                <w:sz w:val="26"/>
                <w:szCs w:val="26"/>
              </w:rPr>
              <w:br/>
            </w:r>
            <w:r w:rsidRPr="005A7611">
              <w:rPr>
                <w:sz w:val="26"/>
                <w:szCs w:val="26"/>
                <w:vertAlign w:val="superscript"/>
              </w:rPr>
              <w:t>____________</w:t>
            </w:r>
          </w:p>
          <w:p w14:paraId="6F8D3157" w14:textId="34D96945" w:rsidR="005A7611" w:rsidRPr="005A7611" w:rsidRDefault="005A7611" w:rsidP="005A7611">
            <w:pPr>
              <w:jc w:val="center"/>
              <w:rPr>
                <w:sz w:val="28"/>
                <w:szCs w:val="28"/>
                <w:vertAlign w:val="superscript"/>
              </w:rPr>
            </w:pPr>
            <w:proofErr w:type="spellStart"/>
            <w:r w:rsidRPr="005A7611">
              <w:rPr>
                <w:sz w:val="26"/>
                <w:szCs w:val="26"/>
              </w:rPr>
              <w:t>Số</w:t>
            </w:r>
            <w:proofErr w:type="spellEnd"/>
            <w:r w:rsidRPr="005A7611">
              <w:rPr>
                <w:sz w:val="26"/>
                <w:szCs w:val="26"/>
              </w:rPr>
              <w:t xml:space="preserve">: </w:t>
            </w:r>
            <w:proofErr w:type="gramStart"/>
            <w:r w:rsidRPr="005A7611">
              <w:rPr>
                <w:sz w:val="26"/>
                <w:szCs w:val="26"/>
              </w:rPr>
              <w:t>..../</w:t>
            </w:r>
            <w:proofErr w:type="gramEnd"/>
            <w:r w:rsidRPr="005A7611">
              <w:rPr>
                <w:sz w:val="26"/>
                <w:szCs w:val="26"/>
              </w:rPr>
              <w:t>VBCB-……</w:t>
            </w:r>
            <w:r w:rsidRPr="005A7611">
              <w:rPr>
                <w:rStyle w:val="FootnoteReference"/>
                <w:sz w:val="26"/>
                <w:szCs w:val="26"/>
              </w:rPr>
              <w:footnoteReference w:id="96"/>
            </w:r>
            <w:r w:rsidRPr="005A7611">
              <w:rPr>
                <w:sz w:val="26"/>
                <w:szCs w:val="26"/>
              </w:rPr>
              <w:t>……..</w:t>
            </w:r>
          </w:p>
        </w:tc>
        <w:tc>
          <w:tcPr>
            <w:tcW w:w="6095" w:type="dxa"/>
            <w:shd w:val="clear" w:color="auto" w:fill="FFFFFF"/>
            <w:tcMar>
              <w:top w:w="60" w:type="dxa"/>
              <w:left w:w="60" w:type="dxa"/>
              <w:bottom w:w="60" w:type="dxa"/>
              <w:right w:w="60" w:type="dxa"/>
            </w:tcMar>
            <w:vAlign w:val="center"/>
          </w:tcPr>
          <w:p w14:paraId="12DF7127" w14:textId="77777777" w:rsidR="005A7611" w:rsidRDefault="005A7611" w:rsidP="005A7611">
            <w:pPr>
              <w:jc w:val="center"/>
              <w:rPr>
                <w:b/>
                <w:bCs/>
                <w:sz w:val="28"/>
                <w:szCs w:val="28"/>
              </w:rPr>
            </w:pPr>
            <w:r w:rsidRPr="005A7611">
              <w:rPr>
                <w:b/>
                <w:bCs/>
                <w:sz w:val="26"/>
                <w:szCs w:val="28"/>
              </w:rPr>
              <w:t>CỘNG HÒA XÃ HỘI CHỦ NGHĨA VIỆT NAM</w:t>
            </w:r>
            <w:r>
              <w:rPr>
                <w:b/>
                <w:bCs/>
                <w:sz w:val="28"/>
                <w:szCs w:val="28"/>
              </w:rPr>
              <w:br/>
            </w:r>
            <w:proofErr w:type="spellStart"/>
            <w:r>
              <w:rPr>
                <w:b/>
                <w:bCs/>
                <w:sz w:val="28"/>
                <w:szCs w:val="28"/>
              </w:rPr>
              <w:t>Độc</w:t>
            </w:r>
            <w:proofErr w:type="spellEnd"/>
            <w:r>
              <w:rPr>
                <w:b/>
                <w:bCs/>
                <w:sz w:val="28"/>
                <w:szCs w:val="28"/>
              </w:rPr>
              <w:t xml:space="preserve"> </w:t>
            </w:r>
            <w:proofErr w:type="spellStart"/>
            <w:r>
              <w:rPr>
                <w:b/>
                <w:bCs/>
                <w:sz w:val="28"/>
                <w:szCs w:val="28"/>
              </w:rPr>
              <w:t>lập</w:t>
            </w:r>
            <w:proofErr w:type="spellEnd"/>
            <w:r>
              <w:rPr>
                <w:b/>
                <w:bCs/>
                <w:sz w:val="28"/>
                <w:szCs w:val="28"/>
              </w:rPr>
              <w:t xml:space="preserve"> - </w:t>
            </w:r>
            <w:proofErr w:type="spellStart"/>
            <w:r>
              <w:rPr>
                <w:b/>
                <w:bCs/>
                <w:sz w:val="28"/>
                <w:szCs w:val="28"/>
              </w:rPr>
              <w:t>Tự</w:t>
            </w:r>
            <w:proofErr w:type="spellEnd"/>
            <w:r>
              <w:rPr>
                <w:b/>
                <w:bCs/>
                <w:sz w:val="28"/>
                <w:szCs w:val="28"/>
              </w:rPr>
              <w:t xml:space="preserve"> do - </w:t>
            </w:r>
            <w:proofErr w:type="spellStart"/>
            <w:r>
              <w:rPr>
                <w:b/>
                <w:bCs/>
                <w:sz w:val="28"/>
                <w:szCs w:val="28"/>
              </w:rPr>
              <w:t>Hạnh</w:t>
            </w:r>
            <w:proofErr w:type="spellEnd"/>
            <w:r>
              <w:rPr>
                <w:b/>
                <w:bCs/>
                <w:sz w:val="28"/>
                <w:szCs w:val="28"/>
              </w:rPr>
              <w:t xml:space="preserve"> </w:t>
            </w:r>
            <w:proofErr w:type="spellStart"/>
            <w:r>
              <w:rPr>
                <w:b/>
                <w:bCs/>
                <w:sz w:val="28"/>
                <w:szCs w:val="28"/>
              </w:rPr>
              <w:t>phúc</w:t>
            </w:r>
            <w:proofErr w:type="spellEnd"/>
          </w:p>
          <w:p w14:paraId="4AF992DB" w14:textId="2E7F0FE3" w:rsidR="005A7611" w:rsidRDefault="005A7611" w:rsidP="005A7611">
            <w:pPr>
              <w:jc w:val="center"/>
              <w:rPr>
                <w:b/>
                <w:bCs/>
                <w:sz w:val="28"/>
                <w:szCs w:val="28"/>
              </w:rPr>
            </w:pPr>
            <w:r>
              <w:rPr>
                <w:b/>
                <w:bCs/>
                <w:sz w:val="28"/>
                <w:szCs w:val="28"/>
                <w:vertAlign w:val="superscript"/>
              </w:rPr>
              <w:t>____________________________________</w:t>
            </w:r>
            <w:r>
              <w:rPr>
                <w:b/>
                <w:bCs/>
                <w:sz w:val="28"/>
                <w:szCs w:val="28"/>
              </w:rPr>
              <w:br/>
            </w:r>
            <w:r>
              <w:rPr>
                <w:i/>
                <w:iCs/>
                <w:sz w:val="28"/>
                <w:szCs w:val="28"/>
              </w:rPr>
              <w:t>……</w:t>
            </w:r>
            <w:r>
              <w:rPr>
                <w:rStyle w:val="FootnoteReference"/>
                <w:i/>
                <w:iCs/>
                <w:sz w:val="28"/>
                <w:szCs w:val="28"/>
              </w:rPr>
              <w:footnoteReference w:id="97"/>
            </w:r>
            <w:proofErr w:type="gramStart"/>
            <w:r>
              <w:rPr>
                <w:i/>
                <w:iCs/>
                <w:sz w:val="28"/>
                <w:szCs w:val="28"/>
              </w:rPr>
              <w:t>…..</w:t>
            </w:r>
            <w:proofErr w:type="gramEnd"/>
            <w:r>
              <w:rPr>
                <w:i/>
                <w:iCs/>
                <w:sz w:val="28"/>
                <w:szCs w:val="28"/>
              </w:rPr>
              <w:t xml:space="preserve">, </w:t>
            </w:r>
            <w:proofErr w:type="spellStart"/>
            <w:r>
              <w:rPr>
                <w:i/>
                <w:iCs/>
                <w:sz w:val="28"/>
                <w:szCs w:val="28"/>
              </w:rPr>
              <w:t>ngày</w:t>
            </w:r>
            <w:proofErr w:type="spellEnd"/>
            <w:r>
              <w:rPr>
                <w:i/>
                <w:iCs/>
                <w:sz w:val="28"/>
                <w:szCs w:val="28"/>
              </w:rPr>
              <w:t xml:space="preserve">.... tháng... </w:t>
            </w:r>
            <w:proofErr w:type="spellStart"/>
            <w:r>
              <w:rPr>
                <w:i/>
                <w:iCs/>
                <w:sz w:val="28"/>
                <w:szCs w:val="28"/>
              </w:rPr>
              <w:t>năm</w:t>
            </w:r>
            <w:proofErr w:type="spellEnd"/>
            <w:r>
              <w:rPr>
                <w:i/>
                <w:iCs/>
                <w:sz w:val="28"/>
                <w:szCs w:val="28"/>
              </w:rPr>
              <w:t> ....</w:t>
            </w:r>
          </w:p>
        </w:tc>
      </w:tr>
    </w:tbl>
    <w:p w14:paraId="467A1C6D" w14:textId="77777777" w:rsidR="00087F95" w:rsidRDefault="00087F95" w:rsidP="005A7611">
      <w:pPr>
        <w:jc w:val="center"/>
        <w:rPr>
          <w:b/>
          <w:bCs/>
          <w:sz w:val="26"/>
          <w:szCs w:val="26"/>
        </w:rPr>
      </w:pPr>
    </w:p>
    <w:p w14:paraId="461FB3A8" w14:textId="77777777" w:rsidR="002B7916" w:rsidRDefault="006F3EFE" w:rsidP="005A7611">
      <w:pPr>
        <w:jc w:val="center"/>
        <w:rPr>
          <w:b/>
          <w:bCs/>
          <w:sz w:val="28"/>
          <w:szCs w:val="28"/>
        </w:rPr>
      </w:pPr>
      <w:r>
        <w:rPr>
          <w:b/>
          <w:bCs/>
          <w:sz w:val="28"/>
          <w:szCs w:val="28"/>
        </w:rPr>
        <w:t>BẢN CÔNG BỐ</w:t>
      </w:r>
      <w:r>
        <w:rPr>
          <w:b/>
          <w:bCs/>
          <w:sz w:val="28"/>
          <w:szCs w:val="28"/>
        </w:rPr>
        <w:br/>
      </w:r>
      <w:proofErr w:type="spellStart"/>
      <w:r>
        <w:rPr>
          <w:b/>
          <w:bCs/>
          <w:sz w:val="28"/>
          <w:szCs w:val="28"/>
        </w:rPr>
        <w:t>Cơ</w:t>
      </w:r>
      <w:proofErr w:type="spellEnd"/>
      <w:r>
        <w:rPr>
          <w:b/>
          <w:bCs/>
          <w:sz w:val="28"/>
          <w:szCs w:val="28"/>
        </w:rPr>
        <w:t xml:space="preserve"> </w:t>
      </w:r>
      <w:proofErr w:type="spellStart"/>
      <w:r>
        <w:rPr>
          <w:b/>
          <w:bCs/>
          <w:sz w:val="28"/>
          <w:szCs w:val="28"/>
        </w:rPr>
        <w:t>sở</w:t>
      </w:r>
      <w:proofErr w:type="spellEnd"/>
      <w:r>
        <w:rPr>
          <w:b/>
          <w:bCs/>
          <w:sz w:val="28"/>
          <w:szCs w:val="28"/>
        </w:rPr>
        <w:t> </w:t>
      </w:r>
      <w:proofErr w:type="spellStart"/>
      <w:r w:rsidRPr="003C757C">
        <w:rPr>
          <w:b/>
          <w:bCs/>
          <w:sz w:val="28"/>
          <w:szCs w:val="28"/>
        </w:rPr>
        <w:t>khám</w:t>
      </w:r>
      <w:proofErr w:type="spellEnd"/>
      <w:r w:rsidRPr="003C757C">
        <w:rPr>
          <w:b/>
          <w:bCs/>
          <w:sz w:val="28"/>
          <w:szCs w:val="28"/>
        </w:rPr>
        <w:t xml:space="preserve"> </w:t>
      </w:r>
      <w:proofErr w:type="spellStart"/>
      <w:r w:rsidRPr="003C757C">
        <w:rPr>
          <w:b/>
          <w:bCs/>
          <w:sz w:val="28"/>
          <w:szCs w:val="28"/>
        </w:rPr>
        <w:t>bệnh</w:t>
      </w:r>
      <w:proofErr w:type="spellEnd"/>
      <w:r w:rsidRPr="003C757C">
        <w:rPr>
          <w:b/>
          <w:bCs/>
          <w:sz w:val="28"/>
          <w:szCs w:val="28"/>
        </w:rPr>
        <w:t xml:space="preserve">, </w:t>
      </w:r>
      <w:proofErr w:type="spellStart"/>
      <w:r w:rsidRPr="003C757C">
        <w:rPr>
          <w:b/>
          <w:bCs/>
          <w:sz w:val="28"/>
          <w:szCs w:val="28"/>
        </w:rPr>
        <w:t>chữa</w:t>
      </w:r>
      <w:proofErr w:type="spellEnd"/>
      <w:r w:rsidRPr="003C757C">
        <w:rPr>
          <w:b/>
          <w:bCs/>
          <w:sz w:val="28"/>
          <w:szCs w:val="28"/>
        </w:rPr>
        <w:t xml:space="preserve"> </w:t>
      </w:r>
      <w:proofErr w:type="spellStart"/>
      <w:r w:rsidRPr="003C757C">
        <w:rPr>
          <w:b/>
          <w:bCs/>
          <w:sz w:val="28"/>
          <w:szCs w:val="28"/>
        </w:rPr>
        <w:t>bệnh</w:t>
      </w:r>
      <w:proofErr w:type="spellEnd"/>
      <w:r>
        <w:rPr>
          <w:b/>
          <w:bCs/>
          <w:sz w:val="28"/>
          <w:szCs w:val="28"/>
        </w:rPr>
        <w:t> </w:t>
      </w:r>
      <w:proofErr w:type="spellStart"/>
      <w:r>
        <w:rPr>
          <w:b/>
          <w:bCs/>
          <w:sz w:val="28"/>
          <w:szCs w:val="28"/>
        </w:rPr>
        <w:t>đủ</w:t>
      </w:r>
      <w:proofErr w:type="spellEnd"/>
      <w:r>
        <w:rPr>
          <w:b/>
          <w:bCs/>
          <w:sz w:val="28"/>
          <w:szCs w:val="28"/>
        </w:rPr>
        <w:t xml:space="preserve"> </w:t>
      </w:r>
      <w:proofErr w:type="spellStart"/>
      <w:r>
        <w:rPr>
          <w:b/>
          <w:bCs/>
          <w:sz w:val="28"/>
          <w:szCs w:val="28"/>
        </w:rPr>
        <w:t>điều</w:t>
      </w:r>
      <w:proofErr w:type="spellEnd"/>
      <w:r>
        <w:rPr>
          <w:b/>
          <w:bCs/>
          <w:sz w:val="28"/>
          <w:szCs w:val="28"/>
        </w:rPr>
        <w:t xml:space="preserve"> </w:t>
      </w:r>
      <w:proofErr w:type="spellStart"/>
      <w:r>
        <w:rPr>
          <w:b/>
          <w:bCs/>
          <w:sz w:val="28"/>
          <w:szCs w:val="28"/>
        </w:rPr>
        <w:t>kiện</w:t>
      </w:r>
      <w:proofErr w:type="spellEnd"/>
      <w:r>
        <w:rPr>
          <w:b/>
          <w:bCs/>
          <w:sz w:val="28"/>
          <w:szCs w:val="28"/>
        </w:rPr>
        <w:t xml:space="preserve"> </w:t>
      </w:r>
      <w:proofErr w:type="spellStart"/>
      <w:r>
        <w:rPr>
          <w:b/>
          <w:bCs/>
          <w:sz w:val="28"/>
          <w:szCs w:val="28"/>
        </w:rPr>
        <w:t>thực</w:t>
      </w:r>
      <w:proofErr w:type="spellEnd"/>
      <w:r>
        <w:rPr>
          <w:b/>
          <w:bCs/>
          <w:sz w:val="28"/>
          <w:szCs w:val="28"/>
        </w:rPr>
        <w:t xml:space="preserve"> </w:t>
      </w:r>
      <w:proofErr w:type="spellStart"/>
      <w:r>
        <w:rPr>
          <w:b/>
          <w:bCs/>
          <w:sz w:val="28"/>
          <w:szCs w:val="28"/>
        </w:rPr>
        <w:t>hiện</w:t>
      </w:r>
      <w:proofErr w:type="spellEnd"/>
      <w:r>
        <w:rPr>
          <w:b/>
          <w:bCs/>
          <w:sz w:val="28"/>
          <w:szCs w:val="28"/>
        </w:rPr>
        <w:t> </w:t>
      </w:r>
    </w:p>
    <w:p w14:paraId="55A14A0D" w14:textId="0DACCD29" w:rsidR="00087F95" w:rsidRDefault="006F3EFE" w:rsidP="005A7611">
      <w:pPr>
        <w:jc w:val="center"/>
        <w:rPr>
          <w:rStyle w:val="Hyperlink"/>
          <w:b/>
          <w:bCs/>
          <w:color w:val="auto"/>
          <w:sz w:val="28"/>
          <w:szCs w:val="28"/>
          <w:u w:val="none"/>
          <w:lang w:val="vi-VN"/>
        </w:rPr>
      </w:pPr>
      <w:proofErr w:type="spellStart"/>
      <w:r w:rsidRPr="002B7916">
        <w:rPr>
          <w:b/>
          <w:bCs/>
          <w:sz w:val="28"/>
          <w:szCs w:val="28"/>
        </w:rPr>
        <w:t>khám</w:t>
      </w:r>
      <w:proofErr w:type="spellEnd"/>
      <w:r w:rsidRPr="002B7916">
        <w:rPr>
          <w:b/>
          <w:bCs/>
          <w:sz w:val="28"/>
          <w:szCs w:val="28"/>
        </w:rPr>
        <w:t xml:space="preserve"> </w:t>
      </w:r>
      <w:proofErr w:type="spellStart"/>
      <w:r w:rsidRPr="002B7916">
        <w:rPr>
          <w:b/>
          <w:bCs/>
          <w:sz w:val="28"/>
          <w:szCs w:val="28"/>
        </w:rPr>
        <w:t>sức</w:t>
      </w:r>
      <w:proofErr w:type="spellEnd"/>
      <w:r w:rsidRPr="002B7916">
        <w:rPr>
          <w:b/>
          <w:bCs/>
          <w:sz w:val="28"/>
          <w:szCs w:val="28"/>
        </w:rPr>
        <w:t xml:space="preserve"> </w:t>
      </w:r>
      <w:proofErr w:type="spellStart"/>
      <w:r w:rsidRPr="002B7916">
        <w:rPr>
          <w:b/>
          <w:bCs/>
          <w:sz w:val="28"/>
          <w:szCs w:val="28"/>
        </w:rPr>
        <w:t>khỏe</w:t>
      </w:r>
      <w:proofErr w:type="spellEnd"/>
      <w:r>
        <w:rPr>
          <w:rStyle w:val="Hyperlink"/>
          <w:b/>
          <w:bCs/>
          <w:color w:val="auto"/>
          <w:sz w:val="28"/>
          <w:szCs w:val="28"/>
          <w:u w:val="none"/>
          <w:lang w:val="vi-VN"/>
        </w:rPr>
        <w:t xml:space="preserve">/khám, điều trị HIV/AIDS </w:t>
      </w:r>
    </w:p>
    <w:p w14:paraId="717008ED" w14:textId="522F882D" w:rsidR="005A7611" w:rsidRPr="005A7611" w:rsidRDefault="005A7611" w:rsidP="005A7611">
      <w:pPr>
        <w:jc w:val="center"/>
        <w:rPr>
          <w:rStyle w:val="Hyperlink"/>
          <w:b/>
          <w:bCs/>
          <w:color w:val="auto"/>
          <w:sz w:val="28"/>
          <w:szCs w:val="28"/>
          <w:u w:val="none"/>
          <w:vertAlign w:val="superscript"/>
        </w:rPr>
      </w:pPr>
      <w:r>
        <w:rPr>
          <w:rStyle w:val="Hyperlink"/>
          <w:b/>
          <w:bCs/>
          <w:color w:val="auto"/>
          <w:sz w:val="28"/>
          <w:szCs w:val="28"/>
          <w:u w:val="none"/>
          <w:vertAlign w:val="superscript"/>
        </w:rPr>
        <w:t>______________</w:t>
      </w:r>
    </w:p>
    <w:p w14:paraId="27A2C75D" w14:textId="77777777" w:rsidR="00087F95" w:rsidRPr="005A7611" w:rsidRDefault="00087F95">
      <w:pPr>
        <w:spacing w:before="120" w:after="120" w:line="276" w:lineRule="auto"/>
        <w:ind w:firstLine="720"/>
        <w:jc w:val="center"/>
        <w:rPr>
          <w:b/>
          <w:bCs/>
          <w:sz w:val="10"/>
          <w:szCs w:val="28"/>
          <w:lang w:val="vi-VN"/>
        </w:rPr>
      </w:pPr>
    </w:p>
    <w:p w14:paraId="2AC7112E" w14:textId="55227728" w:rsidR="00087F95" w:rsidRDefault="006F3EFE" w:rsidP="005A7611">
      <w:pPr>
        <w:spacing w:before="120"/>
        <w:ind w:firstLine="567"/>
        <w:jc w:val="both"/>
        <w:rPr>
          <w:sz w:val="28"/>
          <w:szCs w:val="28"/>
          <w:lang w:val="vi-VN"/>
        </w:rPr>
      </w:pPr>
      <w:r>
        <w:rPr>
          <w:sz w:val="28"/>
          <w:szCs w:val="28"/>
          <w:lang w:val="vi-VN"/>
        </w:rPr>
        <w:t xml:space="preserve">Kính gửi: ............................................ </w:t>
      </w:r>
      <w:r>
        <w:rPr>
          <w:rStyle w:val="FootnoteReference"/>
          <w:sz w:val="28"/>
          <w:szCs w:val="28"/>
        </w:rPr>
        <w:footnoteReference w:id="98"/>
      </w:r>
      <w:r>
        <w:rPr>
          <w:sz w:val="28"/>
          <w:szCs w:val="28"/>
          <w:lang w:val="vi-VN"/>
        </w:rPr>
        <w:t xml:space="preserve"> .........</w:t>
      </w:r>
      <w:r w:rsidR="005A7611">
        <w:rPr>
          <w:sz w:val="28"/>
          <w:szCs w:val="28"/>
        </w:rPr>
        <w:t>....</w:t>
      </w:r>
      <w:r>
        <w:rPr>
          <w:sz w:val="28"/>
          <w:szCs w:val="28"/>
          <w:lang w:val="vi-VN"/>
        </w:rPr>
        <w:t>...............................................</w:t>
      </w:r>
    </w:p>
    <w:p w14:paraId="1916D788" w14:textId="77F227A5" w:rsidR="00087F95" w:rsidRDefault="006F3EFE" w:rsidP="005A7611">
      <w:pPr>
        <w:spacing w:before="120"/>
        <w:ind w:firstLine="567"/>
        <w:jc w:val="both"/>
        <w:rPr>
          <w:sz w:val="28"/>
          <w:szCs w:val="28"/>
          <w:lang w:val="vi-VN"/>
        </w:rPr>
      </w:pPr>
      <w:r>
        <w:rPr>
          <w:sz w:val="28"/>
          <w:szCs w:val="28"/>
          <w:lang w:val="vi-VN"/>
        </w:rPr>
        <w:t xml:space="preserve">Tên cơ sở </w:t>
      </w:r>
      <w:proofErr w:type="spellStart"/>
      <w:r w:rsidR="002B7916">
        <w:rPr>
          <w:sz w:val="28"/>
          <w:szCs w:val="28"/>
        </w:rPr>
        <w:t>công</w:t>
      </w:r>
      <w:proofErr w:type="spellEnd"/>
      <w:r w:rsidR="002B7916">
        <w:rPr>
          <w:sz w:val="28"/>
          <w:szCs w:val="28"/>
        </w:rPr>
        <w:t xml:space="preserve"> bố</w:t>
      </w:r>
      <w:r>
        <w:rPr>
          <w:sz w:val="28"/>
          <w:szCs w:val="28"/>
          <w:lang w:val="vi-VN"/>
        </w:rPr>
        <w:t>: ..............</w:t>
      </w:r>
      <w:r w:rsidR="005A7611">
        <w:rPr>
          <w:sz w:val="28"/>
          <w:szCs w:val="28"/>
        </w:rPr>
        <w:t>.....</w:t>
      </w:r>
      <w:r>
        <w:rPr>
          <w:sz w:val="28"/>
          <w:szCs w:val="28"/>
          <w:lang w:val="vi-VN"/>
        </w:rPr>
        <w:t>..................................................</w:t>
      </w:r>
      <w:r w:rsidR="002B7916">
        <w:rPr>
          <w:sz w:val="28"/>
          <w:szCs w:val="28"/>
        </w:rPr>
        <w:t>.</w:t>
      </w:r>
      <w:r w:rsidR="002B7916">
        <w:rPr>
          <w:sz w:val="28"/>
          <w:szCs w:val="28"/>
          <w:lang w:val="vi-VN"/>
        </w:rPr>
        <w:t>.....................</w:t>
      </w:r>
    </w:p>
    <w:p w14:paraId="7B21EB89" w14:textId="5A72E26D" w:rsidR="002B7916" w:rsidRPr="002B7916" w:rsidRDefault="002B7916" w:rsidP="005A7611">
      <w:pPr>
        <w:spacing w:before="120"/>
        <w:ind w:firstLine="567"/>
        <w:jc w:val="both"/>
        <w:rPr>
          <w:sz w:val="28"/>
          <w:szCs w:val="28"/>
        </w:rPr>
      </w:pPr>
      <w:proofErr w:type="spellStart"/>
      <w:r>
        <w:rPr>
          <w:sz w:val="28"/>
          <w:szCs w:val="28"/>
        </w:rPr>
        <w:t>Số</w:t>
      </w:r>
      <w:proofErr w:type="spellEnd"/>
      <w:r>
        <w:rPr>
          <w:sz w:val="28"/>
          <w:szCs w:val="28"/>
        </w:rPr>
        <w:t xml:space="preserve"> </w:t>
      </w:r>
      <w:proofErr w:type="spellStart"/>
      <w:r>
        <w:rPr>
          <w:sz w:val="28"/>
          <w:szCs w:val="28"/>
        </w:rPr>
        <w:t>giấy</w:t>
      </w:r>
      <w:proofErr w:type="spellEnd"/>
      <w:r>
        <w:rPr>
          <w:sz w:val="28"/>
          <w:szCs w:val="28"/>
        </w:rPr>
        <w:t xml:space="preserve"> </w:t>
      </w:r>
      <w:proofErr w:type="spellStart"/>
      <w:r>
        <w:rPr>
          <w:sz w:val="28"/>
          <w:szCs w:val="28"/>
        </w:rPr>
        <w:t>phép</w:t>
      </w:r>
      <w:proofErr w:type="spellEnd"/>
      <w:r>
        <w:rPr>
          <w:sz w:val="28"/>
          <w:szCs w:val="28"/>
        </w:rPr>
        <w:t xml:space="preserve"> </w:t>
      </w:r>
      <w:proofErr w:type="spellStart"/>
      <w:r>
        <w:rPr>
          <w:sz w:val="28"/>
          <w:szCs w:val="28"/>
        </w:rPr>
        <w:t>hoạt</w:t>
      </w:r>
      <w:proofErr w:type="spellEnd"/>
      <w:r>
        <w:rPr>
          <w:sz w:val="28"/>
          <w:szCs w:val="28"/>
        </w:rPr>
        <w:t xml:space="preserve"> </w:t>
      </w:r>
      <w:proofErr w:type="spellStart"/>
      <w:r>
        <w:rPr>
          <w:sz w:val="28"/>
          <w:szCs w:val="28"/>
        </w:rPr>
        <w:t>động</w:t>
      </w:r>
      <w:proofErr w:type="spellEnd"/>
      <w:r>
        <w:rPr>
          <w:sz w:val="28"/>
          <w:szCs w:val="28"/>
        </w:rPr>
        <w:t xml:space="preserve"> </w:t>
      </w:r>
      <w:proofErr w:type="spellStart"/>
      <w:r>
        <w:rPr>
          <w:sz w:val="28"/>
          <w:szCs w:val="28"/>
        </w:rPr>
        <w:t>đã</w:t>
      </w:r>
      <w:proofErr w:type="spellEnd"/>
      <w:r>
        <w:rPr>
          <w:sz w:val="28"/>
          <w:szCs w:val="28"/>
        </w:rPr>
        <w:t xml:space="preserve"> </w:t>
      </w:r>
      <w:proofErr w:type="spellStart"/>
      <w:r>
        <w:rPr>
          <w:sz w:val="28"/>
          <w:szCs w:val="28"/>
        </w:rPr>
        <w:t>được</w:t>
      </w:r>
      <w:proofErr w:type="spellEnd"/>
      <w:r>
        <w:rPr>
          <w:sz w:val="28"/>
          <w:szCs w:val="28"/>
        </w:rPr>
        <w:t xml:space="preserve"> </w:t>
      </w:r>
      <w:proofErr w:type="spellStart"/>
      <w:proofErr w:type="gramStart"/>
      <w:r>
        <w:rPr>
          <w:sz w:val="28"/>
          <w:szCs w:val="28"/>
        </w:rPr>
        <w:t>cấp</w:t>
      </w:r>
      <w:proofErr w:type="spellEnd"/>
      <w:r>
        <w:rPr>
          <w:sz w:val="28"/>
          <w:szCs w:val="28"/>
        </w:rPr>
        <w:t>:…</w:t>
      </w:r>
      <w:proofErr w:type="gramEnd"/>
      <w:r>
        <w:rPr>
          <w:sz w:val="28"/>
          <w:szCs w:val="28"/>
        </w:rPr>
        <w:t>…</w:t>
      </w:r>
      <w:r w:rsidR="005A7611">
        <w:rPr>
          <w:sz w:val="28"/>
          <w:szCs w:val="28"/>
        </w:rPr>
        <w:t>……</w:t>
      </w:r>
      <w:r>
        <w:rPr>
          <w:sz w:val="28"/>
          <w:szCs w:val="28"/>
        </w:rPr>
        <w:t>……………………………….</w:t>
      </w:r>
    </w:p>
    <w:p w14:paraId="1C573966" w14:textId="504A6AC5" w:rsidR="00087F95" w:rsidRDefault="006F3EFE" w:rsidP="005A7611">
      <w:pPr>
        <w:spacing w:before="120"/>
        <w:ind w:firstLine="567"/>
        <w:jc w:val="both"/>
        <w:rPr>
          <w:sz w:val="28"/>
          <w:szCs w:val="28"/>
          <w:lang w:val="vi-VN"/>
        </w:rPr>
      </w:pPr>
      <w:r>
        <w:rPr>
          <w:sz w:val="28"/>
          <w:szCs w:val="28"/>
          <w:lang w:val="vi-VN"/>
        </w:rPr>
        <w:t>Địa chỉ: ......................................................</w:t>
      </w:r>
      <w:r>
        <w:rPr>
          <w:rStyle w:val="FootnoteReference"/>
          <w:sz w:val="28"/>
          <w:szCs w:val="28"/>
        </w:rPr>
        <w:footnoteReference w:id="99"/>
      </w:r>
      <w:r>
        <w:rPr>
          <w:sz w:val="28"/>
          <w:szCs w:val="28"/>
          <w:lang w:val="vi-VN"/>
        </w:rPr>
        <w:t>...................</w:t>
      </w:r>
      <w:r w:rsidR="005A7611">
        <w:rPr>
          <w:sz w:val="28"/>
          <w:szCs w:val="28"/>
        </w:rPr>
        <w:t>...</w:t>
      </w:r>
      <w:r>
        <w:rPr>
          <w:sz w:val="28"/>
          <w:szCs w:val="28"/>
          <w:lang w:val="vi-VN"/>
        </w:rPr>
        <w:t>................................</w:t>
      </w:r>
    </w:p>
    <w:p w14:paraId="4D2F876F" w14:textId="761266AA" w:rsidR="00087F95" w:rsidRDefault="006F3EFE" w:rsidP="005A7611">
      <w:pPr>
        <w:spacing w:before="120"/>
        <w:ind w:firstLine="567"/>
        <w:jc w:val="both"/>
        <w:rPr>
          <w:sz w:val="28"/>
          <w:szCs w:val="28"/>
          <w:lang w:val="vi-VN"/>
        </w:rPr>
      </w:pPr>
      <w:r>
        <w:rPr>
          <w:sz w:val="28"/>
          <w:szCs w:val="28"/>
          <w:lang w:val="vi-VN"/>
        </w:rPr>
        <w:t>Điện thoại: ................................. Email (nếu có): .............</w:t>
      </w:r>
      <w:r w:rsidR="005A7611">
        <w:rPr>
          <w:sz w:val="28"/>
          <w:szCs w:val="28"/>
        </w:rPr>
        <w:t>....</w:t>
      </w:r>
      <w:r>
        <w:rPr>
          <w:sz w:val="28"/>
          <w:szCs w:val="28"/>
          <w:lang w:val="vi-VN"/>
        </w:rPr>
        <w:t>............................</w:t>
      </w:r>
    </w:p>
    <w:p w14:paraId="336B84C4" w14:textId="394745C2" w:rsidR="00087F95" w:rsidRDefault="006F3EFE" w:rsidP="005A7611">
      <w:pPr>
        <w:spacing w:before="120"/>
        <w:ind w:firstLine="567"/>
        <w:jc w:val="both"/>
        <w:rPr>
          <w:sz w:val="28"/>
          <w:szCs w:val="28"/>
          <w:lang w:val="vi-VN"/>
        </w:rPr>
      </w:pPr>
      <w:r>
        <w:rPr>
          <w:sz w:val="28"/>
          <w:szCs w:val="28"/>
          <w:lang w:val="vi-VN"/>
        </w:rPr>
        <w:t>Công bố đủ điều kiện thực hiện khám sức khỏe/khám, điều trị HIV/AIDS và gửi kèm theo văn bản này 01 bộ hồ sơ gồm các giấy tờ sau đây:</w:t>
      </w:r>
      <w:r>
        <w:rPr>
          <w:rStyle w:val="FootnoteReference"/>
          <w:sz w:val="28"/>
          <w:szCs w:val="28"/>
        </w:rPr>
        <w:footnoteReference w:id="100"/>
      </w:r>
    </w:p>
    <w:p w14:paraId="79947259" w14:textId="43F27AA1" w:rsidR="00087F95" w:rsidRDefault="006F3EFE" w:rsidP="005A7611">
      <w:pPr>
        <w:spacing w:before="120"/>
        <w:ind w:firstLine="567"/>
        <w:jc w:val="both"/>
        <w:rPr>
          <w:sz w:val="28"/>
          <w:szCs w:val="28"/>
        </w:rPr>
      </w:pPr>
      <w:r>
        <w:rPr>
          <w:sz w:val="28"/>
          <w:szCs w:val="28"/>
        </w:rPr>
        <w:t>(1) …………………………………………………………</w:t>
      </w:r>
      <w:r w:rsidR="005A7611">
        <w:rPr>
          <w:sz w:val="28"/>
          <w:szCs w:val="28"/>
        </w:rPr>
        <w:t>………</w:t>
      </w:r>
      <w:r>
        <w:rPr>
          <w:sz w:val="28"/>
          <w:szCs w:val="28"/>
        </w:rPr>
        <w:t>…………</w:t>
      </w:r>
    </w:p>
    <w:p w14:paraId="4EF3A8EE" w14:textId="6DD4680D" w:rsidR="00087F95" w:rsidRDefault="006F3EFE" w:rsidP="005A7611">
      <w:pPr>
        <w:spacing w:before="120"/>
        <w:ind w:firstLine="567"/>
        <w:jc w:val="both"/>
        <w:rPr>
          <w:sz w:val="28"/>
          <w:szCs w:val="28"/>
        </w:rPr>
      </w:pPr>
      <w:r>
        <w:rPr>
          <w:sz w:val="28"/>
          <w:szCs w:val="28"/>
        </w:rPr>
        <w:t>(2) …………………………………………………………</w:t>
      </w:r>
      <w:r w:rsidR="005A7611">
        <w:rPr>
          <w:sz w:val="28"/>
          <w:szCs w:val="28"/>
        </w:rPr>
        <w:t>…….</w:t>
      </w:r>
      <w:r>
        <w:rPr>
          <w:sz w:val="28"/>
          <w:szCs w:val="28"/>
        </w:rPr>
        <w:t>……………</w:t>
      </w:r>
    </w:p>
    <w:p w14:paraId="74A4A22D" w14:textId="3DDB8CFD" w:rsidR="00087F95" w:rsidRDefault="006F3EFE" w:rsidP="005A7611">
      <w:pPr>
        <w:spacing w:before="120"/>
        <w:ind w:firstLine="567"/>
        <w:jc w:val="both"/>
        <w:rPr>
          <w:sz w:val="28"/>
          <w:szCs w:val="28"/>
          <w:lang w:val="vi-VN"/>
        </w:rPr>
      </w:pPr>
      <w:r>
        <w:rPr>
          <w:sz w:val="28"/>
          <w:szCs w:val="28"/>
        </w:rPr>
        <w:t>(3) …………………………………………………………</w:t>
      </w:r>
      <w:r w:rsidR="005A7611">
        <w:rPr>
          <w:sz w:val="28"/>
          <w:szCs w:val="28"/>
        </w:rPr>
        <w:t>………</w:t>
      </w:r>
      <w:r>
        <w:rPr>
          <w:sz w:val="28"/>
          <w:szCs w:val="28"/>
        </w:rPr>
        <w:t>……….</w:t>
      </w:r>
      <w:r>
        <w:rPr>
          <w:sz w:val="28"/>
          <w:szCs w:val="28"/>
          <w:lang w:val="vi-VN"/>
        </w:rPr>
        <w:t>...</w:t>
      </w:r>
    </w:p>
    <w:p w14:paraId="6AEE91E1" w14:textId="47A93D89" w:rsidR="00087F95" w:rsidRDefault="006F3EFE" w:rsidP="005A7611">
      <w:pPr>
        <w:spacing w:before="120"/>
        <w:ind w:firstLine="567"/>
        <w:jc w:val="both"/>
        <w:rPr>
          <w:sz w:val="28"/>
          <w:szCs w:val="28"/>
          <w:lang w:val="vi-VN"/>
        </w:rPr>
      </w:pPr>
      <w:r>
        <w:rPr>
          <w:sz w:val="28"/>
          <w:szCs w:val="28"/>
        </w:rPr>
        <w:t>……………………………………………………………</w:t>
      </w:r>
      <w:r w:rsidR="005A7611">
        <w:rPr>
          <w:sz w:val="28"/>
          <w:szCs w:val="28"/>
        </w:rPr>
        <w:t>…….</w:t>
      </w:r>
      <w:r>
        <w:rPr>
          <w:sz w:val="28"/>
          <w:szCs w:val="28"/>
        </w:rPr>
        <w:t>…………</w:t>
      </w:r>
      <w:r>
        <w:rPr>
          <w:sz w:val="28"/>
          <w:szCs w:val="28"/>
          <w:lang w:val="vi-VN"/>
        </w:rPr>
        <w:t>......</w:t>
      </w:r>
    </w:p>
    <w:p w14:paraId="42AA94A6" w14:textId="77777777" w:rsidR="005A7611" w:rsidRPr="005A7611" w:rsidRDefault="005A7611" w:rsidP="005A7611">
      <w:pPr>
        <w:spacing w:before="120"/>
        <w:ind w:firstLine="567"/>
        <w:jc w:val="both"/>
        <w:rPr>
          <w:szCs w:val="28"/>
          <w:lang w:val="vi-VN"/>
        </w:rPr>
      </w:pPr>
    </w:p>
    <w:tbl>
      <w:tblPr>
        <w:tblW w:w="10065" w:type="dxa"/>
        <w:jc w:val="center"/>
        <w:shd w:val="clear" w:color="auto" w:fill="FFFFFF"/>
        <w:tblCellMar>
          <w:left w:w="0" w:type="dxa"/>
          <w:right w:w="0" w:type="dxa"/>
        </w:tblCellMar>
        <w:tblLook w:val="04A0" w:firstRow="1" w:lastRow="0" w:firstColumn="1" w:lastColumn="0" w:noHBand="0" w:noVBand="1"/>
      </w:tblPr>
      <w:tblGrid>
        <w:gridCol w:w="4536"/>
        <w:gridCol w:w="5529"/>
      </w:tblGrid>
      <w:tr w:rsidR="00087F95" w14:paraId="761D77CE" w14:textId="77777777" w:rsidTr="005A7611">
        <w:trPr>
          <w:jc w:val="center"/>
        </w:trPr>
        <w:tc>
          <w:tcPr>
            <w:tcW w:w="4536" w:type="dxa"/>
            <w:shd w:val="clear" w:color="auto" w:fill="FFFFFF"/>
            <w:tcMar>
              <w:top w:w="60" w:type="dxa"/>
              <w:left w:w="60" w:type="dxa"/>
              <w:bottom w:w="60" w:type="dxa"/>
              <w:right w:w="60" w:type="dxa"/>
            </w:tcMar>
            <w:vAlign w:val="center"/>
          </w:tcPr>
          <w:p w14:paraId="2D885C21" w14:textId="77777777" w:rsidR="00087F95" w:rsidRDefault="00087F95">
            <w:pPr>
              <w:rPr>
                <w:b/>
                <w:bCs/>
                <w:sz w:val="28"/>
                <w:szCs w:val="28"/>
              </w:rPr>
            </w:pPr>
          </w:p>
        </w:tc>
        <w:tc>
          <w:tcPr>
            <w:tcW w:w="5529" w:type="dxa"/>
            <w:shd w:val="clear" w:color="auto" w:fill="FFFFFF"/>
            <w:tcMar>
              <w:top w:w="60" w:type="dxa"/>
              <w:left w:w="60" w:type="dxa"/>
              <w:bottom w:w="60" w:type="dxa"/>
              <w:right w:w="60" w:type="dxa"/>
            </w:tcMar>
            <w:vAlign w:val="center"/>
          </w:tcPr>
          <w:p w14:paraId="5A47D59E" w14:textId="77777777" w:rsidR="000C72DE" w:rsidRPr="005A7611" w:rsidRDefault="000C72DE">
            <w:pPr>
              <w:ind w:firstLine="720"/>
              <w:jc w:val="center"/>
              <w:rPr>
                <w:b/>
                <w:bCs/>
                <w:sz w:val="28"/>
                <w:szCs w:val="26"/>
                <w14:ligatures w14:val="none"/>
              </w:rPr>
            </w:pPr>
            <w:r w:rsidRPr="005A7611">
              <w:rPr>
                <w:b/>
                <w:bCs/>
                <w:sz w:val="28"/>
                <w:szCs w:val="26"/>
                <w14:ligatures w14:val="none"/>
              </w:rPr>
              <w:t xml:space="preserve">ĐẠI DIỆN CƠ SỞ </w:t>
            </w:r>
          </w:p>
          <w:p w14:paraId="2393BF45" w14:textId="771ACD6D" w:rsidR="00087F95" w:rsidRDefault="000C72DE">
            <w:pPr>
              <w:ind w:firstLine="720"/>
              <w:jc w:val="center"/>
              <w:rPr>
                <w:b/>
                <w:bCs/>
                <w:sz w:val="28"/>
                <w:szCs w:val="28"/>
              </w:rPr>
            </w:pPr>
            <w:r w:rsidRPr="005A7611">
              <w:rPr>
                <w:b/>
                <w:bCs/>
                <w:sz w:val="28"/>
                <w:szCs w:val="26"/>
                <w14:ligatures w14:val="none"/>
              </w:rPr>
              <w:t>KHÁM BỆNH, CHỮA BỆNH</w:t>
            </w:r>
            <w:r w:rsidRPr="005A7611">
              <w:rPr>
                <w:rStyle w:val="FootnoteReference"/>
                <w:b/>
                <w:bCs/>
                <w:sz w:val="28"/>
                <w:szCs w:val="26"/>
                <w14:ligatures w14:val="none"/>
              </w:rPr>
              <w:footnoteReference w:id="101"/>
            </w:r>
          </w:p>
        </w:tc>
      </w:tr>
    </w:tbl>
    <w:p w14:paraId="638A0D73" w14:textId="77777777" w:rsidR="00087F95" w:rsidRDefault="00087F95">
      <w:pPr>
        <w:spacing w:line="312" w:lineRule="auto"/>
        <w:rPr>
          <w:vanish/>
          <w:sz w:val="28"/>
          <w:szCs w:val="28"/>
        </w:rPr>
        <w:sectPr w:rsidR="00087F95">
          <w:footnotePr>
            <w:numRestart w:val="eachSect"/>
          </w:footnotePr>
          <w:endnotePr>
            <w:numFmt w:val="decimal"/>
            <w:numRestart w:val="eachSect"/>
          </w:endnotePr>
          <w:type w:val="continuous"/>
          <w:pgSz w:w="11907" w:h="16840"/>
          <w:pgMar w:top="1134" w:right="1275" w:bottom="1134" w:left="1418" w:header="720" w:footer="720" w:gutter="0"/>
          <w:cols w:space="720"/>
          <w:docGrid w:linePitch="381"/>
        </w:sectPr>
      </w:pPr>
    </w:p>
    <w:p w14:paraId="1F70739B" w14:textId="77777777" w:rsidR="00087F95" w:rsidRDefault="00087F95">
      <w:pPr>
        <w:pStyle w:val="Heading2"/>
        <w:spacing w:before="120" w:after="120"/>
        <w:rPr>
          <w:rFonts w:ascii="Times New Roman" w:hAnsi="Times New Roman" w:cs="Times New Roman"/>
          <w:b/>
          <w:bCs/>
          <w:color w:val="auto"/>
          <w:lang w:val="vi-VN"/>
          <w14:ligatures w14:val="none"/>
        </w:rPr>
        <w:sectPr w:rsidR="00087F95">
          <w:footnotePr>
            <w:numRestart w:val="eachPage"/>
          </w:footnotePr>
          <w:endnotePr>
            <w:numFmt w:val="decimal"/>
            <w:numRestart w:val="eachSect"/>
          </w:endnotePr>
          <w:type w:val="continuous"/>
          <w:pgSz w:w="11907" w:h="16840"/>
          <w:pgMar w:top="1134" w:right="1275" w:bottom="1134" w:left="1418" w:header="720" w:footer="720" w:gutter="0"/>
          <w:cols w:space="720"/>
          <w:docGrid w:linePitch="381"/>
        </w:sectPr>
      </w:pPr>
    </w:p>
    <w:p w14:paraId="380FB17D" w14:textId="1E97606B" w:rsidR="00087F95" w:rsidRDefault="006F3EFE">
      <w:pPr>
        <w:pStyle w:val="Heading2"/>
        <w:spacing w:before="120" w:after="120"/>
        <w:rPr>
          <w:b/>
          <w:bCs/>
          <w:lang w:val="vi-VN"/>
          <w14:ligatures w14:val="none"/>
        </w:rPr>
      </w:pPr>
      <w:r>
        <w:rPr>
          <w:rFonts w:ascii="Times New Roman" w:hAnsi="Times New Roman" w:cs="Times New Roman"/>
          <w:b/>
          <w:bCs/>
          <w:color w:val="auto"/>
          <w:lang w:val="vi-VN"/>
          <w14:ligatures w14:val="none"/>
        </w:rPr>
        <w:lastRenderedPageBreak/>
        <w:t>Mẫu 05 - Danh sách nhân sự và thiết bị y tế</w:t>
      </w:r>
      <w:r w:rsidR="00AC3479">
        <w:rPr>
          <w:rFonts w:ascii="Times New Roman" w:hAnsi="Times New Roman" w:cs="Times New Roman"/>
          <w:b/>
          <w:bCs/>
          <w:color w:val="auto"/>
          <w14:ligatures w14:val="none"/>
        </w:rPr>
        <w:t xml:space="preserve"> </w:t>
      </w:r>
      <w:proofErr w:type="spellStart"/>
      <w:r w:rsidR="00AC3479">
        <w:rPr>
          <w:rFonts w:ascii="Times New Roman" w:hAnsi="Times New Roman" w:cs="Times New Roman"/>
          <w:b/>
          <w:bCs/>
          <w:color w:val="auto"/>
          <w14:ligatures w14:val="none"/>
        </w:rPr>
        <w:t>để</w:t>
      </w:r>
      <w:proofErr w:type="spellEnd"/>
      <w:r>
        <w:rPr>
          <w:rFonts w:ascii="Times New Roman" w:hAnsi="Times New Roman" w:cs="Times New Roman"/>
          <w:b/>
          <w:bCs/>
          <w:color w:val="auto"/>
          <w:lang w:val="vi-VN"/>
          <w14:ligatures w14:val="none"/>
        </w:rPr>
        <w:t xml:space="preserve"> thực hiện khám sức khỏe/ khám</w:t>
      </w:r>
      <w:r w:rsidR="00AC3479">
        <w:rPr>
          <w:rFonts w:ascii="Times New Roman" w:hAnsi="Times New Roman" w:cs="Times New Roman"/>
          <w:b/>
          <w:bCs/>
          <w:color w:val="auto"/>
          <w14:ligatures w14:val="none"/>
        </w:rPr>
        <w:t xml:space="preserve"> </w:t>
      </w:r>
      <w:proofErr w:type="spellStart"/>
      <w:r w:rsidR="00AC3479">
        <w:rPr>
          <w:rFonts w:ascii="Times New Roman" w:hAnsi="Times New Roman" w:cs="Times New Roman"/>
          <w:b/>
          <w:bCs/>
          <w:color w:val="auto"/>
          <w14:ligatures w14:val="none"/>
        </w:rPr>
        <w:t>và</w:t>
      </w:r>
      <w:proofErr w:type="spellEnd"/>
      <w:r>
        <w:rPr>
          <w:rFonts w:ascii="Times New Roman" w:hAnsi="Times New Roman" w:cs="Times New Roman"/>
          <w:b/>
          <w:bCs/>
          <w:color w:val="auto"/>
          <w:lang w:val="vi-VN"/>
          <w14:ligatures w14:val="none"/>
        </w:rPr>
        <w:t xml:space="preserve"> điều trị HIV/AIDS</w:t>
      </w:r>
    </w:p>
    <w:p w14:paraId="67608A80" w14:textId="77777777" w:rsidR="005A7611" w:rsidRDefault="006F3EFE" w:rsidP="005A7611">
      <w:pPr>
        <w:shd w:val="clear" w:color="auto" w:fill="FFFFFF"/>
        <w:jc w:val="center"/>
        <w:rPr>
          <w:b/>
          <w:bCs/>
          <w:sz w:val="28"/>
          <w:szCs w:val="28"/>
          <w:lang w:val="vi-VN"/>
          <w14:ligatures w14:val="none"/>
        </w:rPr>
      </w:pPr>
      <w:r>
        <w:rPr>
          <w:b/>
          <w:bCs/>
          <w:sz w:val="28"/>
          <w:szCs w:val="28"/>
          <w:lang w:val="vi-VN"/>
          <w14:ligatures w14:val="none"/>
        </w:rPr>
        <w:t>CỘNG HÒA XÃ HỘI CHỦ NGHĨA VIỆT NAM</w:t>
      </w:r>
      <w:r>
        <w:rPr>
          <w:b/>
          <w:bCs/>
          <w:sz w:val="28"/>
          <w:szCs w:val="28"/>
          <w:lang w:val="vi-VN"/>
          <w14:ligatures w14:val="none"/>
        </w:rPr>
        <w:br/>
        <w:t>Độc lập - Tự do - Hạnh phúc</w:t>
      </w:r>
    </w:p>
    <w:p w14:paraId="4D7EB080" w14:textId="38642078" w:rsidR="00087F95" w:rsidRPr="005A7611" w:rsidRDefault="005A7611" w:rsidP="005A7611">
      <w:pPr>
        <w:shd w:val="clear" w:color="auto" w:fill="FFFFFF"/>
        <w:jc w:val="center"/>
        <w:rPr>
          <w:b/>
          <w:bCs/>
          <w:sz w:val="14"/>
          <w:szCs w:val="28"/>
          <w:lang w:val="vi-VN"/>
          <w14:ligatures w14:val="none"/>
        </w:rPr>
      </w:pPr>
      <w:r>
        <w:rPr>
          <w:sz w:val="28"/>
          <w:szCs w:val="28"/>
          <w:vertAlign w:val="superscript"/>
          <w14:ligatures w14:val="none"/>
        </w:rPr>
        <w:t>_____________________________________</w:t>
      </w:r>
      <w:r w:rsidR="006F3EFE">
        <w:rPr>
          <w:sz w:val="28"/>
          <w:szCs w:val="28"/>
          <w:lang w:val="vi-VN"/>
          <w14:ligatures w14:val="none"/>
        </w:rPr>
        <w:br/>
      </w:r>
    </w:p>
    <w:p w14:paraId="1046029C" w14:textId="5E94F485" w:rsidR="00087F95" w:rsidRDefault="006F3EFE" w:rsidP="002A16D0">
      <w:pPr>
        <w:shd w:val="clear" w:color="auto" w:fill="FFFFFF"/>
        <w:jc w:val="center"/>
        <w:rPr>
          <w:b/>
          <w:bCs/>
          <w:sz w:val="28"/>
          <w:szCs w:val="28"/>
          <w:lang w:val="vi-VN"/>
          <w14:ligatures w14:val="none"/>
        </w:rPr>
      </w:pPr>
      <w:r>
        <w:rPr>
          <w:b/>
          <w:bCs/>
          <w:sz w:val="28"/>
          <w:szCs w:val="28"/>
          <w:lang w:val="vi-VN"/>
          <w14:ligatures w14:val="none"/>
        </w:rPr>
        <w:t>DANH SÁCH NHÂN SỰ VÀ THIẾT BỊ Y TẾ</w:t>
      </w:r>
      <w:r w:rsidR="00AC3479">
        <w:rPr>
          <w:b/>
          <w:bCs/>
          <w:sz w:val="28"/>
          <w:szCs w:val="28"/>
          <w14:ligatures w14:val="none"/>
        </w:rPr>
        <w:t xml:space="preserve"> ĐỂ </w:t>
      </w:r>
      <w:r>
        <w:rPr>
          <w:b/>
          <w:bCs/>
          <w:sz w:val="28"/>
          <w:szCs w:val="28"/>
          <w:lang w:val="vi-VN"/>
          <w14:ligatures w14:val="none"/>
        </w:rPr>
        <w:t xml:space="preserve">THỰC HIỆN </w:t>
      </w:r>
    </w:p>
    <w:p w14:paraId="68DEC18F" w14:textId="0CC6DC6D" w:rsidR="00087F95" w:rsidRDefault="006F3EFE" w:rsidP="002A16D0">
      <w:pPr>
        <w:shd w:val="clear" w:color="auto" w:fill="FFFFFF"/>
        <w:jc w:val="center"/>
        <w:rPr>
          <w:b/>
          <w:bCs/>
          <w:sz w:val="28"/>
          <w:szCs w:val="28"/>
          <w:lang w:val="vi-VN"/>
          <w14:ligatures w14:val="none"/>
        </w:rPr>
      </w:pPr>
      <w:r>
        <w:rPr>
          <w:b/>
          <w:bCs/>
          <w:sz w:val="28"/>
          <w:szCs w:val="28"/>
          <w:lang w:val="vi-VN"/>
          <w14:ligatures w14:val="none"/>
        </w:rPr>
        <w:t>KHÁM SỨC KHỎE /KHÁM</w:t>
      </w:r>
      <w:r w:rsidR="00AC3479">
        <w:rPr>
          <w:b/>
          <w:bCs/>
          <w:sz w:val="28"/>
          <w:szCs w:val="28"/>
          <w14:ligatures w14:val="none"/>
        </w:rPr>
        <w:t xml:space="preserve"> VÀ</w:t>
      </w:r>
      <w:r>
        <w:rPr>
          <w:b/>
          <w:bCs/>
          <w:sz w:val="28"/>
          <w:szCs w:val="28"/>
          <w:lang w:val="vi-VN"/>
          <w14:ligatures w14:val="none"/>
        </w:rPr>
        <w:t xml:space="preserve"> ĐIỀU TRỊ HIV/AIDS</w:t>
      </w:r>
    </w:p>
    <w:p w14:paraId="44B46F34" w14:textId="77777777" w:rsidR="00087F95" w:rsidRPr="005A7611" w:rsidRDefault="00087F95">
      <w:pPr>
        <w:shd w:val="clear" w:color="auto" w:fill="FFFFFF"/>
        <w:spacing w:before="120" w:after="120"/>
        <w:jc w:val="center"/>
        <w:rPr>
          <w:sz w:val="16"/>
          <w:szCs w:val="28"/>
          <w:lang w:val="vi-VN"/>
          <w14:ligatures w14:val="none"/>
        </w:rPr>
      </w:pPr>
    </w:p>
    <w:p w14:paraId="591AF914" w14:textId="35878DB1" w:rsidR="00087F95" w:rsidRDefault="006F3EFE" w:rsidP="005A7611">
      <w:pPr>
        <w:shd w:val="clear" w:color="auto" w:fill="FFFFFF"/>
        <w:spacing w:before="120"/>
        <w:ind w:firstLine="567"/>
        <w:jc w:val="both"/>
        <w:rPr>
          <w:sz w:val="28"/>
          <w:szCs w:val="28"/>
          <w:lang w:val="vi-VN"/>
          <w14:ligatures w14:val="none"/>
        </w:rPr>
      </w:pPr>
      <w:r>
        <w:rPr>
          <w:sz w:val="28"/>
          <w:szCs w:val="28"/>
          <w:lang w:val="vi-VN"/>
          <w14:ligatures w14:val="none"/>
        </w:rPr>
        <w:t>1. Tên cơ sở khám bệnh, chữa bệnh : ..........................................................</w:t>
      </w:r>
    </w:p>
    <w:p w14:paraId="7AD25046" w14:textId="2726C95C" w:rsidR="00087F95" w:rsidRDefault="006F3EFE" w:rsidP="005A7611">
      <w:pPr>
        <w:shd w:val="clear" w:color="auto" w:fill="FFFFFF"/>
        <w:spacing w:before="120"/>
        <w:ind w:firstLine="567"/>
        <w:jc w:val="both"/>
        <w:rPr>
          <w:sz w:val="28"/>
          <w:szCs w:val="28"/>
          <w:lang w:val="vi-VN"/>
          <w14:ligatures w14:val="none"/>
        </w:rPr>
      </w:pPr>
      <w:r>
        <w:rPr>
          <w:sz w:val="28"/>
          <w:szCs w:val="28"/>
          <w:lang w:val="vi-VN"/>
          <w14:ligatures w14:val="none"/>
        </w:rPr>
        <w:t>2. Địa chỉ: ...................................................................................................</w:t>
      </w:r>
    </w:p>
    <w:p w14:paraId="715E8FBA" w14:textId="0DFF1DA6" w:rsidR="00087F95" w:rsidRDefault="006F3EFE" w:rsidP="005A7611">
      <w:pPr>
        <w:shd w:val="clear" w:color="auto" w:fill="FFFFFF"/>
        <w:spacing w:before="120"/>
        <w:ind w:firstLine="567"/>
        <w:jc w:val="both"/>
        <w:rPr>
          <w:sz w:val="28"/>
          <w:szCs w:val="28"/>
          <w:lang w:val="vi-VN"/>
          <w14:ligatures w14:val="none"/>
        </w:rPr>
      </w:pPr>
      <w:r>
        <w:rPr>
          <w:sz w:val="28"/>
          <w:szCs w:val="28"/>
          <w:lang w:val="vi-VN"/>
          <w14:ligatures w14:val="none"/>
        </w:rPr>
        <w:t>3. Thời gian làm việc h</w:t>
      </w:r>
      <w:r w:rsidR="000C72DE">
        <w:rPr>
          <w:sz w:val="28"/>
          <w:szCs w:val="28"/>
          <w14:ligatures w14:val="none"/>
        </w:rPr>
        <w:t>ằ</w:t>
      </w:r>
      <w:r>
        <w:rPr>
          <w:sz w:val="28"/>
          <w:szCs w:val="28"/>
          <w:lang w:val="vi-VN"/>
          <w14:ligatures w14:val="none"/>
        </w:rPr>
        <w:t xml:space="preserve">ng ngày : </w:t>
      </w:r>
      <w:r>
        <w:rPr>
          <w:rStyle w:val="FootnoteReference"/>
          <w:sz w:val="28"/>
          <w:szCs w:val="28"/>
          <w:lang w:val="vi-VN"/>
          <w14:ligatures w14:val="none"/>
        </w:rPr>
        <w:footnoteReference w:id="102"/>
      </w:r>
      <w:r>
        <w:rPr>
          <w:sz w:val="28"/>
          <w:szCs w:val="28"/>
          <w:lang w:val="vi-VN"/>
          <w14:ligatures w14:val="none"/>
        </w:rPr>
        <w:t>..............................................................</w:t>
      </w:r>
    </w:p>
    <w:p w14:paraId="0D36CFF5" w14:textId="0F212746" w:rsidR="00087F95" w:rsidRDefault="006F3EFE" w:rsidP="005A7611">
      <w:pPr>
        <w:shd w:val="clear" w:color="auto" w:fill="FFFFFF"/>
        <w:spacing w:before="120"/>
        <w:ind w:firstLine="567"/>
        <w:jc w:val="both"/>
        <w:rPr>
          <w:sz w:val="28"/>
          <w:szCs w:val="28"/>
          <w:lang w:val="vi-VN"/>
          <w14:ligatures w14:val="none"/>
        </w:rPr>
      </w:pPr>
      <w:r>
        <w:rPr>
          <w:sz w:val="28"/>
          <w:szCs w:val="28"/>
          <w:lang w:val="vi-VN"/>
          <w14:ligatures w14:val="none"/>
        </w:rPr>
        <w:t>4. Danh sách người thực hiện:</w:t>
      </w:r>
    </w:p>
    <w:p w14:paraId="05EC643A" w14:textId="77777777" w:rsidR="005A7611" w:rsidRPr="005A7611" w:rsidRDefault="005A7611" w:rsidP="005A7611">
      <w:pPr>
        <w:shd w:val="clear" w:color="auto" w:fill="FFFFFF"/>
        <w:spacing w:before="120"/>
        <w:ind w:firstLine="567"/>
        <w:jc w:val="both"/>
        <w:rPr>
          <w:sz w:val="4"/>
          <w:szCs w:val="28"/>
          <w:lang w:val="vi-VN"/>
          <w14:ligatures w14:val="none"/>
        </w:rPr>
      </w:pPr>
    </w:p>
    <w:tbl>
      <w:tblPr>
        <w:tblW w:w="9345" w:type="dxa"/>
        <w:tblInd w:w="-10" w:type="dxa"/>
        <w:tblCellMar>
          <w:left w:w="0" w:type="dxa"/>
          <w:right w:w="0" w:type="dxa"/>
        </w:tblCellMar>
        <w:tblLook w:val="04A0" w:firstRow="1" w:lastRow="0" w:firstColumn="1" w:lastColumn="0" w:noHBand="0" w:noVBand="1"/>
      </w:tblPr>
      <w:tblGrid>
        <w:gridCol w:w="992"/>
        <w:gridCol w:w="2271"/>
        <w:gridCol w:w="1839"/>
        <w:gridCol w:w="2230"/>
        <w:gridCol w:w="2013"/>
      </w:tblGrid>
      <w:tr w:rsidR="00087F95" w14:paraId="5E4E9CCF" w14:textId="77777777" w:rsidTr="005A7611">
        <w:tc>
          <w:tcPr>
            <w:tcW w:w="531"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AD49F35" w14:textId="77777777" w:rsidR="00087F95" w:rsidRPr="005A7611" w:rsidRDefault="006F3EFE">
            <w:pPr>
              <w:ind w:hanging="10"/>
              <w:jc w:val="center"/>
              <w:rPr>
                <w:b/>
                <w:sz w:val="28"/>
                <w:szCs w:val="28"/>
                <w14:ligatures w14:val="none"/>
              </w:rPr>
            </w:pPr>
            <w:r w:rsidRPr="005A7611">
              <w:rPr>
                <w:b/>
                <w:kern w:val="2"/>
                <w:sz w:val="28"/>
                <w:szCs w:val="28"/>
                <w14:ligatures w14:val="none"/>
              </w:rPr>
              <w:t>STT</w:t>
            </w:r>
          </w:p>
        </w:tc>
        <w:tc>
          <w:tcPr>
            <w:tcW w:w="1215"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9EC6662" w14:textId="77777777" w:rsidR="00087F95" w:rsidRPr="005A7611" w:rsidRDefault="006F3EFE">
            <w:pPr>
              <w:jc w:val="center"/>
              <w:rPr>
                <w:b/>
                <w:sz w:val="28"/>
                <w:szCs w:val="28"/>
                <w14:ligatures w14:val="none"/>
              </w:rPr>
            </w:pPr>
            <w:proofErr w:type="spellStart"/>
            <w:r w:rsidRPr="005A7611">
              <w:rPr>
                <w:b/>
                <w:kern w:val="2"/>
                <w:sz w:val="28"/>
                <w:szCs w:val="28"/>
                <w14:ligatures w14:val="none"/>
              </w:rPr>
              <w:t>Họ</w:t>
            </w:r>
            <w:proofErr w:type="spellEnd"/>
            <w:r w:rsidRPr="005A7611">
              <w:rPr>
                <w:b/>
                <w:kern w:val="2"/>
                <w:sz w:val="28"/>
                <w:szCs w:val="28"/>
                <w14:ligatures w14:val="none"/>
              </w:rPr>
              <w:t xml:space="preserve"> </w:t>
            </w:r>
            <w:proofErr w:type="spellStart"/>
            <w:r w:rsidRPr="005A7611">
              <w:rPr>
                <w:b/>
                <w:kern w:val="2"/>
                <w:sz w:val="28"/>
                <w:szCs w:val="28"/>
                <w14:ligatures w14:val="none"/>
              </w:rPr>
              <w:t>và</w:t>
            </w:r>
            <w:proofErr w:type="spellEnd"/>
            <w:r w:rsidRPr="005A7611">
              <w:rPr>
                <w:b/>
                <w:kern w:val="2"/>
                <w:sz w:val="28"/>
                <w:szCs w:val="28"/>
                <w14:ligatures w14:val="none"/>
              </w:rPr>
              <w:t xml:space="preserve"> </w:t>
            </w:r>
            <w:proofErr w:type="spellStart"/>
            <w:r w:rsidRPr="005A7611">
              <w:rPr>
                <w:b/>
                <w:kern w:val="2"/>
                <w:sz w:val="28"/>
                <w:szCs w:val="28"/>
                <w14:ligatures w14:val="none"/>
              </w:rPr>
              <w:t>tên</w:t>
            </w:r>
            <w:proofErr w:type="spellEnd"/>
          </w:p>
        </w:tc>
        <w:tc>
          <w:tcPr>
            <w:tcW w:w="984"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D2084F0" w14:textId="77777777" w:rsidR="00087F95" w:rsidRPr="005A7611" w:rsidRDefault="006F3EFE">
            <w:pPr>
              <w:jc w:val="center"/>
              <w:rPr>
                <w:b/>
                <w:sz w:val="28"/>
                <w:szCs w:val="28"/>
                <w:lang w:val="vi-VN"/>
                <w14:ligatures w14:val="none"/>
              </w:rPr>
            </w:pPr>
            <w:proofErr w:type="spellStart"/>
            <w:r w:rsidRPr="005A7611">
              <w:rPr>
                <w:b/>
                <w:kern w:val="2"/>
                <w:sz w:val="28"/>
                <w:szCs w:val="28"/>
                <w14:ligatures w14:val="none"/>
              </w:rPr>
              <w:t>Số</w:t>
            </w:r>
            <w:proofErr w:type="spellEnd"/>
            <w:r w:rsidRPr="005A7611">
              <w:rPr>
                <w:b/>
                <w:kern w:val="2"/>
                <w:sz w:val="28"/>
                <w:szCs w:val="28"/>
                <w14:ligatures w14:val="none"/>
              </w:rPr>
              <w:t> </w:t>
            </w:r>
            <w:proofErr w:type="spellStart"/>
            <w:r w:rsidR="00F426A3">
              <w:fldChar w:fldCharType="begin"/>
            </w:r>
            <w:r w:rsidR="00F426A3">
              <w:instrText xml:space="preserve"> HYPERLINK "https://hoatieu.vn/bieu-mau/mau-phieu-tiep-nhan-ho-so-de-nghi-cap-cap-lai-chung-chi-hanh-nghe-kham-chua-benh-151600" \t "_blank" </w:instrText>
            </w:r>
            <w:r w:rsidR="00F426A3">
              <w:fldChar w:fldCharType="separate"/>
            </w:r>
            <w:r w:rsidRPr="005A7611">
              <w:rPr>
                <w:rStyle w:val="Hyperlink"/>
                <w:b/>
                <w:color w:val="auto"/>
                <w:kern w:val="2"/>
                <w:sz w:val="28"/>
                <w:szCs w:val="28"/>
                <w:u w:val="none"/>
                <w14:ligatures w14:val="none"/>
              </w:rPr>
              <w:t>chứng</w:t>
            </w:r>
            <w:proofErr w:type="spellEnd"/>
            <w:r w:rsidRPr="005A7611">
              <w:rPr>
                <w:rStyle w:val="Hyperlink"/>
                <w:b/>
                <w:color w:val="auto"/>
                <w:kern w:val="2"/>
                <w:sz w:val="28"/>
                <w:szCs w:val="28"/>
                <w:u w:val="none"/>
                <w14:ligatures w14:val="none"/>
              </w:rPr>
              <w:t xml:space="preserve"> </w:t>
            </w:r>
            <w:proofErr w:type="spellStart"/>
            <w:r w:rsidRPr="005A7611">
              <w:rPr>
                <w:rStyle w:val="Hyperlink"/>
                <w:b/>
                <w:color w:val="auto"/>
                <w:kern w:val="2"/>
                <w:sz w:val="28"/>
                <w:szCs w:val="28"/>
                <w:u w:val="none"/>
                <w14:ligatures w14:val="none"/>
              </w:rPr>
              <w:t>chỉ</w:t>
            </w:r>
            <w:proofErr w:type="spellEnd"/>
            <w:r w:rsidRPr="005A7611">
              <w:rPr>
                <w:rStyle w:val="Hyperlink"/>
                <w:b/>
                <w:color w:val="auto"/>
                <w:kern w:val="2"/>
                <w:sz w:val="28"/>
                <w:szCs w:val="28"/>
                <w:u w:val="none"/>
                <w14:ligatures w14:val="none"/>
              </w:rPr>
              <w:t xml:space="preserve"> </w:t>
            </w:r>
            <w:proofErr w:type="spellStart"/>
            <w:r w:rsidRPr="005A7611">
              <w:rPr>
                <w:rStyle w:val="Hyperlink"/>
                <w:b/>
                <w:color w:val="auto"/>
                <w:kern w:val="2"/>
                <w:sz w:val="28"/>
                <w:szCs w:val="28"/>
                <w:u w:val="none"/>
                <w14:ligatures w14:val="none"/>
              </w:rPr>
              <w:t>hành</w:t>
            </w:r>
            <w:proofErr w:type="spellEnd"/>
            <w:r w:rsidRPr="005A7611">
              <w:rPr>
                <w:rStyle w:val="Hyperlink"/>
                <w:b/>
                <w:color w:val="auto"/>
                <w:kern w:val="2"/>
                <w:sz w:val="28"/>
                <w:szCs w:val="28"/>
                <w:u w:val="none"/>
                <w14:ligatures w14:val="none"/>
              </w:rPr>
              <w:t xml:space="preserve"> </w:t>
            </w:r>
            <w:proofErr w:type="spellStart"/>
            <w:r w:rsidRPr="005A7611">
              <w:rPr>
                <w:rStyle w:val="Hyperlink"/>
                <w:b/>
                <w:color w:val="auto"/>
                <w:kern w:val="2"/>
                <w:sz w:val="28"/>
                <w:szCs w:val="28"/>
                <w:u w:val="none"/>
                <w14:ligatures w14:val="none"/>
              </w:rPr>
              <w:t>nghề</w:t>
            </w:r>
            <w:proofErr w:type="spellEnd"/>
            <w:r w:rsidR="00F426A3">
              <w:rPr>
                <w:rStyle w:val="Hyperlink"/>
                <w:b/>
                <w:color w:val="auto"/>
                <w:kern w:val="2"/>
                <w:sz w:val="28"/>
                <w:szCs w:val="28"/>
                <w:u w:val="none"/>
                <w14:ligatures w14:val="none"/>
              </w:rPr>
              <w:fldChar w:fldCharType="end"/>
            </w:r>
            <w:r w:rsidRPr="005A7611">
              <w:rPr>
                <w:rStyle w:val="Hyperlink"/>
                <w:b/>
                <w:color w:val="auto"/>
                <w:kern w:val="2"/>
                <w:sz w:val="28"/>
                <w:szCs w:val="28"/>
                <w:u w:val="none"/>
                <w:lang w:val="vi-VN"/>
                <w14:ligatures w14:val="none"/>
              </w:rPr>
              <w:t>/số g</w:t>
            </w:r>
            <w:proofErr w:type="spellStart"/>
            <w:r w:rsidRPr="005A7611">
              <w:rPr>
                <w:rStyle w:val="Hyperlink"/>
                <w:b/>
                <w:color w:val="auto"/>
                <w:kern w:val="2"/>
                <w:sz w:val="28"/>
                <w:szCs w:val="28"/>
                <w:u w:val="none"/>
              </w:rPr>
              <w:t>iấy</w:t>
            </w:r>
            <w:proofErr w:type="spellEnd"/>
            <w:r w:rsidRPr="005A7611">
              <w:rPr>
                <w:rStyle w:val="Hyperlink"/>
                <w:b/>
                <w:color w:val="auto"/>
                <w:kern w:val="2"/>
                <w:sz w:val="28"/>
                <w:szCs w:val="28"/>
                <w:u w:val="none"/>
                <w:lang w:val="vi-VN"/>
              </w:rPr>
              <w:t xml:space="preserve"> phép </w:t>
            </w:r>
            <w:proofErr w:type="spellStart"/>
            <w:r w:rsidRPr="005A7611">
              <w:rPr>
                <w:rStyle w:val="Hyperlink"/>
                <w:b/>
                <w:color w:val="auto"/>
                <w:kern w:val="2"/>
                <w:sz w:val="28"/>
                <w:szCs w:val="28"/>
                <w:u w:val="none"/>
              </w:rPr>
              <w:t>hành</w:t>
            </w:r>
            <w:proofErr w:type="spellEnd"/>
            <w:r w:rsidRPr="005A7611">
              <w:rPr>
                <w:rStyle w:val="Hyperlink"/>
                <w:b/>
                <w:color w:val="auto"/>
                <w:kern w:val="2"/>
                <w:sz w:val="28"/>
                <w:szCs w:val="28"/>
                <w:u w:val="none"/>
                <w:lang w:val="vi-VN"/>
              </w:rPr>
              <w:t xml:space="preserve"> nghề</w:t>
            </w:r>
          </w:p>
        </w:tc>
        <w:tc>
          <w:tcPr>
            <w:tcW w:w="1193"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3989BAC" w14:textId="77777777" w:rsidR="00087F95" w:rsidRPr="005A7611" w:rsidRDefault="006F3EFE">
            <w:pPr>
              <w:jc w:val="center"/>
              <w:rPr>
                <w:b/>
                <w:sz w:val="28"/>
                <w:szCs w:val="28"/>
                <w:lang w:val="vi-VN"/>
                <w14:ligatures w14:val="none"/>
              </w:rPr>
            </w:pPr>
            <w:r w:rsidRPr="005A7611">
              <w:rPr>
                <w:b/>
                <w:kern w:val="2"/>
                <w:sz w:val="28"/>
                <w:szCs w:val="28"/>
                <w:lang w:val="vi-VN"/>
                <w14:ligatures w14:val="none"/>
              </w:rPr>
              <w:t>Phạm vi hoạt động chuyên môn</w:t>
            </w:r>
          </w:p>
        </w:tc>
        <w:tc>
          <w:tcPr>
            <w:tcW w:w="1077"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098B69B" w14:textId="33DBC526" w:rsidR="00087F95" w:rsidRPr="005A7611" w:rsidRDefault="006F3EFE">
            <w:pPr>
              <w:jc w:val="center"/>
              <w:rPr>
                <w:b/>
                <w:sz w:val="28"/>
                <w:szCs w:val="28"/>
                <w14:ligatures w14:val="none"/>
              </w:rPr>
            </w:pPr>
            <w:proofErr w:type="spellStart"/>
            <w:r w:rsidRPr="005A7611">
              <w:rPr>
                <w:b/>
                <w:kern w:val="2"/>
                <w:sz w:val="28"/>
                <w:szCs w:val="28"/>
                <w14:ligatures w14:val="none"/>
              </w:rPr>
              <w:t>Vị</w:t>
            </w:r>
            <w:proofErr w:type="spellEnd"/>
            <w:r w:rsidRPr="005A7611">
              <w:rPr>
                <w:b/>
                <w:kern w:val="2"/>
                <w:sz w:val="28"/>
                <w:szCs w:val="28"/>
                <w14:ligatures w14:val="none"/>
              </w:rPr>
              <w:t xml:space="preserve"> </w:t>
            </w:r>
            <w:proofErr w:type="spellStart"/>
            <w:r w:rsidRPr="005A7611">
              <w:rPr>
                <w:b/>
                <w:kern w:val="2"/>
                <w:sz w:val="28"/>
                <w:szCs w:val="28"/>
                <w14:ligatures w14:val="none"/>
              </w:rPr>
              <w:t>trí</w:t>
            </w:r>
            <w:proofErr w:type="spellEnd"/>
            <w:r w:rsidRPr="005A7611">
              <w:rPr>
                <w:b/>
                <w:kern w:val="2"/>
                <w:sz w:val="28"/>
                <w:szCs w:val="28"/>
                <w14:ligatures w14:val="none"/>
              </w:rPr>
              <w:t xml:space="preserve"> </w:t>
            </w:r>
            <w:r w:rsidR="002A16D0">
              <w:rPr>
                <w:b/>
                <w:kern w:val="2"/>
                <w:sz w:val="28"/>
                <w:szCs w:val="28"/>
                <w14:ligatures w14:val="none"/>
              </w:rPr>
              <w:t xml:space="preserve">         </w:t>
            </w:r>
            <w:proofErr w:type="spellStart"/>
            <w:r w:rsidRPr="005A7611">
              <w:rPr>
                <w:b/>
                <w:kern w:val="2"/>
                <w:sz w:val="28"/>
                <w:szCs w:val="28"/>
                <w14:ligatures w14:val="none"/>
              </w:rPr>
              <w:t>chuyên</w:t>
            </w:r>
            <w:proofErr w:type="spellEnd"/>
            <w:r w:rsidRPr="005A7611">
              <w:rPr>
                <w:b/>
                <w:kern w:val="2"/>
                <w:sz w:val="28"/>
                <w:szCs w:val="28"/>
                <w14:ligatures w14:val="none"/>
              </w:rPr>
              <w:t xml:space="preserve"> </w:t>
            </w:r>
            <w:proofErr w:type="spellStart"/>
            <w:r w:rsidRPr="005A7611">
              <w:rPr>
                <w:b/>
                <w:kern w:val="2"/>
                <w:sz w:val="28"/>
                <w:szCs w:val="28"/>
                <w14:ligatures w14:val="none"/>
              </w:rPr>
              <w:t>môn</w:t>
            </w:r>
            <w:proofErr w:type="spellEnd"/>
            <w:r w:rsidRPr="005A7611">
              <w:rPr>
                <w:b/>
                <w:kern w:val="2"/>
                <w:sz w:val="28"/>
                <w:szCs w:val="28"/>
                <w:lang w:val="vi-VN"/>
                <w14:ligatures w14:val="none"/>
              </w:rPr>
              <w:t xml:space="preserve"> </w:t>
            </w:r>
            <w:r w:rsidRPr="005A7611">
              <w:rPr>
                <w:rStyle w:val="FootnoteReference"/>
                <w:b/>
                <w:kern w:val="2"/>
                <w:sz w:val="28"/>
                <w:szCs w:val="28"/>
                <w:lang w:val="vi-VN"/>
                <w14:ligatures w14:val="none"/>
              </w:rPr>
              <w:footnoteReference w:id="103"/>
            </w:r>
          </w:p>
        </w:tc>
      </w:tr>
      <w:tr w:rsidR="00087F95" w14:paraId="0C953490" w14:textId="77777777" w:rsidTr="005A7611">
        <w:tc>
          <w:tcPr>
            <w:tcW w:w="531"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08E296BB" w14:textId="77777777" w:rsidR="00087F95" w:rsidRDefault="006F3EFE">
            <w:pPr>
              <w:ind w:hanging="10"/>
              <w:jc w:val="center"/>
              <w:rPr>
                <w:sz w:val="28"/>
                <w:szCs w:val="28"/>
                <w14:ligatures w14:val="none"/>
              </w:rPr>
            </w:pPr>
            <w:r>
              <w:rPr>
                <w:sz w:val="28"/>
                <w:szCs w:val="28"/>
                <w:lang w:val="vi-VN"/>
                <w14:ligatures w14:val="none"/>
              </w:rPr>
              <w:t>1</w:t>
            </w:r>
          </w:p>
        </w:tc>
        <w:tc>
          <w:tcPr>
            <w:tcW w:w="121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77BD3C20" w14:textId="77777777" w:rsidR="00087F95" w:rsidRDefault="006F3EFE">
            <w:pPr>
              <w:rPr>
                <w:sz w:val="28"/>
                <w:szCs w:val="28"/>
                <w14:ligatures w14:val="none"/>
              </w:rPr>
            </w:pPr>
            <w:r>
              <w:rPr>
                <w:sz w:val="28"/>
                <w:szCs w:val="28"/>
                <w:lang w:val="vi-VN"/>
                <w14:ligatures w14:val="none"/>
              </w:rPr>
              <w:t> </w:t>
            </w:r>
          </w:p>
        </w:tc>
        <w:tc>
          <w:tcPr>
            <w:tcW w:w="98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31B8A0AC" w14:textId="77777777" w:rsidR="00087F95" w:rsidRDefault="006F3EFE">
            <w:pPr>
              <w:rPr>
                <w:sz w:val="28"/>
                <w:szCs w:val="28"/>
                <w14:ligatures w14:val="none"/>
              </w:rPr>
            </w:pPr>
            <w:r>
              <w:rPr>
                <w:sz w:val="28"/>
                <w:szCs w:val="28"/>
                <w:lang w:val="vi-VN"/>
                <w14:ligatures w14:val="none"/>
              </w:rPr>
              <w:t> </w:t>
            </w:r>
          </w:p>
        </w:tc>
        <w:tc>
          <w:tcPr>
            <w:tcW w:w="119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12F8A281" w14:textId="77777777" w:rsidR="00087F95" w:rsidRDefault="006F3EFE">
            <w:pPr>
              <w:rPr>
                <w:sz w:val="28"/>
                <w:szCs w:val="28"/>
                <w14:ligatures w14:val="none"/>
              </w:rPr>
            </w:pPr>
            <w:r>
              <w:rPr>
                <w:sz w:val="28"/>
                <w:szCs w:val="28"/>
                <w:lang w:val="vi-VN"/>
                <w14:ligatures w14:val="none"/>
              </w:rPr>
              <w:t> </w:t>
            </w:r>
          </w:p>
        </w:tc>
        <w:tc>
          <w:tcPr>
            <w:tcW w:w="107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677EF54B" w14:textId="77777777" w:rsidR="00087F95" w:rsidRDefault="006F3EFE">
            <w:pPr>
              <w:rPr>
                <w:sz w:val="28"/>
                <w:szCs w:val="28"/>
                <w14:ligatures w14:val="none"/>
              </w:rPr>
            </w:pPr>
            <w:r>
              <w:rPr>
                <w:sz w:val="28"/>
                <w:szCs w:val="28"/>
                <w:lang w:val="vi-VN"/>
                <w14:ligatures w14:val="none"/>
              </w:rPr>
              <w:t> </w:t>
            </w:r>
          </w:p>
        </w:tc>
      </w:tr>
      <w:tr w:rsidR="00087F95" w14:paraId="482F7D16" w14:textId="77777777" w:rsidTr="005A7611">
        <w:tc>
          <w:tcPr>
            <w:tcW w:w="531"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530E2485" w14:textId="77777777" w:rsidR="00087F95" w:rsidRDefault="006F3EFE">
            <w:pPr>
              <w:ind w:hanging="10"/>
              <w:jc w:val="center"/>
              <w:rPr>
                <w:sz w:val="28"/>
                <w:szCs w:val="28"/>
                <w14:ligatures w14:val="none"/>
              </w:rPr>
            </w:pPr>
            <w:r>
              <w:rPr>
                <w:sz w:val="28"/>
                <w:szCs w:val="28"/>
                <w:lang w:val="vi-VN"/>
                <w14:ligatures w14:val="none"/>
              </w:rPr>
              <w:t>2</w:t>
            </w:r>
          </w:p>
        </w:tc>
        <w:tc>
          <w:tcPr>
            <w:tcW w:w="121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609BE299" w14:textId="77777777" w:rsidR="00087F95" w:rsidRDefault="006F3EFE">
            <w:pPr>
              <w:rPr>
                <w:sz w:val="28"/>
                <w:szCs w:val="28"/>
                <w14:ligatures w14:val="none"/>
              </w:rPr>
            </w:pPr>
            <w:r>
              <w:rPr>
                <w:sz w:val="28"/>
                <w:szCs w:val="28"/>
                <w:lang w:val="vi-VN"/>
                <w14:ligatures w14:val="none"/>
              </w:rPr>
              <w:t> </w:t>
            </w:r>
          </w:p>
        </w:tc>
        <w:tc>
          <w:tcPr>
            <w:tcW w:w="98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5750F114" w14:textId="77777777" w:rsidR="00087F95" w:rsidRDefault="006F3EFE">
            <w:pPr>
              <w:rPr>
                <w:sz w:val="28"/>
                <w:szCs w:val="28"/>
                <w14:ligatures w14:val="none"/>
              </w:rPr>
            </w:pPr>
            <w:r>
              <w:rPr>
                <w:sz w:val="28"/>
                <w:szCs w:val="28"/>
                <w:lang w:val="vi-VN"/>
                <w14:ligatures w14:val="none"/>
              </w:rPr>
              <w:t> </w:t>
            </w:r>
          </w:p>
        </w:tc>
        <w:tc>
          <w:tcPr>
            <w:tcW w:w="119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573D82E0" w14:textId="77777777" w:rsidR="00087F95" w:rsidRDefault="006F3EFE">
            <w:pPr>
              <w:rPr>
                <w:sz w:val="28"/>
                <w:szCs w:val="28"/>
                <w14:ligatures w14:val="none"/>
              </w:rPr>
            </w:pPr>
            <w:r>
              <w:rPr>
                <w:sz w:val="28"/>
                <w:szCs w:val="28"/>
                <w:lang w:val="vi-VN"/>
                <w14:ligatures w14:val="none"/>
              </w:rPr>
              <w:t> </w:t>
            </w:r>
          </w:p>
        </w:tc>
        <w:tc>
          <w:tcPr>
            <w:tcW w:w="107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6DD2B9D1" w14:textId="77777777" w:rsidR="00087F95" w:rsidRDefault="006F3EFE">
            <w:pPr>
              <w:rPr>
                <w:sz w:val="28"/>
                <w:szCs w:val="28"/>
                <w14:ligatures w14:val="none"/>
              </w:rPr>
            </w:pPr>
            <w:r>
              <w:rPr>
                <w:sz w:val="28"/>
                <w:szCs w:val="28"/>
                <w:lang w:val="vi-VN"/>
                <w14:ligatures w14:val="none"/>
              </w:rPr>
              <w:t> </w:t>
            </w:r>
          </w:p>
        </w:tc>
      </w:tr>
      <w:tr w:rsidR="00087F95" w14:paraId="31F0C425" w14:textId="77777777" w:rsidTr="005A7611">
        <w:tc>
          <w:tcPr>
            <w:tcW w:w="531"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60DEA010" w14:textId="77777777" w:rsidR="00087F95" w:rsidRDefault="006F3EFE">
            <w:pPr>
              <w:ind w:hanging="10"/>
              <w:jc w:val="center"/>
              <w:rPr>
                <w:sz w:val="28"/>
                <w:szCs w:val="28"/>
                <w14:ligatures w14:val="none"/>
              </w:rPr>
            </w:pPr>
            <w:r>
              <w:rPr>
                <w:sz w:val="28"/>
                <w:szCs w:val="28"/>
                <w14:ligatures w14:val="none"/>
              </w:rPr>
              <w:t>…</w:t>
            </w:r>
          </w:p>
        </w:tc>
        <w:tc>
          <w:tcPr>
            <w:tcW w:w="121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57AF754E" w14:textId="77777777" w:rsidR="00087F95" w:rsidRDefault="006F3EFE">
            <w:pPr>
              <w:rPr>
                <w:sz w:val="28"/>
                <w:szCs w:val="28"/>
                <w14:ligatures w14:val="none"/>
              </w:rPr>
            </w:pPr>
            <w:r>
              <w:rPr>
                <w:sz w:val="28"/>
                <w:szCs w:val="28"/>
                <w:lang w:val="vi-VN"/>
                <w14:ligatures w14:val="none"/>
              </w:rPr>
              <w:t> </w:t>
            </w:r>
          </w:p>
        </w:tc>
        <w:tc>
          <w:tcPr>
            <w:tcW w:w="98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013415F8" w14:textId="77777777" w:rsidR="00087F95" w:rsidRDefault="006F3EFE">
            <w:pPr>
              <w:rPr>
                <w:sz w:val="28"/>
                <w:szCs w:val="28"/>
                <w14:ligatures w14:val="none"/>
              </w:rPr>
            </w:pPr>
            <w:r>
              <w:rPr>
                <w:sz w:val="28"/>
                <w:szCs w:val="28"/>
                <w:lang w:val="vi-VN"/>
                <w14:ligatures w14:val="none"/>
              </w:rPr>
              <w:t> </w:t>
            </w:r>
          </w:p>
        </w:tc>
        <w:tc>
          <w:tcPr>
            <w:tcW w:w="119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463B7C66" w14:textId="77777777" w:rsidR="00087F95" w:rsidRDefault="006F3EFE">
            <w:pPr>
              <w:rPr>
                <w:sz w:val="28"/>
                <w:szCs w:val="28"/>
                <w14:ligatures w14:val="none"/>
              </w:rPr>
            </w:pPr>
            <w:r>
              <w:rPr>
                <w:sz w:val="28"/>
                <w:szCs w:val="28"/>
                <w:lang w:val="vi-VN"/>
                <w14:ligatures w14:val="none"/>
              </w:rPr>
              <w:t> </w:t>
            </w:r>
          </w:p>
        </w:tc>
        <w:tc>
          <w:tcPr>
            <w:tcW w:w="107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73201C76" w14:textId="77777777" w:rsidR="00087F95" w:rsidRDefault="006F3EFE">
            <w:pPr>
              <w:rPr>
                <w:sz w:val="28"/>
                <w:szCs w:val="28"/>
                <w14:ligatures w14:val="none"/>
              </w:rPr>
            </w:pPr>
            <w:r>
              <w:rPr>
                <w:sz w:val="28"/>
                <w:szCs w:val="28"/>
                <w:lang w:val="vi-VN"/>
                <w14:ligatures w14:val="none"/>
              </w:rPr>
              <w:t> </w:t>
            </w:r>
          </w:p>
        </w:tc>
      </w:tr>
    </w:tbl>
    <w:p w14:paraId="7CA17ADB" w14:textId="77777777" w:rsidR="00087F95" w:rsidRDefault="006F3EFE">
      <w:pPr>
        <w:spacing w:before="120" w:after="120"/>
        <w:ind w:firstLine="709"/>
        <w:rPr>
          <w:sz w:val="28"/>
          <w:szCs w:val="28"/>
          <w:lang w:val="vi-VN"/>
        </w:rPr>
      </w:pPr>
      <w:r>
        <w:rPr>
          <w:sz w:val="28"/>
          <w:szCs w:val="28"/>
          <w14:ligatures w14:val="none"/>
        </w:rPr>
        <w:t>5</w:t>
      </w:r>
      <w:r>
        <w:rPr>
          <w:sz w:val="28"/>
          <w:szCs w:val="28"/>
          <w:lang w:val="vi-VN"/>
          <w14:ligatures w14:val="none"/>
        </w:rPr>
        <w:t xml:space="preserve">. </w:t>
      </w:r>
      <w:proofErr w:type="spellStart"/>
      <w:r>
        <w:rPr>
          <w:sz w:val="28"/>
          <w:szCs w:val="28"/>
        </w:rPr>
        <w:t>Bản</w:t>
      </w:r>
      <w:proofErr w:type="spellEnd"/>
      <w:r>
        <w:rPr>
          <w:sz w:val="28"/>
          <w:szCs w:val="28"/>
        </w:rPr>
        <w:t xml:space="preserve"> </w:t>
      </w:r>
      <w:proofErr w:type="spellStart"/>
      <w:r>
        <w:rPr>
          <w:sz w:val="28"/>
          <w:szCs w:val="28"/>
        </w:rPr>
        <w:t>kê</w:t>
      </w:r>
      <w:proofErr w:type="spellEnd"/>
      <w:r>
        <w:rPr>
          <w:sz w:val="28"/>
          <w:szCs w:val="28"/>
        </w:rPr>
        <w:t xml:space="preserve"> </w:t>
      </w:r>
      <w:proofErr w:type="spellStart"/>
      <w:r>
        <w:rPr>
          <w:sz w:val="28"/>
          <w:szCs w:val="28"/>
        </w:rPr>
        <w:t>khai</w:t>
      </w:r>
      <w:proofErr w:type="spellEnd"/>
      <w:r>
        <w:rPr>
          <w:sz w:val="28"/>
          <w:szCs w:val="28"/>
        </w:rPr>
        <w:t xml:space="preserve"> </w:t>
      </w:r>
      <w:proofErr w:type="spellStart"/>
      <w:r>
        <w:rPr>
          <w:sz w:val="28"/>
          <w:szCs w:val="28"/>
        </w:rPr>
        <w:t>danh</w:t>
      </w:r>
      <w:proofErr w:type="spellEnd"/>
      <w:r>
        <w:rPr>
          <w:sz w:val="28"/>
          <w:szCs w:val="28"/>
        </w:rPr>
        <w:t xml:space="preserve"> </w:t>
      </w:r>
      <w:proofErr w:type="spellStart"/>
      <w:r>
        <w:rPr>
          <w:sz w:val="28"/>
          <w:szCs w:val="28"/>
        </w:rPr>
        <w:t>mục</w:t>
      </w:r>
      <w:proofErr w:type="spellEnd"/>
      <w:r>
        <w:rPr>
          <w:sz w:val="28"/>
          <w:szCs w:val="28"/>
        </w:rPr>
        <w:t xml:space="preserve"> </w:t>
      </w:r>
      <w:proofErr w:type="spellStart"/>
      <w:r>
        <w:rPr>
          <w:sz w:val="28"/>
          <w:szCs w:val="28"/>
        </w:rPr>
        <w:t>thiết</w:t>
      </w:r>
      <w:proofErr w:type="spellEnd"/>
      <w:r>
        <w:rPr>
          <w:sz w:val="28"/>
          <w:szCs w:val="28"/>
        </w:rPr>
        <w:t xml:space="preserve"> </w:t>
      </w:r>
      <w:proofErr w:type="spellStart"/>
      <w:r>
        <w:rPr>
          <w:sz w:val="28"/>
          <w:szCs w:val="28"/>
        </w:rPr>
        <w:t>bị</w:t>
      </w:r>
      <w:proofErr w:type="spellEnd"/>
      <w:r>
        <w:rPr>
          <w:sz w:val="28"/>
          <w:szCs w:val="28"/>
        </w:rPr>
        <w:t xml:space="preserve"> y </w:t>
      </w:r>
      <w:proofErr w:type="spellStart"/>
      <w:r>
        <w:rPr>
          <w:sz w:val="28"/>
          <w:szCs w:val="28"/>
        </w:rPr>
        <w:t>tế</w:t>
      </w:r>
      <w:proofErr w:type="spellEnd"/>
    </w:p>
    <w:tbl>
      <w:tblPr>
        <w:tblW w:w="9345" w:type="dxa"/>
        <w:tblInd w:w="-10" w:type="dxa"/>
        <w:tblCellMar>
          <w:left w:w="0" w:type="dxa"/>
          <w:right w:w="0" w:type="dxa"/>
        </w:tblCellMar>
        <w:tblLook w:val="04A0" w:firstRow="1" w:lastRow="0" w:firstColumn="1" w:lastColumn="0" w:noHBand="0" w:noVBand="1"/>
      </w:tblPr>
      <w:tblGrid>
        <w:gridCol w:w="992"/>
        <w:gridCol w:w="2557"/>
        <w:gridCol w:w="1553"/>
        <w:gridCol w:w="2230"/>
        <w:gridCol w:w="2013"/>
      </w:tblGrid>
      <w:tr w:rsidR="00087F95" w14:paraId="73A4CFF3" w14:textId="77777777">
        <w:tc>
          <w:tcPr>
            <w:tcW w:w="531"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9F32555" w14:textId="77777777" w:rsidR="00087F95" w:rsidRDefault="006F3EFE">
            <w:pPr>
              <w:ind w:hanging="10"/>
              <w:jc w:val="center"/>
              <w:rPr>
                <w:sz w:val="28"/>
                <w:szCs w:val="28"/>
                <w14:ligatures w14:val="none"/>
              </w:rPr>
            </w:pPr>
            <w:r>
              <w:rPr>
                <w:b/>
                <w:bCs/>
                <w:sz w:val="28"/>
                <w:szCs w:val="28"/>
              </w:rPr>
              <w:t>STT</w:t>
            </w:r>
          </w:p>
        </w:tc>
        <w:tc>
          <w:tcPr>
            <w:tcW w:w="1368"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FEC1ECB" w14:textId="77777777" w:rsidR="00087F95" w:rsidRDefault="006F3EFE">
            <w:pPr>
              <w:jc w:val="center"/>
              <w:rPr>
                <w:sz w:val="28"/>
                <w:szCs w:val="28"/>
                <w:lang w:val="vi-VN"/>
                <w14:ligatures w14:val="none"/>
              </w:rPr>
            </w:pPr>
            <w:proofErr w:type="spellStart"/>
            <w:r>
              <w:rPr>
                <w:b/>
                <w:bCs/>
                <w:sz w:val="28"/>
                <w:szCs w:val="28"/>
              </w:rPr>
              <w:t>Tên</w:t>
            </w:r>
            <w:proofErr w:type="spellEnd"/>
            <w:r>
              <w:rPr>
                <w:b/>
                <w:bCs/>
                <w:sz w:val="28"/>
                <w:szCs w:val="28"/>
              </w:rPr>
              <w:t xml:space="preserve"> </w:t>
            </w:r>
            <w:proofErr w:type="spellStart"/>
            <w:r>
              <w:rPr>
                <w:b/>
                <w:bCs/>
                <w:sz w:val="28"/>
                <w:szCs w:val="28"/>
              </w:rPr>
              <w:t>thiết</w:t>
            </w:r>
            <w:proofErr w:type="spellEnd"/>
            <w:r>
              <w:rPr>
                <w:b/>
                <w:bCs/>
                <w:sz w:val="28"/>
                <w:szCs w:val="28"/>
              </w:rPr>
              <w:t xml:space="preserve"> </w:t>
            </w:r>
            <w:proofErr w:type="spellStart"/>
            <w:r>
              <w:rPr>
                <w:b/>
                <w:bCs/>
                <w:sz w:val="28"/>
                <w:szCs w:val="28"/>
              </w:rPr>
              <w:t>bị</w:t>
            </w:r>
            <w:proofErr w:type="spellEnd"/>
          </w:p>
        </w:tc>
        <w:tc>
          <w:tcPr>
            <w:tcW w:w="831"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06647B0" w14:textId="77777777" w:rsidR="00087F95" w:rsidRDefault="006F3EFE">
            <w:pPr>
              <w:jc w:val="center"/>
              <w:rPr>
                <w:sz w:val="28"/>
                <w:szCs w:val="28"/>
                <w14:ligatures w14:val="none"/>
              </w:rPr>
            </w:pPr>
            <w:proofErr w:type="spellStart"/>
            <w:r>
              <w:rPr>
                <w:b/>
                <w:bCs/>
                <w:sz w:val="28"/>
                <w:szCs w:val="28"/>
              </w:rPr>
              <w:t>Ký</w:t>
            </w:r>
            <w:proofErr w:type="spellEnd"/>
            <w:r>
              <w:rPr>
                <w:b/>
                <w:bCs/>
                <w:sz w:val="28"/>
                <w:szCs w:val="28"/>
              </w:rPr>
              <w:t xml:space="preserve"> </w:t>
            </w:r>
            <w:proofErr w:type="spellStart"/>
            <w:r>
              <w:rPr>
                <w:b/>
                <w:bCs/>
                <w:sz w:val="28"/>
                <w:szCs w:val="28"/>
              </w:rPr>
              <w:t>hiệu</w:t>
            </w:r>
            <w:proofErr w:type="spellEnd"/>
            <w:r>
              <w:rPr>
                <w:b/>
                <w:bCs/>
                <w:sz w:val="28"/>
                <w:szCs w:val="28"/>
              </w:rPr>
              <w:t xml:space="preserve"> (MODEL)</w:t>
            </w:r>
          </w:p>
        </w:tc>
        <w:tc>
          <w:tcPr>
            <w:tcW w:w="1193"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ED8DAAA" w14:textId="77777777" w:rsidR="00087F95" w:rsidRDefault="006F3EFE">
            <w:pPr>
              <w:jc w:val="center"/>
              <w:rPr>
                <w:sz w:val="28"/>
                <w:szCs w:val="28"/>
                <w14:ligatures w14:val="none"/>
              </w:rPr>
            </w:pPr>
            <w:proofErr w:type="spellStart"/>
            <w:r>
              <w:rPr>
                <w:b/>
                <w:bCs/>
                <w:sz w:val="28"/>
                <w:szCs w:val="28"/>
              </w:rPr>
              <w:t>Hãng</w:t>
            </w:r>
            <w:proofErr w:type="spellEnd"/>
            <w:r>
              <w:rPr>
                <w:b/>
                <w:bCs/>
                <w:sz w:val="28"/>
                <w:szCs w:val="28"/>
              </w:rPr>
              <w:t xml:space="preserve"> </w:t>
            </w:r>
            <w:proofErr w:type="spellStart"/>
            <w:r>
              <w:rPr>
                <w:b/>
                <w:bCs/>
                <w:sz w:val="28"/>
                <w:szCs w:val="28"/>
              </w:rPr>
              <w:t>sản</w:t>
            </w:r>
            <w:proofErr w:type="spellEnd"/>
            <w:r>
              <w:rPr>
                <w:b/>
                <w:bCs/>
                <w:sz w:val="28"/>
                <w:szCs w:val="28"/>
              </w:rPr>
              <w:t xml:space="preserve"> </w:t>
            </w:r>
            <w:proofErr w:type="spellStart"/>
            <w:r>
              <w:rPr>
                <w:b/>
                <w:bCs/>
                <w:sz w:val="28"/>
                <w:szCs w:val="28"/>
              </w:rPr>
              <w:t>xuất</w:t>
            </w:r>
            <w:proofErr w:type="spellEnd"/>
          </w:p>
        </w:tc>
        <w:tc>
          <w:tcPr>
            <w:tcW w:w="1077"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049A0A7" w14:textId="77777777" w:rsidR="00087F95" w:rsidRDefault="006F3EFE">
            <w:pPr>
              <w:jc w:val="center"/>
              <w:rPr>
                <w:sz w:val="28"/>
                <w:szCs w:val="28"/>
                <w14:ligatures w14:val="none"/>
              </w:rPr>
            </w:pPr>
            <w:proofErr w:type="spellStart"/>
            <w:r>
              <w:rPr>
                <w:b/>
                <w:bCs/>
                <w:sz w:val="28"/>
                <w:szCs w:val="28"/>
              </w:rPr>
              <w:t>Xuất</w:t>
            </w:r>
            <w:proofErr w:type="spellEnd"/>
            <w:r>
              <w:rPr>
                <w:b/>
                <w:bCs/>
                <w:sz w:val="28"/>
                <w:szCs w:val="28"/>
              </w:rPr>
              <w:t xml:space="preserve"> </w:t>
            </w:r>
            <w:proofErr w:type="spellStart"/>
            <w:r>
              <w:rPr>
                <w:b/>
                <w:bCs/>
                <w:sz w:val="28"/>
                <w:szCs w:val="28"/>
              </w:rPr>
              <w:t>xứ</w:t>
            </w:r>
            <w:proofErr w:type="spellEnd"/>
          </w:p>
        </w:tc>
      </w:tr>
      <w:tr w:rsidR="00087F95" w14:paraId="639EFF97" w14:textId="77777777">
        <w:tc>
          <w:tcPr>
            <w:tcW w:w="531"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14CAA0B4" w14:textId="77777777" w:rsidR="00087F95" w:rsidRDefault="006F3EFE">
            <w:pPr>
              <w:ind w:hanging="10"/>
              <w:jc w:val="center"/>
              <w:rPr>
                <w:sz w:val="28"/>
                <w:szCs w:val="28"/>
                <w14:ligatures w14:val="none"/>
              </w:rPr>
            </w:pPr>
            <w:r>
              <w:rPr>
                <w:sz w:val="28"/>
                <w:szCs w:val="28"/>
                <w:lang w:val="vi-VN"/>
                <w14:ligatures w14:val="none"/>
              </w:rPr>
              <w:t>1</w:t>
            </w:r>
          </w:p>
        </w:tc>
        <w:tc>
          <w:tcPr>
            <w:tcW w:w="136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3C83E3F2" w14:textId="77777777" w:rsidR="00087F95" w:rsidRDefault="006F3EFE">
            <w:pPr>
              <w:rPr>
                <w:sz w:val="28"/>
                <w:szCs w:val="28"/>
                <w14:ligatures w14:val="none"/>
              </w:rPr>
            </w:pPr>
            <w:r>
              <w:rPr>
                <w:sz w:val="28"/>
                <w:szCs w:val="28"/>
                <w:lang w:val="vi-VN"/>
                <w14:ligatures w14:val="none"/>
              </w:rPr>
              <w:t> </w:t>
            </w:r>
          </w:p>
        </w:tc>
        <w:tc>
          <w:tcPr>
            <w:tcW w:w="83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2ACC8A7D" w14:textId="77777777" w:rsidR="00087F95" w:rsidRDefault="006F3EFE">
            <w:pPr>
              <w:rPr>
                <w:sz w:val="28"/>
                <w:szCs w:val="28"/>
                <w14:ligatures w14:val="none"/>
              </w:rPr>
            </w:pPr>
            <w:r>
              <w:rPr>
                <w:sz w:val="28"/>
                <w:szCs w:val="28"/>
                <w:lang w:val="vi-VN"/>
                <w14:ligatures w14:val="none"/>
              </w:rPr>
              <w:t> </w:t>
            </w:r>
          </w:p>
        </w:tc>
        <w:tc>
          <w:tcPr>
            <w:tcW w:w="119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03E9B382" w14:textId="77777777" w:rsidR="00087F95" w:rsidRDefault="006F3EFE">
            <w:pPr>
              <w:rPr>
                <w:sz w:val="28"/>
                <w:szCs w:val="28"/>
                <w14:ligatures w14:val="none"/>
              </w:rPr>
            </w:pPr>
            <w:r>
              <w:rPr>
                <w:sz w:val="28"/>
                <w:szCs w:val="28"/>
                <w:lang w:val="vi-VN"/>
                <w14:ligatures w14:val="none"/>
              </w:rPr>
              <w:t> </w:t>
            </w:r>
          </w:p>
        </w:tc>
        <w:tc>
          <w:tcPr>
            <w:tcW w:w="107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37982A64" w14:textId="77777777" w:rsidR="00087F95" w:rsidRDefault="006F3EFE">
            <w:pPr>
              <w:rPr>
                <w:sz w:val="28"/>
                <w:szCs w:val="28"/>
                <w14:ligatures w14:val="none"/>
              </w:rPr>
            </w:pPr>
            <w:r>
              <w:rPr>
                <w:sz w:val="28"/>
                <w:szCs w:val="28"/>
                <w:lang w:val="vi-VN"/>
                <w14:ligatures w14:val="none"/>
              </w:rPr>
              <w:t> </w:t>
            </w:r>
          </w:p>
        </w:tc>
      </w:tr>
      <w:tr w:rsidR="00087F95" w14:paraId="49C021C8" w14:textId="77777777">
        <w:tc>
          <w:tcPr>
            <w:tcW w:w="531"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65C025B6" w14:textId="77777777" w:rsidR="00087F95" w:rsidRDefault="006F3EFE">
            <w:pPr>
              <w:ind w:hanging="10"/>
              <w:jc w:val="center"/>
              <w:rPr>
                <w:sz w:val="28"/>
                <w:szCs w:val="28"/>
                <w14:ligatures w14:val="none"/>
              </w:rPr>
            </w:pPr>
            <w:r>
              <w:rPr>
                <w:sz w:val="28"/>
                <w:szCs w:val="28"/>
                <w:lang w:val="vi-VN"/>
                <w14:ligatures w14:val="none"/>
              </w:rPr>
              <w:t>2</w:t>
            </w:r>
          </w:p>
        </w:tc>
        <w:tc>
          <w:tcPr>
            <w:tcW w:w="136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17739980" w14:textId="77777777" w:rsidR="00087F95" w:rsidRDefault="006F3EFE">
            <w:pPr>
              <w:rPr>
                <w:sz w:val="28"/>
                <w:szCs w:val="28"/>
                <w14:ligatures w14:val="none"/>
              </w:rPr>
            </w:pPr>
            <w:r>
              <w:rPr>
                <w:sz w:val="28"/>
                <w:szCs w:val="28"/>
                <w:lang w:val="vi-VN"/>
                <w14:ligatures w14:val="none"/>
              </w:rPr>
              <w:t> </w:t>
            </w:r>
          </w:p>
        </w:tc>
        <w:tc>
          <w:tcPr>
            <w:tcW w:w="83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48D489EF" w14:textId="77777777" w:rsidR="00087F95" w:rsidRDefault="006F3EFE">
            <w:pPr>
              <w:rPr>
                <w:sz w:val="28"/>
                <w:szCs w:val="28"/>
                <w14:ligatures w14:val="none"/>
              </w:rPr>
            </w:pPr>
            <w:r>
              <w:rPr>
                <w:sz w:val="28"/>
                <w:szCs w:val="28"/>
                <w:lang w:val="vi-VN"/>
                <w14:ligatures w14:val="none"/>
              </w:rPr>
              <w:t> </w:t>
            </w:r>
          </w:p>
        </w:tc>
        <w:tc>
          <w:tcPr>
            <w:tcW w:w="119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1CBC65C6" w14:textId="77777777" w:rsidR="00087F95" w:rsidRDefault="006F3EFE">
            <w:pPr>
              <w:rPr>
                <w:sz w:val="28"/>
                <w:szCs w:val="28"/>
                <w14:ligatures w14:val="none"/>
              </w:rPr>
            </w:pPr>
            <w:r>
              <w:rPr>
                <w:sz w:val="28"/>
                <w:szCs w:val="28"/>
                <w:lang w:val="vi-VN"/>
                <w14:ligatures w14:val="none"/>
              </w:rPr>
              <w:t> </w:t>
            </w:r>
          </w:p>
        </w:tc>
        <w:tc>
          <w:tcPr>
            <w:tcW w:w="107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02992F81" w14:textId="77777777" w:rsidR="00087F95" w:rsidRDefault="006F3EFE">
            <w:pPr>
              <w:rPr>
                <w:sz w:val="28"/>
                <w:szCs w:val="28"/>
                <w14:ligatures w14:val="none"/>
              </w:rPr>
            </w:pPr>
            <w:r>
              <w:rPr>
                <w:sz w:val="28"/>
                <w:szCs w:val="28"/>
                <w:lang w:val="vi-VN"/>
                <w14:ligatures w14:val="none"/>
              </w:rPr>
              <w:t> </w:t>
            </w:r>
          </w:p>
        </w:tc>
      </w:tr>
      <w:tr w:rsidR="00087F95" w14:paraId="5072D7B6" w14:textId="77777777">
        <w:tc>
          <w:tcPr>
            <w:tcW w:w="531"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6ADCDF28" w14:textId="77777777" w:rsidR="00087F95" w:rsidRDefault="006F3EFE">
            <w:pPr>
              <w:ind w:hanging="10"/>
              <w:jc w:val="center"/>
              <w:rPr>
                <w:sz w:val="28"/>
                <w:szCs w:val="28"/>
                <w14:ligatures w14:val="none"/>
              </w:rPr>
            </w:pPr>
            <w:r>
              <w:rPr>
                <w:sz w:val="28"/>
                <w:szCs w:val="28"/>
                <w14:ligatures w14:val="none"/>
              </w:rPr>
              <w:t>…</w:t>
            </w:r>
          </w:p>
        </w:tc>
        <w:tc>
          <w:tcPr>
            <w:tcW w:w="136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3669E8C9" w14:textId="77777777" w:rsidR="00087F95" w:rsidRDefault="006F3EFE">
            <w:pPr>
              <w:rPr>
                <w:sz w:val="28"/>
                <w:szCs w:val="28"/>
                <w14:ligatures w14:val="none"/>
              </w:rPr>
            </w:pPr>
            <w:r>
              <w:rPr>
                <w:sz w:val="28"/>
                <w:szCs w:val="28"/>
                <w:lang w:val="vi-VN"/>
                <w14:ligatures w14:val="none"/>
              </w:rPr>
              <w:t> </w:t>
            </w:r>
          </w:p>
        </w:tc>
        <w:tc>
          <w:tcPr>
            <w:tcW w:w="83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18142630" w14:textId="77777777" w:rsidR="00087F95" w:rsidRDefault="006F3EFE">
            <w:pPr>
              <w:rPr>
                <w:sz w:val="28"/>
                <w:szCs w:val="28"/>
                <w14:ligatures w14:val="none"/>
              </w:rPr>
            </w:pPr>
            <w:r>
              <w:rPr>
                <w:sz w:val="28"/>
                <w:szCs w:val="28"/>
                <w:lang w:val="vi-VN"/>
                <w14:ligatures w14:val="none"/>
              </w:rPr>
              <w:t> </w:t>
            </w:r>
          </w:p>
        </w:tc>
        <w:tc>
          <w:tcPr>
            <w:tcW w:w="119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5809B7A2" w14:textId="77777777" w:rsidR="00087F95" w:rsidRDefault="006F3EFE">
            <w:pPr>
              <w:rPr>
                <w:sz w:val="28"/>
                <w:szCs w:val="28"/>
                <w14:ligatures w14:val="none"/>
              </w:rPr>
            </w:pPr>
            <w:r>
              <w:rPr>
                <w:sz w:val="28"/>
                <w:szCs w:val="28"/>
                <w:lang w:val="vi-VN"/>
                <w14:ligatures w14:val="none"/>
              </w:rPr>
              <w:t> </w:t>
            </w:r>
          </w:p>
        </w:tc>
        <w:tc>
          <w:tcPr>
            <w:tcW w:w="107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07D6A489" w14:textId="77777777" w:rsidR="00087F95" w:rsidRDefault="006F3EFE">
            <w:pPr>
              <w:rPr>
                <w:sz w:val="28"/>
                <w:szCs w:val="28"/>
                <w14:ligatures w14:val="none"/>
              </w:rPr>
            </w:pPr>
            <w:r>
              <w:rPr>
                <w:sz w:val="28"/>
                <w:szCs w:val="28"/>
                <w:lang w:val="vi-VN"/>
                <w14:ligatures w14:val="none"/>
              </w:rPr>
              <w:t> </w:t>
            </w:r>
          </w:p>
        </w:tc>
      </w:tr>
    </w:tbl>
    <w:p w14:paraId="60CA46F1" w14:textId="77777777" w:rsidR="00087F95" w:rsidRDefault="00087F95">
      <w:pPr>
        <w:spacing w:before="120" w:after="120"/>
        <w:rPr>
          <w:sz w:val="28"/>
          <w:szCs w:val="28"/>
          <w14:ligatures w14:val="non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2"/>
        <w:gridCol w:w="4391"/>
      </w:tblGrid>
      <w:tr w:rsidR="00087F95" w14:paraId="78CD9EC1" w14:textId="77777777">
        <w:tc>
          <w:tcPr>
            <w:tcW w:w="4672" w:type="dxa"/>
          </w:tcPr>
          <w:p w14:paraId="4B1085FC" w14:textId="77777777" w:rsidR="00087F95" w:rsidRDefault="00087F95">
            <w:pPr>
              <w:spacing w:before="120" w:after="120"/>
              <w:jc w:val="right"/>
              <w:rPr>
                <w:sz w:val="28"/>
                <w:szCs w:val="28"/>
              </w:rPr>
            </w:pPr>
          </w:p>
        </w:tc>
        <w:tc>
          <w:tcPr>
            <w:tcW w:w="4673" w:type="dxa"/>
          </w:tcPr>
          <w:p w14:paraId="53F0E6BE" w14:textId="7C8D604B" w:rsidR="00087F95" w:rsidRDefault="006F3EFE">
            <w:pPr>
              <w:spacing w:before="60" w:after="60"/>
              <w:jc w:val="center"/>
              <w:rPr>
                <w:sz w:val="26"/>
                <w:szCs w:val="26"/>
              </w:rPr>
            </w:pPr>
            <w:r>
              <w:rPr>
                <w:i/>
                <w:iCs/>
                <w:sz w:val="26"/>
                <w:szCs w:val="26"/>
              </w:rPr>
              <w:t>……</w:t>
            </w:r>
            <w:r>
              <w:rPr>
                <w:rStyle w:val="FootnoteReference"/>
                <w:i/>
                <w:iCs/>
                <w:sz w:val="26"/>
                <w:szCs w:val="26"/>
              </w:rPr>
              <w:footnoteReference w:id="104"/>
            </w:r>
            <w:proofErr w:type="gramStart"/>
            <w:r>
              <w:rPr>
                <w:i/>
                <w:iCs/>
                <w:sz w:val="26"/>
                <w:szCs w:val="26"/>
              </w:rPr>
              <w:t>…..</w:t>
            </w:r>
            <w:proofErr w:type="gramEnd"/>
            <w:r>
              <w:rPr>
                <w:i/>
                <w:iCs/>
                <w:sz w:val="26"/>
                <w:szCs w:val="26"/>
              </w:rPr>
              <w:t xml:space="preserve">, </w:t>
            </w:r>
            <w:proofErr w:type="spellStart"/>
            <w:r>
              <w:rPr>
                <w:i/>
                <w:iCs/>
                <w:sz w:val="26"/>
                <w:szCs w:val="26"/>
              </w:rPr>
              <w:t>ngày</w:t>
            </w:r>
            <w:proofErr w:type="spellEnd"/>
            <w:r>
              <w:rPr>
                <w:i/>
                <w:iCs/>
                <w:sz w:val="26"/>
                <w:szCs w:val="26"/>
              </w:rPr>
              <w:t xml:space="preserve">.... tháng... </w:t>
            </w:r>
            <w:proofErr w:type="spellStart"/>
            <w:r>
              <w:rPr>
                <w:i/>
                <w:iCs/>
                <w:sz w:val="26"/>
                <w:szCs w:val="26"/>
              </w:rPr>
              <w:t>năm</w:t>
            </w:r>
            <w:proofErr w:type="spellEnd"/>
            <w:r>
              <w:rPr>
                <w:i/>
                <w:iCs/>
                <w:sz w:val="26"/>
                <w:szCs w:val="26"/>
              </w:rPr>
              <w:t>...</w:t>
            </w:r>
            <w:r>
              <w:rPr>
                <w:sz w:val="26"/>
                <w:szCs w:val="26"/>
              </w:rPr>
              <w:br/>
            </w:r>
            <w:r w:rsidR="000C72DE">
              <w:rPr>
                <w:b/>
                <w:bCs/>
                <w:sz w:val="26"/>
                <w:szCs w:val="26"/>
                <w14:ligatures w14:val="none"/>
              </w:rPr>
              <w:t>ĐẠI DIỆN CƠ SỞ KHÁM BỆNH, CHỮA BỆNH</w:t>
            </w:r>
            <w:r w:rsidR="000C72DE">
              <w:rPr>
                <w:rStyle w:val="FootnoteReference"/>
                <w:b/>
                <w:bCs/>
                <w:sz w:val="26"/>
                <w:szCs w:val="26"/>
                <w14:ligatures w14:val="none"/>
              </w:rPr>
              <w:footnoteReference w:id="105"/>
            </w:r>
          </w:p>
        </w:tc>
      </w:tr>
    </w:tbl>
    <w:p w14:paraId="035046DB" w14:textId="77777777" w:rsidR="00087F95" w:rsidRDefault="00087F95">
      <w:pPr>
        <w:spacing w:before="120" w:after="120"/>
        <w:rPr>
          <w:sz w:val="28"/>
          <w:szCs w:val="28"/>
          <w14:ligatures w14:val="none"/>
        </w:rPr>
        <w:sectPr w:rsidR="00087F95" w:rsidSect="005A7611">
          <w:footnotePr>
            <w:numRestart w:val="eachSect"/>
          </w:footnotePr>
          <w:endnotePr>
            <w:numFmt w:val="decimal"/>
            <w:numRestart w:val="eachSect"/>
          </w:endnotePr>
          <w:type w:val="continuous"/>
          <w:pgSz w:w="11907" w:h="16840"/>
          <w:pgMar w:top="1361" w:right="1276" w:bottom="1134" w:left="1928" w:header="720" w:footer="720" w:gutter="0"/>
          <w:cols w:space="720"/>
          <w:docGrid w:linePitch="381"/>
        </w:sectPr>
      </w:pPr>
    </w:p>
    <w:p w14:paraId="39BAF309" w14:textId="77777777" w:rsidR="00087F95" w:rsidRDefault="00087F95">
      <w:pPr>
        <w:spacing w:before="120" w:after="120"/>
        <w:rPr>
          <w:sz w:val="28"/>
          <w:szCs w:val="28"/>
          <w14:ligatures w14:val="none"/>
        </w:rPr>
      </w:pPr>
    </w:p>
    <w:p w14:paraId="540A71F1" w14:textId="04DAE38E" w:rsidR="005A7611" w:rsidRDefault="005A7611">
      <w:pPr>
        <w:rPr>
          <w:sz w:val="28"/>
          <w:szCs w:val="28"/>
          <w14:ligatures w14:val="none"/>
        </w:rPr>
      </w:pPr>
      <w:r>
        <w:rPr>
          <w:sz w:val="28"/>
          <w:szCs w:val="28"/>
          <w14:ligatures w14:val="none"/>
        </w:rPr>
        <w:br w:type="page"/>
      </w:r>
    </w:p>
    <w:p w14:paraId="5C587296" w14:textId="77777777" w:rsidR="00087F95" w:rsidRDefault="00087F95">
      <w:pPr>
        <w:spacing w:before="120" w:after="120"/>
        <w:rPr>
          <w:vanish/>
          <w:sz w:val="28"/>
          <w:szCs w:val="28"/>
          <w14:ligatures w14:val="none"/>
        </w:rPr>
      </w:pPr>
    </w:p>
    <w:p w14:paraId="2FC21AF2" w14:textId="77777777" w:rsidR="00087F95" w:rsidRDefault="00087F95">
      <w:pPr>
        <w:pStyle w:val="Heading2"/>
        <w:rPr>
          <w:rFonts w:ascii="Times New Roman" w:hAnsi="Times New Roman" w:cs="Times New Roman"/>
          <w:b/>
          <w:bCs/>
          <w:color w:val="auto"/>
          <w14:ligatures w14:val="none"/>
        </w:rPr>
        <w:sectPr w:rsidR="00087F95">
          <w:footnotePr>
            <w:numRestart w:val="eachPage"/>
          </w:footnotePr>
          <w:endnotePr>
            <w:numFmt w:val="decimal"/>
            <w:numRestart w:val="eachSect"/>
          </w:endnotePr>
          <w:type w:val="continuous"/>
          <w:pgSz w:w="11907" w:h="16840"/>
          <w:pgMar w:top="1134" w:right="1275" w:bottom="1134" w:left="1418" w:header="720" w:footer="720" w:gutter="0"/>
          <w:cols w:space="720"/>
          <w:docGrid w:linePitch="381"/>
        </w:sectPr>
      </w:pPr>
    </w:p>
    <w:p w14:paraId="44907B13" w14:textId="77777777" w:rsidR="00087F95" w:rsidRDefault="006F3EFE">
      <w:pPr>
        <w:pStyle w:val="Heading2"/>
        <w:rPr>
          <w:rFonts w:ascii="Times New Roman" w:hAnsi="Times New Roman" w:cs="Times New Roman"/>
          <w:b/>
          <w:bCs/>
          <w:color w:val="auto"/>
          <w:lang w:val="vi-VN"/>
          <w14:ligatures w14:val="none"/>
        </w:rPr>
      </w:pPr>
      <w:proofErr w:type="spellStart"/>
      <w:r>
        <w:rPr>
          <w:rFonts w:ascii="Times New Roman" w:hAnsi="Times New Roman" w:cs="Times New Roman"/>
          <w:b/>
          <w:bCs/>
          <w:color w:val="auto"/>
          <w14:ligatures w14:val="none"/>
        </w:rPr>
        <w:t>Mẫu</w:t>
      </w:r>
      <w:proofErr w:type="spellEnd"/>
      <w:r>
        <w:rPr>
          <w:rFonts w:ascii="Times New Roman" w:hAnsi="Times New Roman" w:cs="Times New Roman"/>
          <w:b/>
          <w:bCs/>
          <w:color w:val="auto"/>
          <w:lang w:val="vi-VN"/>
          <w14:ligatures w14:val="none"/>
        </w:rPr>
        <w:t xml:space="preserve"> 06</w:t>
      </w:r>
      <w:r>
        <w:rPr>
          <w:rFonts w:ascii="Times New Roman" w:hAnsi="Times New Roman" w:cs="Times New Roman"/>
          <w:b/>
          <w:bCs/>
          <w:color w:val="auto"/>
          <w14:ligatures w14:val="none"/>
        </w:rPr>
        <w:t xml:space="preserve"> </w:t>
      </w:r>
      <w:r>
        <w:rPr>
          <w:rFonts w:ascii="Times New Roman" w:hAnsi="Times New Roman" w:cs="Times New Roman"/>
          <w:b/>
          <w:bCs/>
          <w:color w:val="auto"/>
          <w:lang w:val="vi-VN"/>
          <w14:ligatures w14:val="none"/>
        </w:rPr>
        <w:t>- Giấy phép hoạt động khám bệnh, chữa bệnh</w:t>
      </w:r>
    </w:p>
    <w:p w14:paraId="75CE547A" w14:textId="77777777" w:rsidR="00087F95" w:rsidRPr="005A7611" w:rsidRDefault="00087F95">
      <w:pPr>
        <w:spacing w:before="100" w:after="80" w:line="276" w:lineRule="auto"/>
        <w:jc w:val="both"/>
        <w:rPr>
          <w:sz w:val="18"/>
          <w:szCs w:val="28"/>
          <w:lang w:val="vi-VN"/>
        </w:rPr>
      </w:pPr>
    </w:p>
    <w:tbl>
      <w:tblPr>
        <w:tblW w:w="9204" w:type="dxa"/>
        <w:tblCellSpacing w:w="0" w:type="dxa"/>
        <w:shd w:val="clear" w:color="auto" w:fill="FFFFFF"/>
        <w:tblCellMar>
          <w:left w:w="0" w:type="dxa"/>
          <w:right w:w="0" w:type="dxa"/>
        </w:tblCellMar>
        <w:tblLook w:val="04A0" w:firstRow="1" w:lastRow="0" w:firstColumn="1" w:lastColumn="0" w:noHBand="0" w:noVBand="1"/>
      </w:tblPr>
      <w:tblGrid>
        <w:gridCol w:w="3109"/>
        <w:gridCol w:w="1441"/>
        <w:gridCol w:w="4654"/>
      </w:tblGrid>
      <w:tr w:rsidR="005A7611" w14:paraId="16F70E65" w14:textId="77777777" w:rsidTr="005A7611">
        <w:trPr>
          <w:trHeight w:val="1220"/>
          <w:tblCellSpacing w:w="0" w:type="dxa"/>
        </w:trPr>
        <w:tc>
          <w:tcPr>
            <w:tcW w:w="3109" w:type="dxa"/>
            <w:shd w:val="clear" w:color="auto" w:fill="FFFFFF"/>
            <w:tcMar>
              <w:top w:w="0" w:type="dxa"/>
              <w:left w:w="108" w:type="dxa"/>
              <w:bottom w:w="0" w:type="dxa"/>
              <w:right w:w="108" w:type="dxa"/>
            </w:tcMar>
          </w:tcPr>
          <w:p w14:paraId="174A2756" w14:textId="77777777" w:rsidR="005A7611" w:rsidRDefault="005A7611" w:rsidP="005A7611">
            <w:pPr>
              <w:pStyle w:val="NormalWeb"/>
              <w:spacing w:before="0" w:beforeAutospacing="0" w:after="0" w:afterAutospacing="0"/>
              <w:jc w:val="center"/>
              <w:rPr>
                <w:color w:val="000000"/>
                <w:sz w:val="28"/>
                <w:szCs w:val="28"/>
                <w:vertAlign w:val="superscript"/>
              </w:rPr>
            </w:pPr>
            <w:r>
              <w:rPr>
                <w:color w:val="000000"/>
                <w:sz w:val="28"/>
                <w:szCs w:val="28"/>
              </w:rPr>
              <w:t>…..</w:t>
            </w:r>
            <w:r>
              <w:rPr>
                <w:rStyle w:val="FootnoteReference"/>
                <w:color w:val="000000"/>
                <w:sz w:val="28"/>
                <w:szCs w:val="28"/>
              </w:rPr>
              <w:footnoteReference w:id="106"/>
            </w:r>
            <w:r>
              <w:rPr>
                <w:color w:val="000000"/>
                <w:sz w:val="28"/>
                <w:szCs w:val="28"/>
              </w:rPr>
              <w:t>….</w:t>
            </w:r>
            <w:r>
              <w:rPr>
                <w:color w:val="000000"/>
                <w:sz w:val="28"/>
                <w:szCs w:val="28"/>
              </w:rPr>
              <w:br/>
            </w:r>
            <w:r>
              <w:rPr>
                <w:color w:val="000000"/>
                <w:sz w:val="28"/>
                <w:szCs w:val="28"/>
                <w:vertAlign w:val="superscript"/>
              </w:rPr>
              <w:t>________</w:t>
            </w:r>
          </w:p>
          <w:p w14:paraId="078BBE97" w14:textId="1158D0AD" w:rsidR="005A7611" w:rsidRDefault="005A7611" w:rsidP="005A7611">
            <w:pPr>
              <w:pStyle w:val="NormalWeb"/>
              <w:spacing w:before="0" w:beforeAutospacing="0" w:after="0" w:afterAutospacing="0"/>
              <w:jc w:val="center"/>
              <w:rPr>
                <w:color w:val="000000"/>
                <w:sz w:val="28"/>
                <w:szCs w:val="28"/>
              </w:rPr>
            </w:pPr>
            <w:proofErr w:type="spellStart"/>
            <w:r>
              <w:rPr>
                <w:color w:val="000000"/>
                <w:sz w:val="28"/>
                <w:szCs w:val="28"/>
              </w:rPr>
              <w:t>Số</w:t>
            </w:r>
            <w:proofErr w:type="spellEnd"/>
            <w:r>
              <w:rPr>
                <w:color w:val="000000"/>
                <w:sz w:val="28"/>
                <w:szCs w:val="28"/>
              </w:rPr>
              <w:t>: …</w:t>
            </w:r>
            <w:r>
              <w:rPr>
                <w:rStyle w:val="FootnoteReference"/>
                <w:color w:val="000000"/>
                <w:sz w:val="28"/>
                <w:szCs w:val="28"/>
              </w:rPr>
              <w:footnoteReference w:id="107"/>
            </w:r>
            <w:r>
              <w:rPr>
                <w:color w:val="000000"/>
                <w:sz w:val="28"/>
                <w:szCs w:val="28"/>
              </w:rPr>
              <w:t>.</w:t>
            </w:r>
            <w:r>
              <w:rPr>
                <w:color w:val="000000"/>
                <w:sz w:val="28"/>
                <w:szCs w:val="28"/>
                <w:lang w:val="vi-VN"/>
              </w:rPr>
              <w:t>..</w:t>
            </w:r>
            <w:proofErr w:type="gramStart"/>
            <w:r>
              <w:rPr>
                <w:color w:val="000000"/>
                <w:sz w:val="28"/>
                <w:szCs w:val="28"/>
              </w:rPr>
              <w:t>/</w:t>
            </w:r>
            <w:r>
              <w:rPr>
                <w:color w:val="000000"/>
                <w:sz w:val="28"/>
                <w:szCs w:val="28"/>
                <w:lang w:val="vi-VN"/>
              </w:rPr>
              <w:t>..</w:t>
            </w:r>
            <w:proofErr w:type="gramEnd"/>
            <w:r>
              <w:rPr>
                <w:rStyle w:val="FootnoteReference"/>
                <w:color w:val="000000"/>
                <w:sz w:val="28"/>
                <w:szCs w:val="28"/>
                <w:lang w:val="vi-VN"/>
              </w:rPr>
              <w:footnoteReference w:id="108"/>
            </w:r>
            <w:r>
              <w:rPr>
                <w:color w:val="000000"/>
                <w:sz w:val="28"/>
                <w:szCs w:val="28"/>
                <w:lang w:val="vi-VN"/>
              </w:rPr>
              <w:t>.</w:t>
            </w:r>
            <w:r>
              <w:rPr>
                <w:color w:val="000000"/>
                <w:sz w:val="28"/>
                <w:szCs w:val="28"/>
              </w:rPr>
              <w:t>.-GPHĐ</w:t>
            </w:r>
          </w:p>
        </w:tc>
        <w:tc>
          <w:tcPr>
            <w:tcW w:w="6095" w:type="dxa"/>
            <w:gridSpan w:val="2"/>
            <w:shd w:val="clear" w:color="auto" w:fill="FFFFFF"/>
            <w:tcMar>
              <w:top w:w="0" w:type="dxa"/>
              <w:left w:w="108" w:type="dxa"/>
              <w:bottom w:w="0" w:type="dxa"/>
              <w:right w:w="108" w:type="dxa"/>
            </w:tcMar>
          </w:tcPr>
          <w:p w14:paraId="54C01D08" w14:textId="77777777" w:rsidR="005A7611" w:rsidRDefault="005A7611" w:rsidP="005A7611">
            <w:pPr>
              <w:pStyle w:val="NormalWeb"/>
              <w:spacing w:before="0" w:beforeAutospacing="0" w:after="0" w:afterAutospacing="0"/>
              <w:jc w:val="center"/>
              <w:rPr>
                <w:b/>
                <w:bCs/>
                <w:color w:val="000000"/>
                <w:sz w:val="28"/>
                <w:szCs w:val="28"/>
              </w:rPr>
            </w:pPr>
            <w:r w:rsidRPr="005A7611">
              <w:rPr>
                <w:b/>
                <w:bCs/>
                <w:color w:val="000000"/>
                <w:sz w:val="26"/>
                <w:szCs w:val="28"/>
              </w:rPr>
              <w:t>CỘNG HÒA XÃ HỘI CHỦ NGHĨA VIỆT NAM</w:t>
            </w:r>
            <w:r>
              <w:rPr>
                <w:b/>
                <w:bCs/>
                <w:color w:val="000000"/>
                <w:sz w:val="28"/>
                <w:szCs w:val="28"/>
              </w:rPr>
              <w:br/>
            </w:r>
            <w:proofErr w:type="spellStart"/>
            <w:r>
              <w:rPr>
                <w:b/>
                <w:bCs/>
                <w:color w:val="000000"/>
                <w:sz w:val="28"/>
                <w:szCs w:val="28"/>
              </w:rPr>
              <w:t>Độc</w:t>
            </w:r>
            <w:proofErr w:type="spellEnd"/>
            <w:r>
              <w:rPr>
                <w:b/>
                <w:bCs/>
                <w:color w:val="000000"/>
                <w:sz w:val="28"/>
                <w:szCs w:val="28"/>
              </w:rPr>
              <w:t xml:space="preserve"> </w:t>
            </w:r>
            <w:proofErr w:type="spellStart"/>
            <w:r>
              <w:rPr>
                <w:b/>
                <w:bCs/>
                <w:color w:val="000000"/>
                <w:sz w:val="28"/>
                <w:szCs w:val="28"/>
              </w:rPr>
              <w:t>lập</w:t>
            </w:r>
            <w:proofErr w:type="spellEnd"/>
            <w:r>
              <w:rPr>
                <w:b/>
                <w:bCs/>
                <w:color w:val="000000"/>
                <w:sz w:val="28"/>
                <w:szCs w:val="28"/>
              </w:rPr>
              <w:t xml:space="preserve"> - </w:t>
            </w:r>
            <w:proofErr w:type="spellStart"/>
            <w:r>
              <w:rPr>
                <w:b/>
                <w:bCs/>
                <w:color w:val="000000"/>
                <w:sz w:val="28"/>
                <w:szCs w:val="28"/>
              </w:rPr>
              <w:t>Tự</w:t>
            </w:r>
            <w:proofErr w:type="spellEnd"/>
            <w:r>
              <w:rPr>
                <w:b/>
                <w:bCs/>
                <w:color w:val="000000"/>
                <w:sz w:val="28"/>
                <w:szCs w:val="28"/>
              </w:rPr>
              <w:t xml:space="preserve"> do - </w:t>
            </w:r>
            <w:proofErr w:type="spellStart"/>
            <w:r>
              <w:rPr>
                <w:b/>
                <w:bCs/>
                <w:color w:val="000000"/>
                <w:sz w:val="28"/>
                <w:szCs w:val="28"/>
              </w:rPr>
              <w:t>Hạnh</w:t>
            </w:r>
            <w:proofErr w:type="spellEnd"/>
            <w:r>
              <w:rPr>
                <w:b/>
                <w:bCs/>
                <w:color w:val="000000"/>
                <w:sz w:val="28"/>
                <w:szCs w:val="28"/>
              </w:rPr>
              <w:t xml:space="preserve"> </w:t>
            </w:r>
            <w:proofErr w:type="spellStart"/>
            <w:r>
              <w:rPr>
                <w:b/>
                <w:bCs/>
                <w:color w:val="000000"/>
                <w:sz w:val="28"/>
                <w:szCs w:val="28"/>
              </w:rPr>
              <w:t>phúc</w:t>
            </w:r>
            <w:proofErr w:type="spellEnd"/>
          </w:p>
          <w:p w14:paraId="0F6B004C" w14:textId="4EE99E69" w:rsidR="005A7611" w:rsidRDefault="005A7611" w:rsidP="005A7611">
            <w:pPr>
              <w:pStyle w:val="NormalWeb"/>
              <w:spacing w:before="0" w:beforeAutospacing="0" w:after="0" w:afterAutospacing="0"/>
              <w:jc w:val="center"/>
              <w:rPr>
                <w:color w:val="000000"/>
                <w:sz w:val="28"/>
                <w:szCs w:val="28"/>
              </w:rPr>
            </w:pPr>
            <w:r>
              <w:rPr>
                <w:b/>
                <w:bCs/>
                <w:color w:val="000000"/>
                <w:sz w:val="28"/>
                <w:szCs w:val="28"/>
                <w:vertAlign w:val="superscript"/>
              </w:rPr>
              <w:t>_____________________________________</w:t>
            </w:r>
            <w:r>
              <w:rPr>
                <w:b/>
                <w:bCs/>
                <w:color w:val="000000"/>
                <w:sz w:val="28"/>
                <w:szCs w:val="28"/>
              </w:rPr>
              <w:br/>
            </w:r>
          </w:p>
        </w:tc>
      </w:tr>
      <w:tr w:rsidR="00087F95" w:rsidRPr="00D3119A" w14:paraId="545F8E83" w14:textId="77777777">
        <w:trPr>
          <w:tblCellSpacing w:w="0" w:type="dxa"/>
        </w:trPr>
        <w:tc>
          <w:tcPr>
            <w:tcW w:w="9204" w:type="dxa"/>
            <w:gridSpan w:val="3"/>
            <w:shd w:val="clear" w:color="auto" w:fill="FFFFFF"/>
            <w:tcMar>
              <w:top w:w="0" w:type="dxa"/>
              <w:left w:w="108" w:type="dxa"/>
              <w:bottom w:w="0" w:type="dxa"/>
              <w:right w:w="108" w:type="dxa"/>
            </w:tcMar>
          </w:tcPr>
          <w:p w14:paraId="6DBD1779" w14:textId="77777777" w:rsidR="00087F95" w:rsidRPr="005A7611" w:rsidRDefault="00087F95" w:rsidP="005A7611">
            <w:pPr>
              <w:pStyle w:val="NormalWeb"/>
              <w:spacing w:before="0" w:beforeAutospacing="0" w:after="0" w:afterAutospacing="0"/>
              <w:jc w:val="center"/>
              <w:rPr>
                <w:b/>
                <w:bCs/>
                <w:color w:val="000000"/>
                <w:sz w:val="20"/>
                <w:szCs w:val="28"/>
              </w:rPr>
            </w:pPr>
          </w:p>
          <w:p w14:paraId="0A3A8122" w14:textId="6937B6F3" w:rsidR="00087F95" w:rsidRDefault="006F3EFE" w:rsidP="005A7611">
            <w:pPr>
              <w:pStyle w:val="NormalWeb"/>
              <w:spacing w:before="0" w:beforeAutospacing="0" w:after="0" w:afterAutospacing="0"/>
              <w:jc w:val="center"/>
              <w:rPr>
                <w:b/>
                <w:bCs/>
                <w:color w:val="000000"/>
                <w:sz w:val="28"/>
                <w:szCs w:val="28"/>
              </w:rPr>
            </w:pPr>
            <w:r>
              <w:rPr>
                <w:b/>
                <w:bCs/>
                <w:color w:val="000000"/>
                <w:sz w:val="28"/>
                <w:szCs w:val="28"/>
              </w:rPr>
              <w:t>GIẤY PHÉP HOẠT ĐỘNG KHÁM BỆNH, CHỮA BỆNH</w:t>
            </w:r>
            <w:r>
              <w:rPr>
                <w:color w:val="000000"/>
                <w:sz w:val="28"/>
                <w:szCs w:val="28"/>
              </w:rPr>
              <w:br/>
            </w:r>
            <w:r>
              <w:rPr>
                <w:b/>
                <w:bCs/>
                <w:color w:val="000000"/>
                <w:sz w:val="28"/>
                <w:szCs w:val="28"/>
              </w:rPr>
              <w:t>..............</w:t>
            </w:r>
            <w:r>
              <w:rPr>
                <w:rStyle w:val="FootnoteReference"/>
                <w:b/>
                <w:bCs/>
                <w:color w:val="000000"/>
                <w:sz w:val="28"/>
                <w:szCs w:val="28"/>
              </w:rPr>
              <w:footnoteReference w:id="109"/>
            </w:r>
            <w:r>
              <w:rPr>
                <w:b/>
                <w:bCs/>
                <w:color w:val="000000"/>
                <w:sz w:val="28"/>
                <w:szCs w:val="28"/>
              </w:rPr>
              <w:t>.................</w:t>
            </w:r>
          </w:p>
          <w:p w14:paraId="719976C0" w14:textId="77777777" w:rsidR="005A7611" w:rsidRPr="005A7611" w:rsidRDefault="005A7611" w:rsidP="005A7611">
            <w:pPr>
              <w:pStyle w:val="NormalWeb"/>
              <w:spacing w:before="0" w:beforeAutospacing="0" w:after="0" w:afterAutospacing="0"/>
              <w:jc w:val="center"/>
              <w:rPr>
                <w:b/>
                <w:bCs/>
                <w:color w:val="000000"/>
                <w:sz w:val="10"/>
                <w:szCs w:val="28"/>
                <w:lang w:val="vi-VN"/>
              </w:rPr>
            </w:pPr>
          </w:p>
          <w:p w14:paraId="0F530346" w14:textId="77777777" w:rsidR="00087F95" w:rsidRPr="00FB1E57" w:rsidRDefault="006F3EFE" w:rsidP="005A7611">
            <w:pPr>
              <w:pStyle w:val="NormalWeb"/>
              <w:spacing w:before="120" w:beforeAutospacing="0" w:after="0" w:afterAutospacing="0"/>
              <w:ind w:firstLine="567"/>
              <w:jc w:val="both"/>
              <w:rPr>
                <w:i/>
                <w:iCs/>
                <w:color w:val="000000"/>
                <w:sz w:val="28"/>
                <w:szCs w:val="28"/>
                <w:lang w:val="vi-VN"/>
              </w:rPr>
            </w:pPr>
            <w:r w:rsidRPr="00FB1E57">
              <w:rPr>
                <w:i/>
                <w:iCs/>
                <w:color w:val="000000"/>
                <w:sz w:val="28"/>
                <w:szCs w:val="28"/>
                <w:lang w:val="vi-VN"/>
              </w:rPr>
              <w:t>Căn cứ </w:t>
            </w:r>
            <w:bookmarkStart w:id="20" w:name="tvpllink_hktouaoflp_28"/>
            <w:r w:rsidRPr="00FB1E57">
              <w:rPr>
                <w:i/>
                <w:iCs/>
                <w:sz w:val="28"/>
                <w:szCs w:val="28"/>
              </w:rPr>
              <w:fldChar w:fldCharType="begin"/>
            </w:r>
            <w:r w:rsidRPr="00FB1E57">
              <w:rPr>
                <w:i/>
                <w:iCs/>
                <w:sz w:val="28"/>
                <w:szCs w:val="28"/>
                <w:lang w:val="vi-VN"/>
              </w:rPr>
              <w:instrText>HYPERLINK "https://thuvienphapluat.vn/van-ban/The-thao-Y-te/Luat-kham-benh-chua-benh-nam-2009-98714.aspx" \t "_blank"</w:instrText>
            </w:r>
            <w:r w:rsidRPr="00FB1E57">
              <w:rPr>
                <w:i/>
                <w:iCs/>
                <w:sz w:val="28"/>
                <w:szCs w:val="28"/>
              </w:rPr>
              <w:fldChar w:fldCharType="separate"/>
            </w:r>
            <w:r w:rsidRPr="00FB1E57">
              <w:rPr>
                <w:rStyle w:val="Hyperlink"/>
                <w:i/>
                <w:iCs/>
                <w:color w:val="auto"/>
                <w:sz w:val="28"/>
                <w:szCs w:val="28"/>
                <w:u w:val="none"/>
                <w:lang w:val="vi-VN"/>
              </w:rPr>
              <w:t>Luật Khám bệnh, chữa bệnh</w:t>
            </w:r>
            <w:r w:rsidRPr="00FB1E57">
              <w:rPr>
                <w:i/>
                <w:iCs/>
                <w:sz w:val="28"/>
                <w:szCs w:val="28"/>
              </w:rPr>
              <w:fldChar w:fldCharType="end"/>
            </w:r>
            <w:bookmarkEnd w:id="20"/>
            <w:r w:rsidRPr="00FB1E57">
              <w:rPr>
                <w:i/>
                <w:iCs/>
                <w:color w:val="000000"/>
                <w:sz w:val="28"/>
                <w:szCs w:val="28"/>
                <w:lang w:val="vi-VN"/>
              </w:rPr>
              <w:t> ngày 09 tháng 01 năm 2023;</w:t>
            </w:r>
          </w:p>
          <w:p w14:paraId="5D3E41E2" w14:textId="77777777" w:rsidR="00FB1E57" w:rsidRPr="00FB1E57" w:rsidRDefault="00FB1E57" w:rsidP="005A7611">
            <w:pPr>
              <w:shd w:val="clear" w:color="auto" w:fill="FFFFFF"/>
              <w:spacing w:before="120"/>
              <w:ind w:firstLine="567"/>
              <w:jc w:val="both"/>
              <w:rPr>
                <w:i/>
                <w:iCs/>
                <w:color w:val="000000"/>
                <w:sz w:val="28"/>
                <w:szCs w:val="28"/>
                <w14:ligatures w14:val="none"/>
              </w:rPr>
            </w:pPr>
            <w:proofErr w:type="spellStart"/>
            <w:r w:rsidRPr="00FB1E57">
              <w:rPr>
                <w:i/>
                <w:iCs/>
                <w:color w:val="000000"/>
                <w:sz w:val="28"/>
                <w:szCs w:val="28"/>
                <w14:ligatures w14:val="none"/>
              </w:rPr>
              <w:t>Căn</w:t>
            </w:r>
            <w:proofErr w:type="spellEnd"/>
            <w:r w:rsidRPr="00FB1E57">
              <w:rPr>
                <w:i/>
                <w:iCs/>
                <w:color w:val="000000"/>
                <w:sz w:val="28"/>
                <w:szCs w:val="28"/>
                <w14:ligatures w14:val="none"/>
              </w:rPr>
              <w:t xml:space="preserve"> </w:t>
            </w:r>
            <w:proofErr w:type="spellStart"/>
            <w:r w:rsidRPr="00FB1E57">
              <w:rPr>
                <w:i/>
                <w:iCs/>
                <w:color w:val="000000"/>
                <w:sz w:val="28"/>
                <w:szCs w:val="28"/>
                <w14:ligatures w14:val="none"/>
              </w:rPr>
              <w:t>cứ</w:t>
            </w:r>
            <w:proofErr w:type="spellEnd"/>
            <w:r w:rsidRPr="00FB1E57">
              <w:rPr>
                <w:i/>
                <w:iCs/>
                <w:color w:val="000000"/>
                <w:sz w:val="28"/>
                <w:szCs w:val="28"/>
                <w14:ligatures w14:val="none"/>
              </w:rPr>
              <w:t xml:space="preserve"> </w:t>
            </w:r>
            <w:proofErr w:type="spellStart"/>
            <w:r w:rsidRPr="00FB1E57">
              <w:rPr>
                <w:i/>
                <w:iCs/>
                <w:color w:val="000000"/>
                <w:sz w:val="28"/>
                <w:szCs w:val="28"/>
                <w14:ligatures w14:val="none"/>
              </w:rPr>
              <w:t>Nghị</w:t>
            </w:r>
            <w:proofErr w:type="spellEnd"/>
            <w:r w:rsidRPr="00FB1E57">
              <w:rPr>
                <w:i/>
                <w:iCs/>
                <w:color w:val="000000"/>
                <w:sz w:val="28"/>
                <w:szCs w:val="28"/>
                <w14:ligatures w14:val="none"/>
              </w:rPr>
              <w:t xml:space="preserve"> </w:t>
            </w:r>
            <w:proofErr w:type="spellStart"/>
            <w:r w:rsidRPr="00FB1E57">
              <w:rPr>
                <w:i/>
                <w:iCs/>
                <w:color w:val="000000"/>
                <w:sz w:val="28"/>
                <w:szCs w:val="28"/>
                <w14:ligatures w14:val="none"/>
              </w:rPr>
              <w:t>định</w:t>
            </w:r>
            <w:proofErr w:type="spellEnd"/>
            <w:r w:rsidRPr="00FB1E57">
              <w:rPr>
                <w:i/>
                <w:iCs/>
                <w:color w:val="000000"/>
                <w:sz w:val="28"/>
                <w:szCs w:val="28"/>
                <w14:ligatures w14:val="none"/>
              </w:rPr>
              <w:t xml:space="preserve"> </w:t>
            </w:r>
            <w:proofErr w:type="spellStart"/>
            <w:r w:rsidRPr="00FB1E57">
              <w:rPr>
                <w:i/>
                <w:iCs/>
                <w:color w:val="000000"/>
                <w:sz w:val="28"/>
                <w:szCs w:val="28"/>
                <w14:ligatures w14:val="none"/>
              </w:rPr>
              <w:t>số</w:t>
            </w:r>
            <w:proofErr w:type="spellEnd"/>
            <w:r w:rsidRPr="00FB1E57">
              <w:rPr>
                <w:i/>
                <w:iCs/>
                <w:color w:val="000000"/>
                <w:sz w:val="28"/>
                <w:szCs w:val="28"/>
                <w14:ligatures w14:val="none"/>
              </w:rPr>
              <w:t xml:space="preserve">         /2023/NĐ-CP </w:t>
            </w:r>
            <w:proofErr w:type="spellStart"/>
            <w:r w:rsidRPr="00FB1E57">
              <w:rPr>
                <w:i/>
                <w:iCs/>
                <w:color w:val="000000"/>
                <w:sz w:val="28"/>
                <w:szCs w:val="28"/>
                <w14:ligatures w14:val="none"/>
              </w:rPr>
              <w:t>ngày</w:t>
            </w:r>
            <w:proofErr w:type="spellEnd"/>
            <w:r w:rsidRPr="00FB1E57">
              <w:rPr>
                <w:i/>
                <w:iCs/>
                <w:color w:val="000000"/>
                <w:sz w:val="28"/>
                <w:szCs w:val="28"/>
                <w14:ligatures w14:val="none"/>
              </w:rPr>
              <w:t xml:space="preserve">        </w:t>
            </w:r>
            <w:proofErr w:type="spellStart"/>
            <w:r w:rsidRPr="00FB1E57">
              <w:rPr>
                <w:i/>
                <w:iCs/>
                <w:color w:val="000000"/>
                <w:sz w:val="28"/>
                <w:szCs w:val="28"/>
                <w14:ligatures w14:val="none"/>
              </w:rPr>
              <w:t>tháng</w:t>
            </w:r>
            <w:proofErr w:type="spellEnd"/>
            <w:r w:rsidRPr="00FB1E57">
              <w:rPr>
                <w:i/>
                <w:iCs/>
                <w:color w:val="000000"/>
                <w:sz w:val="28"/>
                <w:szCs w:val="28"/>
                <w14:ligatures w14:val="none"/>
              </w:rPr>
              <w:t xml:space="preserve"> 12 </w:t>
            </w:r>
            <w:proofErr w:type="spellStart"/>
            <w:r w:rsidRPr="00FB1E57">
              <w:rPr>
                <w:i/>
                <w:iCs/>
                <w:color w:val="000000"/>
                <w:sz w:val="28"/>
                <w:szCs w:val="28"/>
                <w14:ligatures w14:val="none"/>
              </w:rPr>
              <w:t>năm</w:t>
            </w:r>
            <w:proofErr w:type="spellEnd"/>
            <w:r w:rsidRPr="00FB1E57">
              <w:rPr>
                <w:i/>
                <w:iCs/>
                <w:color w:val="000000"/>
                <w:sz w:val="28"/>
                <w:szCs w:val="28"/>
                <w14:ligatures w14:val="none"/>
              </w:rPr>
              <w:t xml:space="preserve"> 2023 </w:t>
            </w:r>
            <w:proofErr w:type="spellStart"/>
            <w:r w:rsidRPr="00FB1E57">
              <w:rPr>
                <w:i/>
                <w:iCs/>
                <w:color w:val="000000"/>
                <w:sz w:val="28"/>
                <w:szCs w:val="28"/>
                <w14:ligatures w14:val="none"/>
              </w:rPr>
              <w:t>của</w:t>
            </w:r>
            <w:proofErr w:type="spellEnd"/>
            <w:r w:rsidRPr="00FB1E57">
              <w:rPr>
                <w:i/>
                <w:iCs/>
                <w:color w:val="000000"/>
                <w:sz w:val="28"/>
                <w:szCs w:val="28"/>
                <w14:ligatures w14:val="none"/>
              </w:rPr>
              <w:t xml:space="preserve"> </w:t>
            </w:r>
            <w:proofErr w:type="spellStart"/>
            <w:r w:rsidRPr="00FB1E57">
              <w:rPr>
                <w:i/>
                <w:iCs/>
                <w:color w:val="000000"/>
                <w:sz w:val="28"/>
                <w:szCs w:val="28"/>
                <w14:ligatures w14:val="none"/>
              </w:rPr>
              <w:t>Chính</w:t>
            </w:r>
            <w:proofErr w:type="spellEnd"/>
            <w:r w:rsidRPr="00FB1E57">
              <w:rPr>
                <w:i/>
                <w:iCs/>
                <w:color w:val="000000"/>
                <w:sz w:val="28"/>
                <w:szCs w:val="28"/>
                <w14:ligatures w14:val="none"/>
              </w:rPr>
              <w:t xml:space="preserve"> </w:t>
            </w:r>
            <w:proofErr w:type="spellStart"/>
            <w:r w:rsidRPr="00FB1E57">
              <w:rPr>
                <w:i/>
                <w:iCs/>
                <w:color w:val="000000"/>
                <w:sz w:val="28"/>
                <w:szCs w:val="28"/>
                <w14:ligatures w14:val="none"/>
              </w:rPr>
              <w:t>phủ</w:t>
            </w:r>
            <w:proofErr w:type="spellEnd"/>
            <w:r w:rsidRPr="00FB1E57">
              <w:rPr>
                <w:i/>
                <w:iCs/>
                <w:color w:val="000000"/>
                <w:sz w:val="28"/>
                <w:szCs w:val="28"/>
                <w14:ligatures w14:val="none"/>
              </w:rPr>
              <w:t xml:space="preserve"> </w:t>
            </w:r>
            <w:proofErr w:type="spellStart"/>
            <w:r w:rsidRPr="00FB1E57">
              <w:rPr>
                <w:i/>
                <w:iCs/>
                <w:color w:val="000000"/>
                <w:sz w:val="28"/>
                <w:szCs w:val="28"/>
                <w14:ligatures w14:val="none"/>
              </w:rPr>
              <w:t>quy</w:t>
            </w:r>
            <w:proofErr w:type="spellEnd"/>
            <w:r w:rsidRPr="00FB1E57">
              <w:rPr>
                <w:i/>
                <w:iCs/>
                <w:color w:val="000000"/>
                <w:sz w:val="28"/>
                <w:szCs w:val="28"/>
                <w14:ligatures w14:val="none"/>
              </w:rPr>
              <w:t xml:space="preserve"> </w:t>
            </w:r>
            <w:proofErr w:type="spellStart"/>
            <w:r w:rsidRPr="00FB1E57">
              <w:rPr>
                <w:i/>
                <w:iCs/>
                <w:color w:val="000000"/>
                <w:sz w:val="28"/>
                <w:szCs w:val="28"/>
                <w14:ligatures w14:val="none"/>
              </w:rPr>
              <w:t>định</w:t>
            </w:r>
            <w:proofErr w:type="spellEnd"/>
            <w:r w:rsidRPr="00FB1E57">
              <w:rPr>
                <w:i/>
                <w:iCs/>
                <w:color w:val="000000"/>
                <w:sz w:val="28"/>
                <w:szCs w:val="28"/>
                <w14:ligatures w14:val="none"/>
              </w:rPr>
              <w:t xml:space="preserve"> chi </w:t>
            </w:r>
            <w:proofErr w:type="spellStart"/>
            <w:r w:rsidRPr="00FB1E57">
              <w:rPr>
                <w:i/>
                <w:iCs/>
                <w:color w:val="000000"/>
                <w:sz w:val="28"/>
                <w:szCs w:val="28"/>
                <w14:ligatures w14:val="none"/>
              </w:rPr>
              <w:t>tiết</w:t>
            </w:r>
            <w:proofErr w:type="spellEnd"/>
            <w:r w:rsidRPr="00FB1E57">
              <w:rPr>
                <w:i/>
                <w:iCs/>
                <w:color w:val="000000"/>
                <w:sz w:val="28"/>
                <w:szCs w:val="28"/>
                <w14:ligatures w14:val="none"/>
              </w:rPr>
              <w:t xml:space="preserve"> </w:t>
            </w:r>
            <w:proofErr w:type="spellStart"/>
            <w:r w:rsidRPr="00FB1E57">
              <w:rPr>
                <w:i/>
                <w:iCs/>
                <w:color w:val="000000"/>
                <w:sz w:val="28"/>
                <w:szCs w:val="28"/>
                <w14:ligatures w14:val="none"/>
              </w:rPr>
              <w:t>một</w:t>
            </w:r>
            <w:proofErr w:type="spellEnd"/>
            <w:r w:rsidRPr="00FB1E57">
              <w:rPr>
                <w:i/>
                <w:iCs/>
                <w:color w:val="000000"/>
                <w:sz w:val="28"/>
                <w:szCs w:val="28"/>
                <w14:ligatures w14:val="none"/>
              </w:rPr>
              <w:t xml:space="preserve"> </w:t>
            </w:r>
            <w:proofErr w:type="spellStart"/>
            <w:r w:rsidRPr="00FB1E57">
              <w:rPr>
                <w:i/>
                <w:iCs/>
                <w:color w:val="000000"/>
                <w:sz w:val="28"/>
                <w:szCs w:val="28"/>
                <w14:ligatures w14:val="none"/>
              </w:rPr>
              <w:t>số</w:t>
            </w:r>
            <w:proofErr w:type="spellEnd"/>
            <w:r w:rsidRPr="00FB1E57">
              <w:rPr>
                <w:i/>
                <w:iCs/>
                <w:color w:val="000000"/>
                <w:sz w:val="28"/>
                <w:szCs w:val="28"/>
                <w14:ligatures w14:val="none"/>
              </w:rPr>
              <w:t xml:space="preserve"> </w:t>
            </w:r>
            <w:proofErr w:type="spellStart"/>
            <w:r w:rsidRPr="00FB1E57">
              <w:rPr>
                <w:i/>
                <w:iCs/>
                <w:color w:val="000000"/>
                <w:sz w:val="28"/>
                <w:szCs w:val="28"/>
                <w14:ligatures w14:val="none"/>
              </w:rPr>
              <w:t>điều</w:t>
            </w:r>
            <w:proofErr w:type="spellEnd"/>
            <w:r w:rsidRPr="00FB1E57">
              <w:rPr>
                <w:i/>
                <w:iCs/>
                <w:color w:val="000000"/>
                <w:sz w:val="28"/>
                <w:szCs w:val="28"/>
                <w14:ligatures w14:val="none"/>
              </w:rPr>
              <w:t xml:space="preserve"> </w:t>
            </w:r>
            <w:proofErr w:type="spellStart"/>
            <w:r w:rsidRPr="00FB1E57">
              <w:rPr>
                <w:i/>
                <w:iCs/>
                <w:color w:val="000000"/>
                <w:sz w:val="28"/>
                <w:szCs w:val="28"/>
                <w14:ligatures w14:val="none"/>
              </w:rPr>
              <w:t>của</w:t>
            </w:r>
            <w:proofErr w:type="spellEnd"/>
            <w:r w:rsidRPr="00FB1E57">
              <w:rPr>
                <w:i/>
                <w:iCs/>
                <w:color w:val="000000"/>
                <w:sz w:val="28"/>
                <w:szCs w:val="28"/>
                <w14:ligatures w14:val="none"/>
              </w:rPr>
              <w:t xml:space="preserve"> </w:t>
            </w:r>
            <w:proofErr w:type="spellStart"/>
            <w:r w:rsidRPr="00FB1E57">
              <w:rPr>
                <w:i/>
                <w:iCs/>
                <w:color w:val="000000"/>
                <w:sz w:val="28"/>
                <w:szCs w:val="28"/>
                <w14:ligatures w14:val="none"/>
              </w:rPr>
              <w:t>Luật</w:t>
            </w:r>
            <w:proofErr w:type="spellEnd"/>
            <w:r w:rsidRPr="00FB1E57">
              <w:rPr>
                <w:i/>
                <w:iCs/>
                <w:color w:val="000000"/>
                <w:sz w:val="28"/>
                <w:szCs w:val="28"/>
                <w14:ligatures w14:val="none"/>
              </w:rPr>
              <w:t xml:space="preserve"> </w:t>
            </w:r>
            <w:proofErr w:type="spellStart"/>
            <w:r w:rsidRPr="00FB1E57">
              <w:rPr>
                <w:i/>
                <w:iCs/>
                <w:color w:val="000000"/>
                <w:sz w:val="28"/>
                <w:szCs w:val="28"/>
                <w14:ligatures w14:val="none"/>
              </w:rPr>
              <w:t>Khám</w:t>
            </w:r>
            <w:proofErr w:type="spellEnd"/>
            <w:r w:rsidRPr="00FB1E57">
              <w:rPr>
                <w:i/>
                <w:iCs/>
                <w:color w:val="000000"/>
                <w:sz w:val="28"/>
                <w:szCs w:val="28"/>
                <w14:ligatures w14:val="none"/>
              </w:rPr>
              <w:t xml:space="preserve"> </w:t>
            </w:r>
            <w:proofErr w:type="spellStart"/>
            <w:r w:rsidRPr="00FB1E57">
              <w:rPr>
                <w:i/>
                <w:iCs/>
                <w:color w:val="000000"/>
                <w:sz w:val="28"/>
                <w:szCs w:val="28"/>
                <w14:ligatures w14:val="none"/>
              </w:rPr>
              <w:t>bệnh</w:t>
            </w:r>
            <w:proofErr w:type="spellEnd"/>
            <w:r w:rsidRPr="00FB1E57">
              <w:rPr>
                <w:i/>
                <w:iCs/>
                <w:color w:val="000000"/>
                <w:sz w:val="28"/>
                <w:szCs w:val="28"/>
                <w14:ligatures w14:val="none"/>
              </w:rPr>
              <w:t xml:space="preserve">, </w:t>
            </w:r>
            <w:proofErr w:type="spellStart"/>
            <w:r w:rsidRPr="00FB1E57">
              <w:rPr>
                <w:i/>
                <w:iCs/>
                <w:color w:val="000000"/>
                <w:sz w:val="28"/>
                <w:szCs w:val="28"/>
                <w14:ligatures w14:val="none"/>
              </w:rPr>
              <w:t>chữa</w:t>
            </w:r>
            <w:proofErr w:type="spellEnd"/>
            <w:r w:rsidRPr="00FB1E57">
              <w:rPr>
                <w:i/>
                <w:iCs/>
                <w:color w:val="000000"/>
                <w:sz w:val="28"/>
                <w:szCs w:val="28"/>
                <w14:ligatures w14:val="none"/>
              </w:rPr>
              <w:t xml:space="preserve"> </w:t>
            </w:r>
            <w:proofErr w:type="spellStart"/>
            <w:r w:rsidRPr="00FB1E57">
              <w:rPr>
                <w:i/>
                <w:iCs/>
                <w:color w:val="000000"/>
                <w:sz w:val="28"/>
                <w:szCs w:val="28"/>
                <w14:ligatures w14:val="none"/>
              </w:rPr>
              <w:t>bệnh</w:t>
            </w:r>
            <w:proofErr w:type="spellEnd"/>
            <w:r w:rsidRPr="00FB1E57">
              <w:rPr>
                <w:i/>
                <w:iCs/>
                <w:color w:val="000000"/>
                <w:sz w:val="28"/>
                <w:szCs w:val="28"/>
                <w14:ligatures w14:val="none"/>
              </w:rPr>
              <w:t>;</w:t>
            </w:r>
          </w:p>
          <w:p w14:paraId="7EB15025" w14:textId="77777777" w:rsidR="00087F95" w:rsidRPr="00FB1E57" w:rsidRDefault="006F3EFE" w:rsidP="005A7611">
            <w:pPr>
              <w:pStyle w:val="NormalWeb"/>
              <w:spacing w:before="120" w:beforeAutospacing="0" w:after="0" w:afterAutospacing="0"/>
              <w:ind w:firstLine="567"/>
              <w:rPr>
                <w:i/>
                <w:iCs/>
                <w:color w:val="000000"/>
                <w:sz w:val="28"/>
                <w:szCs w:val="28"/>
                <w:lang w:val="vi-VN"/>
              </w:rPr>
            </w:pPr>
            <w:r w:rsidRPr="00FB1E57">
              <w:rPr>
                <w:i/>
                <w:iCs/>
                <w:color w:val="000000"/>
                <w:sz w:val="28"/>
                <w:szCs w:val="28"/>
                <w:lang w:val="vi-VN"/>
              </w:rPr>
              <w:t>Xét đề nghị của...................................</w:t>
            </w:r>
            <w:r w:rsidRPr="00FB1E57">
              <w:rPr>
                <w:rStyle w:val="FootnoteReference"/>
                <w:i/>
                <w:iCs/>
                <w:color w:val="000000"/>
                <w:sz w:val="28"/>
                <w:szCs w:val="28"/>
              </w:rPr>
              <w:footnoteReference w:id="110"/>
            </w:r>
            <w:r w:rsidRPr="00FB1E57">
              <w:rPr>
                <w:i/>
                <w:iCs/>
                <w:color w:val="000000"/>
                <w:sz w:val="28"/>
                <w:szCs w:val="28"/>
                <w:lang w:val="vi-VN"/>
              </w:rPr>
              <w:t>.........</w:t>
            </w:r>
            <w:r w:rsidRPr="00FB1E57">
              <w:rPr>
                <w:i/>
                <w:iCs/>
                <w:color w:val="000000"/>
                <w:sz w:val="28"/>
                <w:szCs w:val="28"/>
                <w:vertAlign w:val="superscript"/>
                <w:lang w:val="vi-VN"/>
              </w:rPr>
              <w:t> </w:t>
            </w:r>
            <w:r w:rsidRPr="00FB1E57">
              <w:rPr>
                <w:i/>
                <w:iCs/>
                <w:color w:val="000000"/>
                <w:sz w:val="28"/>
                <w:szCs w:val="28"/>
                <w:lang w:val="vi-VN"/>
              </w:rPr>
              <w:t>.................................</w:t>
            </w:r>
          </w:p>
          <w:p w14:paraId="432F0630" w14:textId="77777777" w:rsidR="00087F95" w:rsidRPr="005A7611" w:rsidRDefault="00087F95">
            <w:pPr>
              <w:pStyle w:val="NormalWeb"/>
              <w:spacing w:before="120" w:beforeAutospacing="0" w:after="120" w:afterAutospacing="0" w:line="234" w:lineRule="atLeast"/>
              <w:jc w:val="center"/>
              <w:rPr>
                <w:b/>
                <w:bCs/>
                <w:color w:val="000000"/>
                <w:sz w:val="8"/>
                <w:szCs w:val="28"/>
                <w:lang w:val="vi-VN"/>
              </w:rPr>
            </w:pPr>
          </w:p>
          <w:p w14:paraId="7E0D47A9" w14:textId="77777777" w:rsidR="00087F95" w:rsidRDefault="006F3EFE">
            <w:pPr>
              <w:pStyle w:val="NormalWeb"/>
              <w:spacing w:before="120" w:beforeAutospacing="0" w:after="120" w:afterAutospacing="0" w:line="234" w:lineRule="atLeast"/>
              <w:jc w:val="center"/>
              <w:rPr>
                <w:color w:val="000000"/>
                <w:sz w:val="28"/>
                <w:szCs w:val="28"/>
                <w:lang w:val="vi-VN"/>
              </w:rPr>
            </w:pPr>
            <w:r>
              <w:rPr>
                <w:b/>
                <w:bCs/>
                <w:color w:val="000000"/>
                <w:sz w:val="28"/>
                <w:szCs w:val="28"/>
                <w:lang w:val="vi-VN"/>
              </w:rPr>
              <w:t>CẤP PHÉP HOẠT ĐỘNG KHÁM BỆNH, CHỮA BỆNH</w:t>
            </w:r>
          </w:p>
          <w:p w14:paraId="5E8311A2" w14:textId="38831C61" w:rsidR="00087F95" w:rsidRDefault="006F3EFE" w:rsidP="002A16D0">
            <w:pPr>
              <w:pStyle w:val="NormalWeb"/>
              <w:spacing w:before="120" w:beforeAutospacing="0" w:after="120" w:afterAutospacing="0" w:line="234" w:lineRule="atLeast"/>
              <w:ind w:firstLine="601"/>
              <w:jc w:val="both"/>
              <w:rPr>
                <w:color w:val="000000"/>
                <w:sz w:val="28"/>
                <w:szCs w:val="28"/>
                <w:lang w:val="vi-VN"/>
              </w:rPr>
            </w:pPr>
            <w:r>
              <w:rPr>
                <w:color w:val="000000"/>
                <w:sz w:val="28"/>
                <w:szCs w:val="28"/>
                <w:lang w:val="vi-VN"/>
              </w:rPr>
              <w:t>Tên cơ sở khám bệnh, chữa bệnh: .......................</w:t>
            </w:r>
            <w:r>
              <w:rPr>
                <w:rStyle w:val="FootnoteReference"/>
                <w:color w:val="000000"/>
                <w:sz w:val="28"/>
                <w:szCs w:val="28"/>
              </w:rPr>
              <w:footnoteReference w:id="111"/>
            </w:r>
            <w:r>
              <w:rPr>
                <w:color w:val="000000"/>
                <w:sz w:val="28"/>
                <w:szCs w:val="28"/>
                <w:lang w:val="vi-VN"/>
              </w:rPr>
              <w:t>......................................</w:t>
            </w:r>
          </w:p>
          <w:p w14:paraId="23F5B8A9" w14:textId="0524CA8F" w:rsidR="00087F95" w:rsidRDefault="006F3EFE" w:rsidP="002A16D0">
            <w:pPr>
              <w:pStyle w:val="NormalWeb"/>
              <w:spacing w:before="120" w:beforeAutospacing="0" w:after="120" w:afterAutospacing="0" w:line="234" w:lineRule="atLeast"/>
              <w:ind w:firstLine="601"/>
              <w:jc w:val="both"/>
              <w:rPr>
                <w:color w:val="000000"/>
                <w:sz w:val="28"/>
                <w:szCs w:val="28"/>
                <w:lang w:val="vi-VN"/>
              </w:rPr>
            </w:pPr>
            <w:r>
              <w:rPr>
                <w:color w:val="000000"/>
                <w:sz w:val="28"/>
                <w:szCs w:val="28"/>
                <w:lang w:val="vi-VN"/>
              </w:rPr>
              <w:t>Hình thức tổ chức: .....................................</w:t>
            </w:r>
            <w:r>
              <w:rPr>
                <w:rStyle w:val="FootnoteReference"/>
                <w:color w:val="000000"/>
                <w:sz w:val="28"/>
                <w:szCs w:val="28"/>
              </w:rPr>
              <w:footnoteReference w:id="112"/>
            </w:r>
            <w:r>
              <w:rPr>
                <w:color w:val="000000"/>
                <w:sz w:val="28"/>
                <w:szCs w:val="28"/>
                <w:lang w:val="vi-VN"/>
              </w:rPr>
              <w:t>.................................................</w:t>
            </w:r>
          </w:p>
          <w:p w14:paraId="0E36EE2E" w14:textId="7D2766EC" w:rsidR="00087F95" w:rsidRDefault="006F3EFE" w:rsidP="002A16D0">
            <w:pPr>
              <w:pStyle w:val="NormalWeb"/>
              <w:spacing w:before="120" w:beforeAutospacing="0" w:after="120" w:afterAutospacing="0" w:line="234" w:lineRule="atLeast"/>
              <w:ind w:firstLine="601"/>
              <w:jc w:val="both"/>
              <w:rPr>
                <w:color w:val="000000"/>
                <w:sz w:val="28"/>
                <w:szCs w:val="28"/>
                <w:lang w:val="vi-VN"/>
              </w:rPr>
            </w:pPr>
            <w:r>
              <w:rPr>
                <w:color w:val="000000"/>
                <w:sz w:val="28"/>
                <w:szCs w:val="28"/>
                <w:lang w:val="vi-VN"/>
              </w:rPr>
              <w:t>Địa chỉ hoạt động: ....................................</w:t>
            </w:r>
            <w:r>
              <w:rPr>
                <w:rStyle w:val="FootnoteReference"/>
                <w:color w:val="000000"/>
                <w:sz w:val="28"/>
                <w:szCs w:val="28"/>
              </w:rPr>
              <w:footnoteReference w:id="113"/>
            </w:r>
            <w:r>
              <w:rPr>
                <w:color w:val="000000"/>
                <w:sz w:val="28"/>
                <w:szCs w:val="28"/>
                <w:lang w:val="vi-VN"/>
              </w:rPr>
              <w:t>...................................................</w:t>
            </w:r>
          </w:p>
          <w:p w14:paraId="24C10048" w14:textId="40DE5350" w:rsidR="00087F95" w:rsidRDefault="006F3EFE" w:rsidP="002A16D0">
            <w:pPr>
              <w:pStyle w:val="NormalWeb"/>
              <w:spacing w:before="120" w:beforeAutospacing="0" w:after="120" w:afterAutospacing="0" w:line="234" w:lineRule="atLeast"/>
              <w:ind w:firstLine="601"/>
              <w:jc w:val="both"/>
              <w:rPr>
                <w:color w:val="000000"/>
                <w:sz w:val="28"/>
                <w:szCs w:val="28"/>
                <w:lang w:val="vi-VN"/>
              </w:rPr>
            </w:pPr>
            <w:r>
              <w:rPr>
                <w:color w:val="000000"/>
                <w:sz w:val="28"/>
                <w:szCs w:val="28"/>
                <w:lang w:val="vi-VN"/>
              </w:rPr>
              <w:t>Thời gian làm việc hằng ngày: ......................................................................</w:t>
            </w:r>
          </w:p>
          <w:p w14:paraId="1B348BB9" w14:textId="77777777" w:rsidR="00087F95" w:rsidRDefault="006F3EFE" w:rsidP="002A16D0">
            <w:pPr>
              <w:pStyle w:val="NormalWeb"/>
              <w:spacing w:before="120" w:beforeAutospacing="0" w:after="120" w:afterAutospacing="0" w:line="234" w:lineRule="atLeast"/>
              <w:ind w:firstLine="601"/>
              <w:jc w:val="both"/>
              <w:rPr>
                <w:color w:val="000000"/>
                <w:sz w:val="28"/>
                <w:szCs w:val="28"/>
                <w:lang w:val="vi-VN"/>
              </w:rPr>
            </w:pPr>
            <w:r>
              <w:rPr>
                <w:color w:val="000000"/>
                <w:sz w:val="28"/>
                <w:szCs w:val="28"/>
                <w:lang w:val="vi-VN"/>
              </w:rPr>
              <w:t>Phạm vi hoạt động chuyên môn: Thực hiện kỹ thuật chuyên môn được Bộ trưởng Bộ Y tế hoặc Giám đốc Sở Y tế phê duyệt ban hành kèm theo giấy phép hoạt động.</w:t>
            </w:r>
          </w:p>
          <w:p w14:paraId="49E0E936" w14:textId="77777777" w:rsidR="00087F95" w:rsidRDefault="00087F95">
            <w:pPr>
              <w:pStyle w:val="NormalWeb"/>
              <w:spacing w:before="120" w:beforeAutospacing="0" w:after="120" w:afterAutospacing="0" w:line="234" w:lineRule="atLeast"/>
              <w:jc w:val="both"/>
              <w:rPr>
                <w:color w:val="000000"/>
                <w:sz w:val="28"/>
                <w:szCs w:val="28"/>
                <w:lang w:val="vi-VN"/>
              </w:rPr>
            </w:pPr>
          </w:p>
        </w:tc>
      </w:tr>
      <w:tr w:rsidR="00087F95" w:rsidRPr="00D3119A" w14:paraId="06E58981" w14:textId="77777777">
        <w:trPr>
          <w:tblCellSpacing w:w="0" w:type="dxa"/>
        </w:trPr>
        <w:tc>
          <w:tcPr>
            <w:tcW w:w="4550" w:type="dxa"/>
            <w:gridSpan w:val="2"/>
            <w:shd w:val="clear" w:color="auto" w:fill="FFFFFF"/>
            <w:tcMar>
              <w:top w:w="0" w:type="dxa"/>
              <w:left w:w="108" w:type="dxa"/>
              <w:bottom w:w="0" w:type="dxa"/>
              <w:right w:w="108" w:type="dxa"/>
            </w:tcMar>
          </w:tcPr>
          <w:p w14:paraId="70EB25E2" w14:textId="77777777" w:rsidR="00087F95" w:rsidRDefault="00087F95">
            <w:pPr>
              <w:spacing w:before="120" w:after="120"/>
              <w:rPr>
                <w:color w:val="000000"/>
                <w:sz w:val="28"/>
                <w:szCs w:val="28"/>
                <w:lang w:val="vi-VN"/>
              </w:rPr>
            </w:pPr>
          </w:p>
        </w:tc>
        <w:tc>
          <w:tcPr>
            <w:tcW w:w="4654" w:type="dxa"/>
            <w:shd w:val="clear" w:color="auto" w:fill="FFFFFF"/>
            <w:tcMar>
              <w:top w:w="0" w:type="dxa"/>
              <w:left w:w="108" w:type="dxa"/>
              <w:bottom w:w="0" w:type="dxa"/>
              <w:right w:w="108" w:type="dxa"/>
            </w:tcMar>
          </w:tcPr>
          <w:p w14:paraId="18CCE122" w14:textId="56B41821" w:rsidR="00087F95" w:rsidRPr="000C72DE" w:rsidRDefault="006F3EFE" w:rsidP="000C72DE">
            <w:pPr>
              <w:pStyle w:val="NormalWeb"/>
              <w:spacing w:before="120" w:beforeAutospacing="0" w:after="120" w:afterAutospacing="0" w:line="234" w:lineRule="atLeast"/>
              <w:jc w:val="center"/>
              <w:rPr>
                <w:i/>
                <w:iCs/>
                <w:color w:val="000000"/>
                <w:sz w:val="28"/>
                <w:szCs w:val="28"/>
                <w:lang w:val="vi-VN"/>
              </w:rPr>
            </w:pPr>
            <w:r>
              <w:rPr>
                <w:i/>
                <w:iCs/>
                <w:color w:val="000000"/>
                <w:sz w:val="28"/>
                <w:szCs w:val="28"/>
                <w:lang w:val="vi-VN"/>
              </w:rPr>
              <w:t>……</w:t>
            </w:r>
            <w:r>
              <w:rPr>
                <w:rStyle w:val="FootnoteReference"/>
                <w:i/>
                <w:iCs/>
                <w:color w:val="000000"/>
                <w:sz w:val="28"/>
                <w:szCs w:val="28"/>
              </w:rPr>
              <w:footnoteReference w:id="114"/>
            </w:r>
            <w:r>
              <w:rPr>
                <w:i/>
                <w:iCs/>
                <w:color w:val="000000"/>
                <w:sz w:val="28"/>
                <w:szCs w:val="28"/>
                <w:lang w:val="vi-VN"/>
              </w:rPr>
              <w:t>….., ngày.... tháng... năm ....</w:t>
            </w:r>
            <w:r>
              <w:rPr>
                <w:i/>
                <w:iCs/>
                <w:color w:val="000000"/>
                <w:sz w:val="28"/>
                <w:szCs w:val="28"/>
                <w:lang w:val="vi-VN"/>
              </w:rPr>
              <w:br/>
            </w:r>
            <w:r>
              <w:rPr>
                <w:b/>
                <w:bCs/>
                <w:color w:val="000000"/>
                <w:sz w:val="28"/>
                <w:szCs w:val="28"/>
                <w:lang w:val="vi-VN"/>
              </w:rPr>
              <w:t>CHỨC VỤ CỦA NGƯỜI KÝ</w:t>
            </w:r>
            <w:r>
              <w:rPr>
                <w:b/>
                <w:bCs/>
                <w:color w:val="000000"/>
                <w:sz w:val="28"/>
                <w:szCs w:val="28"/>
                <w:lang w:val="vi-VN"/>
              </w:rPr>
              <w:br/>
            </w:r>
            <w:r>
              <w:rPr>
                <w:i/>
                <w:iCs/>
                <w:color w:val="000000"/>
                <w:sz w:val="28"/>
                <w:szCs w:val="28"/>
                <w:lang w:val="vi-VN"/>
              </w:rPr>
              <w:t>(Ký ghi rõ họ, tên và đóng dấu)</w:t>
            </w:r>
          </w:p>
        </w:tc>
      </w:tr>
    </w:tbl>
    <w:p w14:paraId="2ED8DD86" w14:textId="77777777" w:rsidR="00087F95" w:rsidRDefault="00087F95">
      <w:pPr>
        <w:spacing w:before="100" w:after="80" w:line="276" w:lineRule="auto"/>
        <w:jc w:val="both"/>
        <w:rPr>
          <w:szCs w:val="28"/>
          <w:lang w:val="vi-VN"/>
        </w:rPr>
        <w:sectPr w:rsidR="00087F95">
          <w:footnotePr>
            <w:numRestart w:val="eachSect"/>
          </w:footnotePr>
          <w:endnotePr>
            <w:numFmt w:val="decimal"/>
            <w:numRestart w:val="eachSect"/>
          </w:endnotePr>
          <w:type w:val="continuous"/>
          <w:pgSz w:w="11907" w:h="16840"/>
          <w:pgMar w:top="1134" w:right="1275" w:bottom="1134" w:left="1418" w:header="720" w:footer="720" w:gutter="0"/>
          <w:cols w:space="720"/>
          <w:docGrid w:linePitch="381"/>
        </w:sectPr>
      </w:pPr>
    </w:p>
    <w:p w14:paraId="3007AB6E" w14:textId="34EDB5DA" w:rsidR="00087F95" w:rsidRDefault="006F3EFE" w:rsidP="00AC3479">
      <w:pPr>
        <w:pStyle w:val="Heading2"/>
        <w:jc w:val="both"/>
        <w:rPr>
          <w:rFonts w:ascii="Times New Roman" w:hAnsi="Times New Roman" w:cs="Times New Roman"/>
          <w:b/>
          <w:bCs/>
          <w:color w:val="auto"/>
          <w:lang w:val="vi-VN"/>
          <w14:ligatures w14:val="none"/>
        </w:rPr>
      </w:pPr>
      <w:r>
        <w:rPr>
          <w:rFonts w:ascii="Times New Roman" w:hAnsi="Times New Roman" w:cs="Times New Roman"/>
          <w:b/>
          <w:bCs/>
          <w:color w:val="auto"/>
          <w:lang w:val="vi-VN"/>
          <w14:ligatures w14:val="none"/>
        </w:rPr>
        <w:lastRenderedPageBreak/>
        <w:t>Mẫu 07 - Bảng mã ký hiệu (tên viết tắt) của cơ quan</w:t>
      </w:r>
      <w:r w:rsidR="00AC3479">
        <w:rPr>
          <w:rFonts w:ascii="Times New Roman" w:hAnsi="Times New Roman" w:cs="Times New Roman"/>
          <w:b/>
          <w:bCs/>
          <w:color w:val="auto"/>
          <w14:ligatures w14:val="none"/>
        </w:rPr>
        <w:t xml:space="preserve"> </w:t>
      </w:r>
      <w:proofErr w:type="spellStart"/>
      <w:r w:rsidR="00AC3479">
        <w:rPr>
          <w:rFonts w:ascii="Times New Roman" w:hAnsi="Times New Roman" w:cs="Times New Roman"/>
          <w:b/>
          <w:bCs/>
          <w:color w:val="auto"/>
          <w14:ligatures w14:val="none"/>
        </w:rPr>
        <w:t>cấp</w:t>
      </w:r>
      <w:proofErr w:type="spellEnd"/>
      <w:r>
        <w:rPr>
          <w:rFonts w:ascii="Times New Roman" w:hAnsi="Times New Roman" w:cs="Times New Roman"/>
          <w:b/>
          <w:bCs/>
          <w:color w:val="auto"/>
          <w:lang w:val="vi-VN"/>
          <w14:ligatures w14:val="none"/>
        </w:rPr>
        <w:t xml:space="preserve"> giấy phép hoạt động khám bệnh, chữa bệnh </w:t>
      </w:r>
    </w:p>
    <w:p w14:paraId="31486657" w14:textId="77777777" w:rsidR="00087F95" w:rsidRPr="005A7611" w:rsidRDefault="00087F95">
      <w:pPr>
        <w:spacing w:before="100" w:after="80" w:line="276" w:lineRule="auto"/>
        <w:jc w:val="both"/>
        <w:rPr>
          <w:b/>
          <w:bCs/>
          <w:sz w:val="12"/>
          <w:lang w:val="vi-VN"/>
          <w14:ligatures w14:val="none"/>
        </w:rPr>
      </w:pPr>
    </w:p>
    <w:p w14:paraId="418AE71B" w14:textId="77777777" w:rsidR="00087F95" w:rsidRDefault="006F3EFE">
      <w:pPr>
        <w:shd w:val="clear" w:color="auto" w:fill="FFFFFF"/>
        <w:spacing w:line="234" w:lineRule="atLeast"/>
        <w:ind w:right="283"/>
        <w:jc w:val="center"/>
        <w:rPr>
          <w:b/>
          <w:bCs/>
          <w:color w:val="000000"/>
          <w:sz w:val="28"/>
          <w:szCs w:val="28"/>
          <w:lang w:val="vi-VN"/>
          <w14:ligatures w14:val="none"/>
        </w:rPr>
      </w:pPr>
      <w:bookmarkStart w:id="21" w:name="loai_15_name"/>
      <w:r>
        <w:rPr>
          <w:b/>
          <w:bCs/>
          <w:color w:val="000000"/>
          <w:sz w:val="28"/>
          <w:szCs w:val="28"/>
          <w:lang w:val="vi-VN"/>
          <w14:ligatures w14:val="none"/>
        </w:rPr>
        <w:t xml:space="preserve">BẢNG MÃ KÝ HIỆU (TÊN VIẾT TẮT) </w:t>
      </w:r>
    </w:p>
    <w:p w14:paraId="08D0C5F0" w14:textId="23EA8643" w:rsidR="00087F95" w:rsidRDefault="00AC3479">
      <w:pPr>
        <w:shd w:val="clear" w:color="auto" w:fill="FFFFFF"/>
        <w:spacing w:line="234" w:lineRule="atLeast"/>
        <w:ind w:right="283"/>
        <w:jc w:val="center"/>
        <w:rPr>
          <w:b/>
          <w:bCs/>
          <w:color w:val="000000"/>
          <w:sz w:val="28"/>
          <w:szCs w:val="28"/>
          <w:lang w:val="vi-VN"/>
          <w14:ligatures w14:val="none"/>
        </w:rPr>
      </w:pPr>
      <w:r>
        <w:rPr>
          <w:b/>
          <w:bCs/>
          <w:color w:val="000000"/>
          <w:sz w:val="28"/>
          <w:szCs w:val="28"/>
          <w14:ligatures w14:val="none"/>
        </w:rPr>
        <w:t>c</w:t>
      </w:r>
      <w:r w:rsidR="006F3EFE">
        <w:rPr>
          <w:b/>
          <w:bCs/>
          <w:color w:val="000000"/>
          <w:sz w:val="28"/>
          <w:szCs w:val="28"/>
          <w:lang w:val="vi-VN"/>
          <w14:ligatures w14:val="none"/>
        </w:rPr>
        <w:t xml:space="preserve">ủa cơ quan cấp giấy phép hoạt động </w:t>
      </w:r>
      <w:bookmarkEnd w:id="21"/>
    </w:p>
    <w:p w14:paraId="4C463478" w14:textId="77777777" w:rsidR="00087F95" w:rsidRDefault="00087F95">
      <w:pPr>
        <w:shd w:val="clear" w:color="auto" w:fill="FFFFFF"/>
        <w:spacing w:line="234" w:lineRule="atLeast"/>
        <w:jc w:val="center"/>
        <w:rPr>
          <w:color w:val="000000"/>
          <w:sz w:val="28"/>
          <w:szCs w:val="28"/>
          <w:lang w:val="vi-VN"/>
          <w14:ligatures w14:val="none"/>
        </w:rPr>
      </w:pPr>
    </w:p>
    <w:tbl>
      <w:tblPr>
        <w:tblW w:w="0" w:type="dxa"/>
        <w:tblCellSpacing w:w="0" w:type="dxa"/>
        <w:shd w:val="clear" w:color="auto" w:fill="FFFFFF"/>
        <w:tblCellMar>
          <w:left w:w="0" w:type="dxa"/>
          <w:right w:w="0" w:type="dxa"/>
        </w:tblCellMar>
        <w:tblLook w:val="04A0" w:firstRow="1" w:lastRow="0" w:firstColumn="1" w:lastColumn="0" w:noHBand="0" w:noVBand="1"/>
      </w:tblPr>
      <w:tblGrid>
        <w:gridCol w:w="797"/>
        <w:gridCol w:w="2482"/>
        <w:gridCol w:w="1063"/>
        <w:gridCol w:w="797"/>
        <w:gridCol w:w="2570"/>
        <w:gridCol w:w="974"/>
      </w:tblGrid>
      <w:tr w:rsidR="00087F95" w14:paraId="313BAFBC" w14:textId="77777777">
        <w:trPr>
          <w:tblCellSpacing w:w="0" w:type="dxa"/>
        </w:trPr>
        <w:tc>
          <w:tcPr>
            <w:tcW w:w="450" w:type="pct"/>
            <w:tcBorders>
              <w:top w:val="single" w:sz="8" w:space="0" w:color="auto"/>
              <w:left w:val="single" w:sz="8" w:space="0" w:color="auto"/>
              <w:bottom w:val="single" w:sz="8" w:space="0" w:color="auto"/>
              <w:right w:val="single" w:sz="8" w:space="0" w:color="auto"/>
            </w:tcBorders>
            <w:shd w:val="clear" w:color="auto" w:fill="FFFFFF"/>
            <w:vAlign w:val="center"/>
          </w:tcPr>
          <w:p w14:paraId="3C57C6D8" w14:textId="77777777" w:rsidR="00087F95" w:rsidRDefault="006F3EFE">
            <w:pPr>
              <w:spacing w:before="120" w:after="120" w:line="234" w:lineRule="atLeast"/>
              <w:jc w:val="center"/>
              <w:rPr>
                <w:color w:val="000000"/>
                <w:sz w:val="28"/>
                <w:szCs w:val="28"/>
                <w14:ligatures w14:val="none"/>
              </w:rPr>
            </w:pPr>
            <w:r>
              <w:rPr>
                <w:b/>
                <w:bCs/>
                <w:color w:val="000000"/>
                <w:sz w:val="28"/>
                <w:szCs w:val="28"/>
                <w14:ligatures w14:val="none"/>
              </w:rPr>
              <w:t>STT</w:t>
            </w:r>
          </w:p>
        </w:tc>
        <w:tc>
          <w:tcPr>
            <w:tcW w:w="1400" w:type="pct"/>
            <w:tcBorders>
              <w:top w:val="single" w:sz="8" w:space="0" w:color="auto"/>
              <w:left w:val="nil"/>
              <w:bottom w:val="single" w:sz="8" w:space="0" w:color="auto"/>
              <w:right w:val="single" w:sz="8" w:space="0" w:color="auto"/>
            </w:tcBorders>
            <w:shd w:val="clear" w:color="auto" w:fill="FFFFFF"/>
            <w:vAlign w:val="center"/>
          </w:tcPr>
          <w:p w14:paraId="0E7431DA" w14:textId="77777777" w:rsidR="00087F95" w:rsidRDefault="006F3EFE">
            <w:pPr>
              <w:spacing w:before="120" w:after="120" w:line="234" w:lineRule="atLeast"/>
              <w:jc w:val="center"/>
              <w:rPr>
                <w:color w:val="000000"/>
                <w:sz w:val="28"/>
                <w:szCs w:val="28"/>
                <w14:ligatures w14:val="none"/>
              </w:rPr>
            </w:pPr>
            <w:proofErr w:type="spellStart"/>
            <w:r>
              <w:rPr>
                <w:b/>
                <w:bCs/>
                <w:color w:val="000000"/>
                <w:sz w:val="28"/>
                <w:szCs w:val="28"/>
                <w14:ligatures w14:val="none"/>
              </w:rPr>
              <w:t>Tỉnh</w:t>
            </w:r>
            <w:proofErr w:type="spellEnd"/>
            <w:r>
              <w:rPr>
                <w:b/>
                <w:bCs/>
                <w:color w:val="000000"/>
                <w:sz w:val="28"/>
                <w:szCs w:val="28"/>
                <w14:ligatures w14:val="none"/>
              </w:rPr>
              <w:t xml:space="preserve">/Thành </w:t>
            </w:r>
            <w:proofErr w:type="spellStart"/>
            <w:r>
              <w:rPr>
                <w:b/>
                <w:bCs/>
                <w:color w:val="000000"/>
                <w:sz w:val="28"/>
                <w:szCs w:val="28"/>
                <w14:ligatures w14:val="none"/>
              </w:rPr>
              <w:t>phố</w:t>
            </w:r>
            <w:proofErr w:type="spellEnd"/>
            <w:r>
              <w:rPr>
                <w:b/>
                <w:bCs/>
                <w:color w:val="000000"/>
                <w:sz w:val="28"/>
                <w:szCs w:val="28"/>
                <w14:ligatures w14:val="none"/>
              </w:rPr>
              <w:t xml:space="preserve"> </w:t>
            </w:r>
            <w:proofErr w:type="spellStart"/>
            <w:r>
              <w:rPr>
                <w:b/>
                <w:bCs/>
                <w:color w:val="000000"/>
                <w:sz w:val="28"/>
                <w:szCs w:val="28"/>
                <w14:ligatures w14:val="none"/>
              </w:rPr>
              <w:t>thuộc</w:t>
            </w:r>
            <w:proofErr w:type="spellEnd"/>
            <w:r>
              <w:rPr>
                <w:b/>
                <w:bCs/>
                <w:color w:val="000000"/>
                <w:sz w:val="28"/>
                <w:szCs w:val="28"/>
                <w14:ligatures w14:val="none"/>
              </w:rPr>
              <w:t xml:space="preserve"> </w:t>
            </w:r>
            <w:proofErr w:type="spellStart"/>
            <w:r>
              <w:rPr>
                <w:b/>
                <w:bCs/>
                <w:color w:val="000000"/>
                <w:sz w:val="28"/>
                <w:szCs w:val="28"/>
                <w14:ligatures w14:val="none"/>
              </w:rPr>
              <w:t>trung</w:t>
            </w:r>
            <w:proofErr w:type="spellEnd"/>
            <w:r>
              <w:rPr>
                <w:b/>
                <w:bCs/>
                <w:color w:val="000000"/>
                <w:sz w:val="28"/>
                <w:szCs w:val="28"/>
                <w14:ligatures w14:val="none"/>
              </w:rPr>
              <w:t xml:space="preserve"> </w:t>
            </w:r>
            <w:proofErr w:type="spellStart"/>
            <w:r>
              <w:rPr>
                <w:b/>
                <w:bCs/>
                <w:color w:val="000000"/>
                <w:sz w:val="28"/>
                <w:szCs w:val="28"/>
                <w14:ligatures w14:val="none"/>
              </w:rPr>
              <w:t>ương</w:t>
            </w:r>
            <w:proofErr w:type="spellEnd"/>
          </w:p>
        </w:tc>
        <w:tc>
          <w:tcPr>
            <w:tcW w:w="600" w:type="pct"/>
            <w:tcBorders>
              <w:top w:val="single" w:sz="8" w:space="0" w:color="auto"/>
              <w:left w:val="nil"/>
              <w:bottom w:val="single" w:sz="8" w:space="0" w:color="auto"/>
              <w:right w:val="single" w:sz="8" w:space="0" w:color="auto"/>
            </w:tcBorders>
            <w:shd w:val="clear" w:color="auto" w:fill="FFFFFF"/>
            <w:vAlign w:val="center"/>
          </w:tcPr>
          <w:p w14:paraId="1AA92275" w14:textId="77777777" w:rsidR="00087F95" w:rsidRDefault="006F3EFE">
            <w:pPr>
              <w:spacing w:before="120" w:after="120" w:line="234" w:lineRule="atLeast"/>
              <w:jc w:val="center"/>
              <w:rPr>
                <w:color w:val="000000"/>
                <w:sz w:val="28"/>
                <w:szCs w:val="28"/>
                <w14:ligatures w14:val="none"/>
              </w:rPr>
            </w:pPr>
            <w:proofErr w:type="spellStart"/>
            <w:r>
              <w:rPr>
                <w:b/>
                <w:bCs/>
                <w:color w:val="000000"/>
                <w:sz w:val="28"/>
                <w:szCs w:val="28"/>
                <w14:ligatures w14:val="none"/>
              </w:rPr>
              <w:t>Mã</w:t>
            </w:r>
            <w:proofErr w:type="spellEnd"/>
            <w:r>
              <w:rPr>
                <w:b/>
                <w:bCs/>
                <w:color w:val="000000"/>
                <w:sz w:val="28"/>
                <w:szCs w:val="28"/>
                <w14:ligatures w14:val="none"/>
              </w:rPr>
              <w:t xml:space="preserve"> </w:t>
            </w:r>
            <w:proofErr w:type="spellStart"/>
            <w:r>
              <w:rPr>
                <w:b/>
                <w:bCs/>
                <w:color w:val="000000"/>
                <w:sz w:val="28"/>
                <w:szCs w:val="28"/>
                <w14:ligatures w14:val="none"/>
              </w:rPr>
              <w:t>ký</w:t>
            </w:r>
            <w:proofErr w:type="spellEnd"/>
            <w:r>
              <w:rPr>
                <w:b/>
                <w:bCs/>
                <w:color w:val="000000"/>
                <w:sz w:val="28"/>
                <w:szCs w:val="28"/>
                <w14:ligatures w14:val="none"/>
              </w:rPr>
              <w:t xml:space="preserve"> </w:t>
            </w:r>
            <w:proofErr w:type="spellStart"/>
            <w:r>
              <w:rPr>
                <w:b/>
                <w:bCs/>
                <w:color w:val="000000"/>
                <w:sz w:val="28"/>
                <w:szCs w:val="28"/>
                <w14:ligatures w14:val="none"/>
              </w:rPr>
              <w:t>hiệu</w:t>
            </w:r>
            <w:proofErr w:type="spellEnd"/>
          </w:p>
        </w:tc>
        <w:tc>
          <w:tcPr>
            <w:tcW w:w="450" w:type="pct"/>
            <w:tcBorders>
              <w:top w:val="single" w:sz="8" w:space="0" w:color="auto"/>
              <w:left w:val="nil"/>
              <w:bottom w:val="single" w:sz="8" w:space="0" w:color="auto"/>
              <w:right w:val="single" w:sz="8" w:space="0" w:color="auto"/>
            </w:tcBorders>
            <w:shd w:val="clear" w:color="auto" w:fill="FFFFFF"/>
            <w:vAlign w:val="center"/>
          </w:tcPr>
          <w:p w14:paraId="659BA710" w14:textId="77777777" w:rsidR="00087F95" w:rsidRDefault="006F3EFE">
            <w:pPr>
              <w:spacing w:before="120" w:after="120" w:line="234" w:lineRule="atLeast"/>
              <w:jc w:val="center"/>
              <w:rPr>
                <w:color w:val="000000"/>
                <w:sz w:val="28"/>
                <w:szCs w:val="28"/>
                <w14:ligatures w14:val="none"/>
              </w:rPr>
            </w:pPr>
            <w:r>
              <w:rPr>
                <w:b/>
                <w:bCs/>
                <w:color w:val="000000"/>
                <w:sz w:val="28"/>
                <w:szCs w:val="28"/>
                <w14:ligatures w14:val="none"/>
              </w:rPr>
              <w:t>STT</w:t>
            </w:r>
          </w:p>
        </w:tc>
        <w:tc>
          <w:tcPr>
            <w:tcW w:w="1450" w:type="pct"/>
            <w:tcBorders>
              <w:top w:val="single" w:sz="8" w:space="0" w:color="auto"/>
              <w:left w:val="nil"/>
              <w:bottom w:val="single" w:sz="8" w:space="0" w:color="auto"/>
              <w:right w:val="single" w:sz="8" w:space="0" w:color="auto"/>
            </w:tcBorders>
            <w:shd w:val="clear" w:color="auto" w:fill="FFFFFF"/>
            <w:vAlign w:val="center"/>
          </w:tcPr>
          <w:p w14:paraId="1F64F25F" w14:textId="77777777" w:rsidR="00087F95" w:rsidRDefault="006F3EFE">
            <w:pPr>
              <w:spacing w:before="120" w:after="120" w:line="234" w:lineRule="atLeast"/>
              <w:jc w:val="center"/>
              <w:rPr>
                <w:color w:val="000000"/>
                <w:sz w:val="28"/>
                <w:szCs w:val="28"/>
                <w14:ligatures w14:val="none"/>
              </w:rPr>
            </w:pPr>
            <w:proofErr w:type="spellStart"/>
            <w:r>
              <w:rPr>
                <w:b/>
                <w:bCs/>
                <w:color w:val="000000"/>
                <w:sz w:val="28"/>
                <w:szCs w:val="28"/>
                <w14:ligatures w14:val="none"/>
              </w:rPr>
              <w:t>Tỉnh</w:t>
            </w:r>
            <w:proofErr w:type="spellEnd"/>
            <w:r>
              <w:rPr>
                <w:b/>
                <w:bCs/>
                <w:color w:val="000000"/>
                <w:sz w:val="28"/>
                <w:szCs w:val="28"/>
                <w14:ligatures w14:val="none"/>
              </w:rPr>
              <w:t xml:space="preserve">/Thành </w:t>
            </w:r>
            <w:proofErr w:type="spellStart"/>
            <w:r>
              <w:rPr>
                <w:b/>
                <w:bCs/>
                <w:color w:val="000000"/>
                <w:sz w:val="28"/>
                <w:szCs w:val="28"/>
                <w14:ligatures w14:val="none"/>
              </w:rPr>
              <w:t>phố</w:t>
            </w:r>
            <w:proofErr w:type="spellEnd"/>
            <w:r>
              <w:rPr>
                <w:b/>
                <w:bCs/>
                <w:color w:val="000000"/>
                <w:sz w:val="28"/>
                <w:szCs w:val="28"/>
                <w14:ligatures w14:val="none"/>
              </w:rPr>
              <w:t xml:space="preserve"> </w:t>
            </w:r>
            <w:proofErr w:type="spellStart"/>
            <w:r>
              <w:rPr>
                <w:b/>
                <w:bCs/>
                <w:color w:val="000000"/>
                <w:sz w:val="28"/>
                <w:szCs w:val="28"/>
                <w14:ligatures w14:val="none"/>
              </w:rPr>
              <w:t>thuộc</w:t>
            </w:r>
            <w:proofErr w:type="spellEnd"/>
            <w:r>
              <w:rPr>
                <w:b/>
                <w:bCs/>
                <w:color w:val="000000"/>
                <w:sz w:val="28"/>
                <w:szCs w:val="28"/>
                <w14:ligatures w14:val="none"/>
              </w:rPr>
              <w:t xml:space="preserve"> </w:t>
            </w:r>
            <w:proofErr w:type="spellStart"/>
            <w:r>
              <w:rPr>
                <w:b/>
                <w:bCs/>
                <w:color w:val="000000"/>
                <w:sz w:val="28"/>
                <w:szCs w:val="28"/>
                <w14:ligatures w14:val="none"/>
              </w:rPr>
              <w:t>trung</w:t>
            </w:r>
            <w:proofErr w:type="spellEnd"/>
            <w:r>
              <w:rPr>
                <w:b/>
                <w:bCs/>
                <w:color w:val="000000"/>
                <w:sz w:val="28"/>
                <w:szCs w:val="28"/>
                <w14:ligatures w14:val="none"/>
              </w:rPr>
              <w:t xml:space="preserve"> </w:t>
            </w:r>
            <w:proofErr w:type="spellStart"/>
            <w:r>
              <w:rPr>
                <w:b/>
                <w:bCs/>
                <w:color w:val="000000"/>
                <w:sz w:val="28"/>
                <w:szCs w:val="28"/>
                <w14:ligatures w14:val="none"/>
              </w:rPr>
              <w:t>ương</w:t>
            </w:r>
            <w:proofErr w:type="spellEnd"/>
          </w:p>
        </w:tc>
        <w:tc>
          <w:tcPr>
            <w:tcW w:w="550" w:type="pct"/>
            <w:tcBorders>
              <w:top w:val="single" w:sz="8" w:space="0" w:color="auto"/>
              <w:left w:val="nil"/>
              <w:bottom w:val="single" w:sz="8" w:space="0" w:color="auto"/>
              <w:right w:val="single" w:sz="8" w:space="0" w:color="auto"/>
            </w:tcBorders>
            <w:shd w:val="clear" w:color="auto" w:fill="FFFFFF"/>
            <w:vAlign w:val="center"/>
          </w:tcPr>
          <w:p w14:paraId="7EB2ED04" w14:textId="77777777" w:rsidR="00087F95" w:rsidRDefault="006F3EFE">
            <w:pPr>
              <w:spacing w:before="120" w:after="120" w:line="234" w:lineRule="atLeast"/>
              <w:jc w:val="center"/>
              <w:rPr>
                <w:color w:val="000000"/>
                <w:sz w:val="28"/>
                <w:szCs w:val="28"/>
                <w14:ligatures w14:val="none"/>
              </w:rPr>
            </w:pPr>
            <w:proofErr w:type="spellStart"/>
            <w:r>
              <w:rPr>
                <w:b/>
                <w:bCs/>
                <w:color w:val="000000"/>
                <w:sz w:val="28"/>
                <w:szCs w:val="28"/>
                <w14:ligatures w14:val="none"/>
              </w:rPr>
              <w:t>Mã</w:t>
            </w:r>
            <w:proofErr w:type="spellEnd"/>
            <w:r>
              <w:rPr>
                <w:b/>
                <w:bCs/>
                <w:color w:val="000000"/>
                <w:sz w:val="28"/>
                <w:szCs w:val="28"/>
                <w14:ligatures w14:val="none"/>
              </w:rPr>
              <w:t xml:space="preserve"> </w:t>
            </w:r>
            <w:proofErr w:type="spellStart"/>
            <w:r>
              <w:rPr>
                <w:b/>
                <w:bCs/>
                <w:color w:val="000000"/>
                <w:sz w:val="28"/>
                <w:szCs w:val="28"/>
                <w14:ligatures w14:val="none"/>
              </w:rPr>
              <w:t>ký</w:t>
            </w:r>
            <w:proofErr w:type="spellEnd"/>
            <w:r>
              <w:rPr>
                <w:b/>
                <w:bCs/>
                <w:color w:val="000000"/>
                <w:sz w:val="28"/>
                <w:szCs w:val="28"/>
                <w14:ligatures w14:val="none"/>
              </w:rPr>
              <w:t xml:space="preserve"> </w:t>
            </w:r>
            <w:proofErr w:type="spellStart"/>
            <w:r>
              <w:rPr>
                <w:b/>
                <w:bCs/>
                <w:color w:val="000000"/>
                <w:sz w:val="28"/>
                <w:szCs w:val="28"/>
                <w14:ligatures w14:val="none"/>
              </w:rPr>
              <w:t>hiệu</w:t>
            </w:r>
            <w:proofErr w:type="spellEnd"/>
          </w:p>
        </w:tc>
      </w:tr>
      <w:tr w:rsidR="00087F95" w14:paraId="1C945530" w14:textId="77777777">
        <w:trPr>
          <w:tblCellSpacing w:w="0" w:type="dxa"/>
        </w:trPr>
        <w:tc>
          <w:tcPr>
            <w:tcW w:w="450" w:type="pct"/>
            <w:tcBorders>
              <w:top w:val="nil"/>
              <w:left w:val="single" w:sz="8" w:space="0" w:color="auto"/>
              <w:bottom w:val="single" w:sz="8" w:space="0" w:color="auto"/>
              <w:right w:val="single" w:sz="8" w:space="0" w:color="auto"/>
            </w:tcBorders>
            <w:shd w:val="clear" w:color="auto" w:fill="FFFFFF"/>
            <w:vAlign w:val="center"/>
          </w:tcPr>
          <w:p w14:paraId="59D18DBF"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1</w:t>
            </w:r>
          </w:p>
        </w:tc>
        <w:tc>
          <w:tcPr>
            <w:tcW w:w="1400" w:type="pct"/>
            <w:tcBorders>
              <w:top w:val="nil"/>
              <w:left w:val="nil"/>
              <w:bottom w:val="single" w:sz="8" w:space="0" w:color="auto"/>
              <w:right w:val="single" w:sz="8" w:space="0" w:color="auto"/>
            </w:tcBorders>
            <w:shd w:val="clear" w:color="auto" w:fill="FFFFFF"/>
            <w:vAlign w:val="center"/>
          </w:tcPr>
          <w:p w14:paraId="5737B90B" w14:textId="77777777" w:rsidR="00087F95" w:rsidRDefault="006F3EFE">
            <w:pPr>
              <w:spacing w:before="120" w:after="120" w:line="234" w:lineRule="atLeast"/>
              <w:rPr>
                <w:color w:val="000000"/>
                <w:sz w:val="28"/>
                <w:szCs w:val="28"/>
                <w14:ligatures w14:val="none"/>
              </w:rPr>
            </w:pPr>
            <w:proofErr w:type="spellStart"/>
            <w:r>
              <w:rPr>
                <w:color w:val="000000"/>
                <w:sz w:val="28"/>
                <w:szCs w:val="28"/>
                <w14:ligatures w14:val="none"/>
              </w:rPr>
              <w:t>Bộ</w:t>
            </w:r>
            <w:proofErr w:type="spellEnd"/>
            <w:r>
              <w:rPr>
                <w:color w:val="000000"/>
                <w:sz w:val="28"/>
                <w:szCs w:val="28"/>
                <w14:ligatures w14:val="none"/>
              </w:rPr>
              <w:t xml:space="preserve"> Y </w:t>
            </w:r>
            <w:proofErr w:type="spellStart"/>
            <w:r>
              <w:rPr>
                <w:color w:val="000000"/>
                <w:sz w:val="28"/>
                <w:szCs w:val="28"/>
                <w14:ligatures w14:val="none"/>
              </w:rPr>
              <w:t>tế</w:t>
            </w:r>
            <w:proofErr w:type="spellEnd"/>
          </w:p>
        </w:tc>
        <w:tc>
          <w:tcPr>
            <w:tcW w:w="600" w:type="pct"/>
            <w:tcBorders>
              <w:top w:val="nil"/>
              <w:left w:val="nil"/>
              <w:bottom w:val="single" w:sz="8" w:space="0" w:color="auto"/>
              <w:right w:val="single" w:sz="8" w:space="0" w:color="auto"/>
            </w:tcBorders>
            <w:shd w:val="clear" w:color="auto" w:fill="FFFFFF"/>
            <w:vAlign w:val="center"/>
          </w:tcPr>
          <w:p w14:paraId="0FC2C0FA"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BYT</w:t>
            </w:r>
          </w:p>
        </w:tc>
        <w:tc>
          <w:tcPr>
            <w:tcW w:w="450" w:type="pct"/>
            <w:tcBorders>
              <w:top w:val="nil"/>
              <w:left w:val="nil"/>
              <w:bottom w:val="single" w:sz="8" w:space="0" w:color="auto"/>
              <w:right w:val="single" w:sz="8" w:space="0" w:color="auto"/>
            </w:tcBorders>
            <w:shd w:val="clear" w:color="auto" w:fill="FFFFFF"/>
            <w:vAlign w:val="center"/>
          </w:tcPr>
          <w:p w14:paraId="3D71F277"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33</w:t>
            </w:r>
          </w:p>
        </w:tc>
        <w:tc>
          <w:tcPr>
            <w:tcW w:w="1450" w:type="pct"/>
            <w:tcBorders>
              <w:top w:val="nil"/>
              <w:left w:val="nil"/>
              <w:bottom w:val="single" w:sz="8" w:space="0" w:color="auto"/>
              <w:right w:val="single" w:sz="8" w:space="0" w:color="auto"/>
            </w:tcBorders>
            <w:shd w:val="clear" w:color="auto" w:fill="FFFFFF"/>
            <w:vAlign w:val="center"/>
          </w:tcPr>
          <w:p w14:paraId="576F892F" w14:textId="77777777" w:rsidR="00087F95" w:rsidRDefault="006F3EFE">
            <w:pPr>
              <w:spacing w:before="120" w:after="120" w:line="234" w:lineRule="atLeast"/>
              <w:rPr>
                <w:color w:val="000000"/>
                <w:sz w:val="28"/>
                <w:szCs w:val="28"/>
                <w14:ligatures w14:val="none"/>
              </w:rPr>
            </w:pPr>
            <w:r>
              <w:rPr>
                <w:color w:val="000000"/>
                <w:sz w:val="28"/>
                <w:szCs w:val="28"/>
                <w14:ligatures w14:val="none"/>
              </w:rPr>
              <w:t xml:space="preserve">Khánh </w:t>
            </w:r>
            <w:proofErr w:type="spellStart"/>
            <w:r>
              <w:rPr>
                <w:color w:val="000000"/>
                <w:sz w:val="28"/>
                <w:szCs w:val="28"/>
                <w14:ligatures w14:val="none"/>
              </w:rPr>
              <w:t>Hòa</w:t>
            </w:r>
            <w:proofErr w:type="spellEnd"/>
          </w:p>
        </w:tc>
        <w:tc>
          <w:tcPr>
            <w:tcW w:w="550" w:type="pct"/>
            <w:tcBorders>
              <w:top w:val="nil"/>
              <w:left w:val="nil"/>
              <w:bottom w:val="single" w:sz="8" w:space="0" w:color="auto"/>
              <w:right w:val="single" w:sz="8" w:space="0" w:color="auto"/>
            </w:tcBorders>
            <w:shd w:val="clear" w:color="auto" w:fill="FFFFFF"/>
            <w:vAlign w:val="center"/>
          </w:tcPr>
          <w:p w14:paraId="6CEEB4A0"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KH</w:t>
            </w:r>
          </w:p>
        </w:tc>
      </w:tr>
      <w:tr w:rsidR="00087F95" w14:paraId="47701CDB" w14:textId="77777777">
        <w:trPr>
          <w:tblCellSpacing w:w="0" w:type="dxa"/>
        </w:trPr>
        <w:tc>
          <w:tcPr>
            <w:tcW w:w="450" w:type="pct"/>
            <w:tcBorders>
              <w:top w:val="nil"/>
              <w:left w:val="single" w:sz="8" w:space="0" w:color="auto"/>
              <w:bottom w:val="single" w:sz="8" w:space="0" w:color="auto"/>
              <w:right w:val="single" w:sz="8" w:space="0" w:color="auto"/>
            </w:tcBorders>
            <w:shd w:val="clear" w:color="auto" w:fill="FFFFFF"/>
            <w:vAlign w:val="center"/>
          </w:tcPr>
          <w:p w14:paraId="0194DE0B"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2</w:t>
            </w:r>
          </w:p>
        </w:tc>
        <w:tc>
          <w:tcPr>
            <w:tcW w:w="1400" w:type="pct"/>
            <w:tcBorders>
              <w:top w:val="nil"/>
              <w:left w:val="nil"/>
              <w:bottom w:val="single" w:sz="8" w:space="0" w:color="auto"/>
              <w:right w:val="single" w:sz="8" w:space="0" w:color="auto"/>
            </w:tcBorders>
            <w:shd w:val="clear" w:color="auto" w:fill="FFFFFF"/>
            <w:vAlign w:val="center"/>
          </w:tcPr>
          <w:p w14:paraId="47170A09" w14:textId="77777777" w:rsidR="00087F95" w:rsidRDefault="006F3EFE">
            <w:pPr>
              <w:spacing w:before="120" w:after="120" w:line="234" w:lineRule="atLeast"/>
              <w:rPr>
                <w:color w:val="000000"/>
                <w:sz w:val="28"/>
                <w:szCs w:val="28"/>
                <w14:ligatures w14:val="none"/>
              </w:rPr>
            </w:pPr>
            <w:proofErr w:type="spellStart"/>
            <w:r>
              <w:rPr>
                <w:color w:val="000000"/>
                <w:sz w:val="28"/>
                <w:szCs w:val="28"/>
                <w14:ligatures w14:val="none"/>
              </w:rPr>
              <w:t>Hà</w:t>
            </w:r>
            <w:proofErr w:type="spellEnd"/>
            <w:r>
              <w:rPr>
                <w:color w:val="000000"/>
                <w:sz w:val="28"/>
                <w:szCs w:val="28"/>
                <w14:ligatures w14:val="none"/>
              </w:rPr>
              <w:t xml:space="preserve"> </w:t>
            </w:r>
            <w:proofErr w:type="spellStart"/>
            <w:r>
              <w:rPr>
                <w:color w:val="000000"/>
                <w:sz w:val="28"/>
                <w:szCs w:val="28"/>
                <w14:ligatures w14:val="none"/>
              </w:rPr>
              <w:t>Nội</w:t>
            </w:r>
            <w:proofErr w:type="spellEnd"/>
          </w:p>
        </w:tc>
        <w:tc>
          <w:tcPr>
            <w:tcW w:w="600" w:type="pct"/>
            <w:tcBorders>
              <w:top w:val="nil"/>
              <w:left w:val="nil"/>
              <w:bottom w:val="single" w:sz="8" w:space="0" w:color="auto"/>
              <w:right w:val="single" w:sz="8" w:space="0" w:color="auto"/>
            </w:tcBorders>
            <w:shd w:val="clear" w:color="auto" w:fill="FFFFFF"/>
            <w:vAlign w:val="center"/>
          </w:tcPr>
          <w:p w14:paraId="59E8E465"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HNO</w:t>
            </w:r>
          </w:p>
        </w:tc>
        <w:tc>
          <w:tcPr>
            <w:tcW w:w="450" w:type="pct"/>
            <w:tcBorders>
              <w:top w:val="nil"/>
              <w:left w:val="nil"/>
              <w:bottom w:val="single" w:sz="8" w:space="0" w:color="auto"/>
              <w:right w:val="single" w:sz="8" w:space="0" w:color="auto"/>
            </w:tcBorders>
            <w:shd w:val="clear" w:color="auto" w:fill="FFFFFF"/>
            <w:vAlign w:val="center"/>
          </w:tcPr>
          <w:p w14:paraId="568ED5ED"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34</w:t>
            </w:r>
          </w:p>
        </w:tc>
        <w:tc>
          <w:tcPr>
            <w:tcW w:w="1450" w:type="pct"/>
            <w:tcBorders>
              <w:top w:val="nil"/>
              <w:left w:val="nil"/>
              <w:bottom w:val="single" w:sz="8" w:space="0" w:color="auto"/>
              <w:right w:val="single" w:sz="8" w:space="0" w:color="auto"/>
            </w:tcBorders>
            <w:shd w:val="clear" w:color="auto" w:fill="FFFFFF"/>
            <w:vAlign w:val="center"/>
          </w:tcPr>
          <w:p w14:paraId="40B1B9C4" w14:textId="77777777" w:rsidR="00087F95" w:rsidRDefault="006F3EFE">
            <w:pPr>
              <w:spacing w:before="120" w:after="120" w:line="234" w:lineRule="atLeast"/>
              <w:rPr>
                <w:color w:val="000000"/>
                <w:sz w:val="28"/>
                <w:szCs w:val="28"/>
                <w14:ligatures w14:val="none"/>
              </w:rPr>
            </w:pPr>
            <w:r>
              <w:rPr>
                <w:color w:val="000000"/>
                <w:sz w:val="28"/>
                <w:szCs w:val="28"/>
                <w14:ligatures w14:val="none"/>
              </w:rPr>
              <w:t>Kiên Giang</w:t>
            </w:r>
          </w:p>
        </w:tc>
        <w:tc>
          <w:tcPr>
            <w:tcW w:w="550" w:type="pct"/>
            <w:tcBorders>
              <w:top w:val="nil"/>
              <w:left w:val="nil"/>
              <w:bottom w:val="single" w:sz="8" w:space="0" w:color="auto"/>
              <w:right w:val="single" w:sz="8" w:space="0" w:color="auto"/>
            </w:tcBorders>
            <w:shd w:val="clear" w:color="auto" w:fill="FFFFFF"/>
            <w:vAlign w:val="center"/>
          </w:tcPr>
          <w:p w14:paraId="7D3077C8"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KG</w:t>
            </w:r>
          </w:p>
        </w:tc>
      </w:tr>
      <w:tr w:rsidR="00087F95" w14:paraId="29105963" w14:textId="77777777">
        <w:trPr>
          <w:tblCellSpacing w:w="0" w:type="dxa"/>
        </w:trPr>
        <w:tc>
          <w:tcPr>
            <w:tcW w:w="450" w:type="pct"/>
            <w:tcBorders>
              <w:top w:val="nil"/>
              <w:left w:val="single" w:sz="8" w:space="0" w:color="auto"/>
              <w:bottom w:val="single" w:sz="8" w:space="0" w:color="auto"/>
              <w:right w:val="single" w:sz="8" w:space="0" w:color="auto"/>
            </w:tcBorders>
            <w:shd w:val="clear" w:color="auto" w:fill="FFFFFF"/>
            <w:vAlign w:val="center"/>
          </w:tcPr>
          <w:p w14:paraId="330FD84C"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3</w:t>
            </w:r>
          </w:p>
        </w:tc>
        <w:tc>
          <w:tcPr>
            <w:tcW w:w="1400" w:type="pct"/>
            <w:tcBorders>
              <w:top w:val="nil"/>
              <w:left w:val="nil"/>
              <w:bottom w:val="single" w:sz="8" w:space="0" w:color="auto"/>
              <w:right w:val="single" w:sz="8" w:space="0" w:color="auto"/>
            </w:tcBorders>
            <w:shd w:val="clear" w:color="auto" w:fill="FFFFFF"/>
            <w:vAlign w:val="center"/>
          </w:tcPr>
          <w:p w14:paraId="01E9B42E" w14:textId="77777777" w:rsidR="00087F95" w:rsidRDefault="006F3EFE">
            <w:pPr>
              <w:spacing w:before="120" w:after="120" w:line="234" w:lineRule="atLeast"/>
              <w:rPr>
                <w:color w:val="000000"/>
                <w:sz w:val="28"/>
                <w:szCs w:val="28"/>
                <w14:ligatures w14:val="none"/>
              </w:rPr>
            </w:pPr>
            <w:r>
              <w:rPr>
                <w:color w:val="000000"/>
                <w:sz w:val="28"/>
                <w:szCs w:val="28"/>
                <w14:ligatures w14:val="none"/>
              </w:rPr>
              <w:t xml:space="preserve">Hải </w:t>
            </w:r>
            <w:proofErr w:type="spellStart"/>
            <w:r>
              <w:rPr>
                <w:color w:val="000000"/>
                <w:sz w:val="28"/>
                <w:szCs w:val="28"/>
                <w14:ligatures w14:val="none"/>
              </w:rPr>
              <w:t>Phòng</w:t>
            </w:r>
            <w:proofErr w:type="spellEnd"/>
          </w:p>
        </w:tc>
        <w:tc>
          <w:tcPr>
            <w:tcW w:w="600" w:type="pct"/>
            <w:tcBorders>
              <w:top w:val="nil"/>
              <w:left w:val="nil"/>
              <w:bottom w:val="single" w:sz="8" w:space="0" w:color="auto"/>
              <w:right w:val="single" w:sz="8" w:space="0" w:color="auto"/>
            </w:tcBorders>
            <w:shd w:val="clear" w:color="auto" w:fill="FFFFFF"/>
            <w:vAlign w:val="center"/>
          </w:tcPr>
          <w:p w14:paraId="7DB1F0A5"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HP</w:t>
            </w:r>
          </w:p>
        </w:tc>
        <w:tc>
          <w:tcPr>
            <w:tcW w:w="450" w:type="pct"/>
            <w:tcBorders>
              <w:top w:val="nil"/>
              <w:left w:val="nil"/>
              <w:bottom w:val="single" w:sz="8" w:space="0" w:color="auto"/>
              <w:right w:val="single" w:sz="8" w:space="0" w:color="auto"/>
            </w:tcBorders>
            <w:shd w:val="clear" w:color="auto" w:fill="FFFFFF"/>
            <w:vAlign w:val="center"/>
          </w:tcPr>
          <w:p w14:paraId="2E69E307"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35</w:t>
            </w:r>
          </w:p>
        </w:tc>
        <w:tc>
          <w:tcPr>
            <w:tcW w:w="1450" w:type="pct"/>
            <w:tcBorders>
              <w:top w:val="nil"/>
              <w:left w:val="nil"/>
              <w:bottom w:val="single" w:sz="8" w:space="0" w:color="auto"/>
              <w:right w:val="single" w:sz="8" w:space="0" w:color="auto"/>
            </w:tcBorders>
            <w:shd w:val="clear" w:color="auto" w:fill="FFFFFF"/>
            <w:vAlign w:val="center"/>
          </w:tcPr>
          <w:p w14:paraId="2F37627A" w14:textId="77777777" w:rsidR="00087F95" w:rsidRDefault="006F3EFE">
            <w:pPr>
              <w:spacing w:before="120" w:after="120" w:line="234" w:lineRule="atLeast"/>
              <w:rPr>
                <w:color w:val="000000"/>
                <w:sz w:val="28"/>
                <w:szCs w:val="28"/>
                <w14:ligatures w14:val="none"/>
              </w:rPr>
            </w:pPr>
            <w:r>
              <w:rPr>
                <w:color w:val="000000"/>
                <w:sz w:val="28"/>
                <w:szCs w:val="28"/>
                <w14:ligatures w14:val="none"/>
              </w:rPr>
              <w:t>Kon Tum</w:t>
            </w:r>
          </w:p>
        </w:tc>
        <w:tc>
          <w:tcPr>
            <w:tcW w:w="550" w:type="pct"/>
            <w:tcBorders>
              <w:top w:val="nil"/>
              <w:left w:val="nil"/>
              <w:bottom w:val="single" w:sz="8" w:space="0" w:color="auto"/>
              <w:right w:val="single" w:sz="8" w:space="0" w:color="auto"/>
            </w:tcBorders>
            <w:shd w:val="clear" w:color="auto" w:fill="FFFFFF"/>
            <w:vAlign w:val="center"/>
          </w:tcPr>
          <w:p w14:paraId="7AC9C17A"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KT</w:t>
            </w:r>
          </w:p>
        </w:tc>
      </w:tr>
      <w:tr w:rsidR="00087F95" w14:paraId="7BC62E02" w14:textId="77777777">
        <w:trPr>
          <w:tblCellSpacing w:w="0" w:type="dxa"/>
        </w:trPr>
        <w:tc>
          <w:tcPr>
            <w:tcW w:w="450" w:type="pct"/>
            <w:tcBorders>
              <w:top w:val="nil"/>
              <w:left w:val="single" w:sz="8" w:space="0" w:color="auto"/>
              <w:bottom w:val="single" w:sz="8" w:space="0" w:color="auto"/>
              <w:right w:val="single" w:sz="8" w:space="0" w:color="auto"/>
            </w:tcBorders>
            <w:shd w:val="clear" w:color="auto" w:fill="FFFFFF"/>
            <w:vAlign w:val="center"/>
          </w:tcPr>
          <w:p w14:paraId="7341EC60"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4</w:t>
            </w:r>
          </w:p>
        </w:tc>
        <w:tc>
          <w:tcPr>
            <w:tcW w:w="1400" w:type="pct"/>
            <w:tcBorders>
              <w:top w:val="nil"/>
              <w:left w:val="nil"/>
              <w:bottom w:val="single" w:sz="8" w:space="0" w:color="auto"/>
              <w:right w:val="single" w:sz="8" w:space="0" w:color="auto"/>
            </w:tcBorders>
            <w:shd w:val="clear" w:color="auto" w:fill="FFFFFF"/>
            <w:vAlign w:val="center"/>
          </w:tcPr>
          <w:p w14:paraId="43160EAB" w14:textId="77777777" w:rsidR="00087F95" w:rsidRDefault="006F3EFE">
            <w:pPr>
              <w:spacing w:before="120" w:after="120" w:line="234" w:lineRule="atLeast"/>
              <w:rPr>
                <w:color w:val="000000"/>
                <w:sz w:val="28"/>
                <w:szCs w:val="28"/>
                <w14:ligatures w14:val="none"/>
              </w:rPr>
            </w:pPr>
            <w:proofErr w:type="spellStart"/>
            <w:r>
              <w:rPr>
                <w:color w:val="000000"/>
                <w:sz w:val="28"/>
                <w:szCs w:val="28"/>
                <w14:ligatures w14:val="none"/>
              </w:rPr>
              <w:t>Đà</w:t>
            </w:r>
            <w:proofErr w:type="spellEnd"/>
            <w:r>
              <w:rPr>
                <w:color w:val="000000"/>
                <w:sz w:val="28"/>
                <w:szCs w:val="28"/>
                <w14:ligatures w14:val="none"/>
              </w:rPr>
              <w:t xml:space="preserve"> </w:t>
            </w:r>
            <w:proofErr w:type="spellStart"/>
            <w:r>
              <w:rPr>
                <w:color w:val="000000"/>
                <w:sz w:val="28"/>
                <w:szCs w:val="28"/>
                <w14:ligatures w14:val="none"/>
              </w:rPr>
              <w:t>Nẵng</w:t>
            </w:r>
            <w:proofErr w:type="spellEnd"/>
          </w:p>
        </w:tc>
        <w:tc>
          <w:tcPr>
            <w:tcW w:w="600" w:type="pct"/>
            <w:tcBorders>
              <w:top w:val="nil"/>
              <w:left w:val="nil"/>
              <w:bottom w:val="single" w:sz="8" w:space="0" w:color="auto"/>
              <w:right w:val="single" w:sz="8" w:space="0" w:color="auto"/>
            </w:tcBorders>
            <w:shd w:val="clear" w:color="auto" w:fill="FFFFFF"/>
            <w:vAlign w:val="center"/>
          </w:tcPr>
          <w:p w14:paraId="403D9043"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ĐNA</w:t>
            </w:r>
          </w:p>
        </w:tc>
        <w:tc>
          <w:tcPr>
            <w:tcW w:w="450" w:type="pct"/>
            <w:tcBorders>
              <w:top w:val="nil"/>
              <w:left w:val="nil"/>
              <w:bottom w:val="single" w:sz="8" w:space="0" w:color="auto"/>
              <w:right w:val="single" w:sz="8" w:space="0" w:color="auto"/>
            </w:tcBorders>
            <w:shd w:val="clear" w:color="auto" w:fill="FFFFFF"/>
            <w:vAlign w:val="center"/>
          </w:tcPr>
          <w:p w14:paraId="14D42186"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36</w:t>
            </w:r>
          </w:p>
        </w:tc>
        <w:tc>
          <w:tcPr>
            <w:tcW w:w="1450" w:type="pct"/>
            <w:tcBorders>
              <w:top w:val="nil"/>
              <w:left w:val="nil"/>
              <w:bottom w:val="single" w:sz="8" w:space="0" w:color="auto"/>
              <w:right w:val="single" w:sz="8" w:space="0" w:color="auto"/>
            </w:tcBorders>
            <w:shd w:val="clear" w:color="auto" w:fill="FFFFFF"/>
            <w:vAlign w:val="center"/>
          </w:tcPr>
          <w:p w14:paraId="2916DA96" w14:textId="77777777" w:rsidR="00087F95" w:rsidRDefault="006F3EFE">
            <w:pPr>
              <w:spacing w:before="120" w:after="120" w:line="234" w:lineRule="atLeast"/>
              <w:rPr>
                <w:color w:val="000000"/>
                <w:sz w:val="28"/>
                <w:szCs w:val="28"/>
                <w14:ligatures w14:val="none"/>
              </w:rPr>
            </w:pPr>
            <w:r>
              <w:rPr>
                <w:color w:val="000000"/>
                <w:sz w:val="28"/>
                <w:szCs w:val="28"/>
                <w14:ligatures w14:val="none"/>
              </w:rPr>
              <w:t>Lai Châu</w:t>
            </w:r>
          </w:p>
        </w:tc>
        <w:tc>
          <w:tcPr>
            <w:tcW w:w="550" w:type="pct"/>
            <w:tcBorders>
              <w:top w:val="nil"/>
              <w:left w:val="nil"/>
              <w:bottom w:val="single" w:sz="8" w:space="0" w:color="auto"/>
              <w:right w:val="single" w:sz="8" w:space="0" w:color="auto"/>
            </w:tcBorders>
            <w:shd w:val="clear" w:color="auto" w:fill="FFFFFF"/>
            <w:vAlign w:val="center"/>
          </w:tcPr>
          <w:p w14:paraId="6CCC7C37"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LCH</w:t>
            </w:r>
          </w:p>
        </w:tc>
      </w:tr>
      <w:tr w:rsidR="00087F95" w14:paraId="5BB18379" w14:textId="77777777">
        <w:trPr>
          <w:tblCellSpacing w:w="0" w:type="dxa"/>
        </w:trPr>
        <w:tc>
          <w:tcPr>
            <w:tcW w:w="450" w:type="pct"/>
            <w:tcBorders>
              <w:top w:val="nil"/>
              <w:left w:val="single" w:sz="8" w:space="0" w:color="auto"/>
              <w:bottom w:val="single" w:sz="8" w:space="0" w:color="auto"/>
              <w:right w:val="single" w:sz="8" w:space="0" w:color="auto"/>
            </w:tcBorders>
            <w:shd w:val="clear" w:color="auto" w:fill="FFFFFF"/>
            <w:vAlign w:val="center"/>
          </w:tcPr>
          <w:p w14:paraId="7CDFEF72"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5</w:t>
            </w:r>
          </w:p>
        </w:tc>
        <w:tc>
          <w:tcPr>
            <w:tcW w:w="1400" w:type="pct"/>
            <w:tcBorders>
              <w:top w:val="nil"/>
              <w:left w:val="nil"/>
              <w:bottom w:val="single" w:sz="8" w:space="0" w:color="auto"/>
              <w:right w:val="single" w:sz="8" w:space="0" w:color="auto"/>
            </w:tcBorders>
            <w:shd w:val="clear" w:color="auto" w:fill="FFFFFF"/>
            <w:vAlign w:val="center"/>
          </w:tcPr>
          <w:p w14:paraId="35F1D7D5" w14:textId="77777777" w:rsidR="00087F95" w:rsidRDefault="006F3EFE">
            <w:pPr>
              <w:spacing w:before="120" w:after="120" w:line="234" w:lineRule="atLeast"/>
              <w:rPr>
                <w:color w:val="000000"/>
                <w:sz w:val="28"/>
                <w:szCs w:val="28"/>
                <w14:ligatures w14:val="none"/>
              </w:rPr>
            </w:pPr>
            <w:r>
              <w:rPr>
                <w:color w:val="000000"/>
                <w:sz w:val="28"/>
                <w:szCs w:val="28"/>
                <w14:ligatures w14:val="none"/>
              </w:rPr>
              <w:t>T</w:t>
            </w:r>
            <w:r w:rsidRPr="002A16D0">
              <w:rPr>
                <w:color w:val="000000"/>
                <w:spacing w:val="-18"/>
                <w:sz w:val="28"/>
                <w:szCs w:val="28"/>
                <w14:ligatures w14:val="none"/>
              </w:rPr>
              <w:t xml:space="preserve">hành </w:t>
            </w:r>
            <w:proofErr w:type="spellStart"/>
            <w:r w:rsidRPr="002A16D0">
              <w:rPr>
                <w:color w:val="000000"/>
                <w:spacing w:val="-18"/>
                <w:sz w:val="28"/>
                <w:szCs w:val="28"/>
                <w14:ligatures w14:val="none"/>
              </w:rPr>
              <w:t>phố</w:t>
            </w:r>
            <w:proofErr w:type="spellEnd"/>
            <w:r w:rsidRPr="002A16D0">
              <w:rPr>
                <w:color w:val="000000"/>
                <w:spacing w:val="-18"/>
                <w:sz w:val="28"/>
                <w:szCs w:val="28"/>
                <w14:ligatures w14:val="none"/>
              </w:rPr>
              <w:t xml:space="preserve"> </w:t>
            </w:r>
            <w:proofErr w:type="spellStart"/>
            <w:r w:rsidRPr="002A16D0">
              <w:rPr>
                <w:color w:val="000000"/>
                <w:spacing w:val="-18"/>
                <w:sz w:val="28"/>
                <w:szCs w:val="28"/>
                <w14:ligatures w14:val="none"/>
              </w:rPr>
              <w:t>Hồ</w:t>
            </w:r>
            <w:proofErr w:type="spellEnd"/>
            <w:r w:rsidRPr="002A16D0">
              <w:rPr>
                <w:color w:val="000000"/>
                <w:spacing w:val="-18"/>
                <w:sz w:val="28"/>
                <w:szCs w:val="28"/>
                <w14:ligatures w14:val="none"/>
              </w:rPr>
              <w:t xml:space="preserve"> Chí Minh</w:t>
            </w:r>
          </w:p>
        </w:tc>
        <w:tc>
          <w:tcPr>
            <w:tcW w:w="600" w:type="pct"/>
            <w:tcBorders>
              <w:top w:val="nil"/>
              <w:left w:val="nil"/>
              <w:bottom w:val="single" w:sz="8" w:space="0" w:color="auto"/>
              <w:right w:val="single" w:sz="8" w:space="0" w:color="auto"/>
            </w:tcBorders>
            <w:shd w:val="clear" w:color="auto" w:fill="FFFFFF"/>
            <w:vAlign w:val="center"/>
          </w:tcPr>
          <w:p w14:paraId="19F1E41E"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HCM</w:t>
            </w:r>
          </w:p>
        </w:tc>
        <w:tc>
          <w:tcPr>
            <w:tcW w:w="450" w:type="pct"/>
            <w:tcBorders>
              <w:top w:val="nil"/>
              <w:left w:val="nil"/>
              <w:bottom w:val="single" w:sz="8" w:space="0" w:color="auto"/>
              <w:right w:val="single" w:sz="8" w:space="0" w:color="auto"/>
            </w:tcBorders>
            <w:shd w:val="clear" w:color="auto" w:fill="FFFFFF"/>
            <w:vAlign w:val="center"/>
          </w:tcPr>
          <w:p w14:paraId="6FC90F4A"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37</w:t>
            </w:r>
          </w:p>
        </w:tc>
        <w:tc>
          <w:tcPr>
            <w:tcW w:w="1450" w:type="pct"/>
            <w:tcBorders>
              <w:top w:val="nil"/>
              <w:left w:val="nil"/>
              <w:bottom w:val="single" w:sz="8" w:space="0" w:color="auto"/>
              <w:right w:val="single" w:sz="8" w:space="0" w:color="auto"/>
            </w:tcBorders>
            <w:shd w:val="clear" w:color="auto" w:fill="FFFFFF"/>
            <w:vAlign w:val="center"/>
          </w:tcPr>
          <w:p w14:paraId="0F5C7329" w14:textId="77777777" w:rsidR="00087F95" w:rsidRDefault="006F3EFE">
            <w:pPr>
              <w:spacing w:before="120" w:after="120" w:line="234" w:lineRule="atLeast"/>
              <w:rPr>
                <w:color w:val="000000"/>
                <w:sz w:val="28"/>
                <w:szCs w:val="28"/>
                <w14:ligatures w14:val="none"/>
              </w:rPr>
            </w:pPr>
            <w:r>
              <w:rPr>
                <w:color w:val="000000"/>
                <w:sz w:val="28"/>
                <w:szCs w:val="28"/>
                <w14:ligatures w14:val="none"/>
              </w:rPr>
              <w:t xml:space="preserve">Lâm </w:t>
            </w:r>
            <w:proofErr w:type="spellStart"/>
            <w:r>
              <w:rPr>
                <w:color w:val="000000"/>
                <w:sz w:val="28"/>
                <w:szCs w:val="28"/>
                <w14:ligatures w14:val="none"/>
              </w:rPr>
              <w:t>Đồng</w:t>
            </w:r>
            <w:proofErr w:type="spellEnd"/>
          </w:p>
        </w:tc>
        <w:tc>
          <w:tcPr>
            <w:tcW w:w="550" w:type="pct"/>
            <w:tcBorders>
              <w:top w:val="nil"/>
              <w:left w:val="nil"/>
              <w:bottom w:val="single" w:sz="8" w:space="0" w:color="auto"/>
              <w:right w:val="single" w:sz="8" w:space="0" w:color="auto"/>
            </w:tcBorders>
            <w:shd w:val="clear" w:color="auto" w:fill="FFFFFF"/>
            <w:vAlign w:val="center"/>
          </w:tcPr>
          <w:p w14:paraId="68BAA74F"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LĐ</w:t>
            </w:r>
          </w:p>
        </w:tc>
      </w:tr>
      <w:tr w:rsidR="00087F95" w14:paraId="415F4DE4" w14:textId="77777777">
        <w:trPr>
          <w:tblCellSpacing w:w="0" w:type="dxa"/>
        </w:trPr>
        <w:tc>
          <w:tcPr>
            <w:tcW w:w="450" w:type="pct"/>
            <w:tcBorders>
              <w:top w:val="nil"/>
              <w:left w:val="single" w:sz="8" w:space="0" w:color="auto"/>
              <w:bottom w:val="single" w:sz="8" w:space="0" w:color="auto"/>
              <w:right w:val="single" w:sz="8" w:space="0" w:color="auto"/>
            </w:tcBorders>
            <w:shd w:val="clear" w:color="auto" w:fill="FFFFFF"/>
            <w:vAlign w:val="center"/>
          </w:tcPr>
          <w:p w14:paraId="440DA9E0"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6</w:t>
            </w:r>
          </w:p>
        </w:tc>
        <w:tc>
          <w:tcPr>
            <w:tcW w:w="1400" w:type="pct"/>
            <w:tcBorders>
              <w:top w:val="nil"/>
              <w:left w:val="nil"/>
              <w:bottom w:val="single" w:sz="8" w:space="0" w:color="auto"/>
              <w:right w:val="single" w:sz="8" w:space="0" w:color="auto"/>
            </w:tcBorders>
            <w:shd w:val="clear" w:color="auto" w:fill="FFFFFF"/>
            <w:vAlign w:val="center"/>
          </w:tcPr>
          <w:p w14:paraId="5B3AC5F3" w14:textId="77777777" w:rsidR="00087F95" w:rsidRDefault="006F3EFE">
            <w:pPr>
              <w:spacing w:before="120" w:after="120" w:line="234" w:lineRule="atLeast"/>
              <w:rPr>
                <w:color w:val="000000"/>
                <w:sz w:val="28"/>
                <w:szCs w:val="28"/>
                <w14:ligatures w14:val="none"/>
              </w:rPr>
            </w:pPr>
            <w:r>
              <w:rPr>
                <w:color w:val="000000"/>
                <w:sz w:val="28"/>
                <w:szCs w:val="28"/>
                <w14:ligatures w14:val="none"/>
              </w:rPr>
              <w:t>An Giang</w:t>
            </w:r>
          </w:p>
        </w:tc>
        <w:tc>
          <w:tcPr>
            <w:tcW w:w="600" w:type="pct"/>
            <w:tcBorders>
              <w:top w:val="nil"/>
              <w:left w:val="nil"/>
              <w:bottom w:val="single" w:sz="8" w:space="0" w:color="auto"/>
              <w:right w:val="single" w:sz="8" w:space="0" w:color="auto"/>
            </w:tcBorders>
            <w:shd w:val="clear" w:color="auto" w:fill="FFFFFF"/>
            <w:vAlign w:val="center"/>
          </w:tcPr>
          <w:p w14:paraId="78C8D15E"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AG</w:t>
            </w:r>
          </w:p>
        </w:tc>
        <w:tc>
          <w:tcPr>
            <w:tcW w:w="450" w:type="pct"/>
            <w:tcBorders>
              <w:top w:val="nil"/>
              <w:left w:val="nil"/>
              <w:bottom w:val="single" w:sz="8" w:space="0" w:color="auto"/>
              <w:right w:val="single" w:sz="8" w:space="0" w:color="auto"/>
            </w:tcBorders>
            <w:shd w:val="clear" w:color="auto" w:fill="FFFFFF"/>
            <w:vAlign w:val="center"/>
          </w:tcPr>
          <w:p w14:paraId="4B14F809"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38</w:t>
            </w:r>
          </w:p>
        </w:tc>
        <w:tc>
          <w:tcPr>
            <w:tcW w:w="1450" w:type="pct"/>
            <w:tcBorders>
              <w:top w:val="nil"/>
              <w:left w:val="nil"/>
              <w:bottom w:val="single" w:sz="8" w:space="0" w:color="auto"/>
              <w:right w:val="single" w:sz="8" w:space="0" w:color="auto"/>
            </w:tcBorders>
            <w:shd w:val="clear" w:color="auto" w:fill="FFFFFF"/>
            <w:vAlign w:val="center"/>
          </w:tcPr>
          <w:p w14:paraId="7E7C58E4" w14:textId="77777777" w:rsidR="00087F95" w:rsidRDefault="006F3EFE">
            <w:pPr>
              <w:spacing w:before="120" w:after="120" w:line="234" w:lineRule="atLeast"/>
              <w:rPr>
                <w:color w:val="000000"/>
                <w:sz w:val="28"/>
                <w:szCs w:val="28"/>
                <w14:ligatures w14:val="none"/>
              </w:rPr>
            </w:pPr>
            <w:proofErr w:type="spellStart"/>
            <w:r>
              <w:rPr>
                <w:color w:val="000000"/>
                <w:sz w:val="28"/>
                <w:szCs w:val="28"/>
                <w14:ligatures w14:val="none"/>
              </w:rPr>
              <w:t>Lạng</w:t>
            </w:r>
            <w:proofErr w:type="spellEnd"/>
            <w:r>
              <w:rPr>
                <w:color w:val="000000"/>
                <w:sz w:val="28"/>
                <w:szCs w:val="28"/>
                <w14:ligatures w14:val="none"/>
              </w:rPr>
              <w:t xml:space="preserve"> Sơn</w:t>
            </w:r>
          </w:p>
        </w:tc>
        <w:tc>
          <w:tcPr>
            <w:tcW w:w="550" w:type="pct"/>
            <w:tcBorders>
              <w:top w:val="nil"/>
              <w:left w:val="nil"/>
              <w:bottom w:val="single" w:sz="8" w:space="0" w:color="auto"/>
              <w:right w:val="single" w:sz="8" w:space="0" w:color="auto"/>
            </w:tcBorders>
            <w:shd w:val="clear" w:color="auto" w:fill="FFFFFF"/>
            <w:vAlign w:val="center"/>
          </w:tcPr>
          <w:p w14:paraId="036B2B0D"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LS</w:t>
            </w:r>
          </w:p>
        </w:tc>
      </w:tr>
      <w:tr w:rsidR="00087F95" w14:paraId="58B0A005" w14:textId="77777777">
        <w:trPr>
          <w:tblCellSpacing w:w="0" w:type="dxa"/>
        </w:trPr>
        <w:tc>
          <w:tcPr>
            <w:tcW w:w="450" w:type="pct"/>
            <w:tcBorders>
              <w:top w:val="nil"/>
              <w:left w:val="single" w:sz="8" w:space="0" w:color="auto"/>
              <w:bottom w:val="single" w:sz="8" w:space="0" w:color="auto"/>
              <w:right w:val="single" w:sz="8" w:space="0" w:color="auto"/>
            </w:tcBorders>
            <w:shd w:val="clear" w:color="auto" w:fill="FFFFFF"/>
            <w:vAlign w:val="center"/>
          </w:tcPr>
          <w:p w14:paraId="003BF834"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7</w:t>
            </w:r>
          </w:p>
        </w:tc>
        <w:tc>
          <w:tcPr>
            <w:tcW w:w="1400" w:type="pct"/>
            <w:tcBorders>
              <w:top w:val="nil"/>
              <w:left w:val="nil"/>
              <w:bottom w:val="single" w:sz="8" w:space="0" w:color="auto"/>
              <w:right w:val="single" w:sz="8" w:space="0" w:color="auto"/>
            </w:tcBorders>
            <w:shd w:val="clear" w:color="auto" w:fill="FFFFFF"/>
            <w:vAlign w:val="center"/>
          </w:tcPr>
          <w:p w14:paraId="17AD843D" w14:textId="77777777" w:rsidR="00087F95" w:rsidRDefault="006F3EFE">
            <w:pPr>
              <w:spacing w:before="120" w:after="120" w:line="234" w:lineRule="atLeast"/>
              <w:rPr>
                <w:color w:val="000000"/>
                <w:sz w:val="28"/>
                <w:szCs w:val="28"/>
                <w14:ligatures w14:val="none"/>
              </w:rPr>
            </w:pPr>
            <w:proofErr w:type="spellStart"/>
            <w:r>
              <w:rPr>
                <w:color w:val="000000"/>
                <w:sz w:val="28"/>
                <w:szCs w:val="28"/>
                <w14:ligatures w14:val="none"/>
              </w:rPr>
              <w:t>Bà</w:t>
            </w:r>
            <w:proofErr w:type="spellEnd"/>
            <w:r>
              <w:rPr>
                <w:color w:val="000000"/>
                <w:sz w:val="28"/>
                <w:szCs w:val="28"/>
                <w14:ligatures w14:val="none"/>
              </w:rPr>
              <w:t xml:space="preserve"> </w:t>
            </w:r>
            <w:proofErr w:type="spellStart"/>
            <w:r>
              <w:rPr>
                <w:color w:val="000000"/>
                <w:sz w:val="28"/>
                <w:szCs w:val="28"/>
                <w14:ligatures w14:val="none"/>
              </w:rPr>
              <w:t>Rịa</w:t>
            </w:r>
            <w:proofErr w:type="spellEnd"/>
            <w:r>
              <w:rPr>
                <w:color w:val="000000"/>
                <w:sz w:val="28"/>
                <w:szCs w:val="28"/>
                <w14:ligatures w14:val="none"/>
              </w:rPr>
              <w:t xml:space="preserve"> </w:t>
            </w:r>
            <w:proofErr w:type="spellStart"/>
            <w:r>
              <w:rPr>
                <w:color w:val="000000"/>
                <w:sz w:val="28"/>
                <w:szCs w:val="28"/>
                <w14:ligatures w14:val="none"/>
              </w:rPr>
              <w:t>Vũng</w:t>
            </w:r>
            <w:proofErr w:type="spellEnd"/>
            <w:r>
              <w:rPr>
                <w:color w:val="000000"/>
                <w:sz w:val="28"/>
                <w:szCs w:val="28"/>
                <w14:ligatures w14:val="none"/>
              </w:rPr>
              <w:t xml:space="preserve"> </w:t>
            </w:r>
            <w:proofErr w:type="spellStart"/>
            <w:r>
              <w:rPr>
                <w:color w:val="000000"/>
                <w:sz w:val="28"/>
                <w:szCs w:val="28"/>
                <w14:ligatures w14:val="none"/>
              </w:rPr>
              <w:t>Tàu</w:t>
            </w:r>
            <w:proofErr w:type="spellEnd"/>
          </w:p>
        </w:tc>
        <w:tc>
          <w:tcPr>
            <w:tcW w:w="600" w:type="pct"/>
            <w:tcBorders>
              <w:top w:val="nil"/>
              <w:left w:val="nil"/>
              <w:bottom w:val="single" w:sz="8" w:space="0" w:color="auto"/>
              <w:right w:val="single" w:sz="8" w:space="0" w:color="auto"/>
            </w:tcBorders>
            <w:shd w:val="clear" w:color="auto" w:fill="FFFFFF"/>
            <w:vAlign w:val="center"/>
          </w:tcPr>
          <w:p w14:paraId="76B6C51E"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BRVT</w:t>
            </w:r>
          </w:p>
        </w:tc>
        <w:tc>
          <w:tcPr>
            <w:tcW w:w="450" w:type="pct"/>
            <w:tcBorders>
              <w:top w:val="nil"/>
              <w:left w:val="nil"/>
              <w:bottom w:val="single" w:sz="8" w:space="0" w:color="auto"/>
              <w:right w:val="single" w:sz="8" w:space="0" w:color="auto"/>
            </w:tcBorders>
            <w:shd w:val="clear" w:color="auto" w:fill="FFFFFF"/>
            <w:vAlign w:val="center"/>
          </w:tcPr>
          <w:p w14:paraId="5CB4F781"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39</w:t>
            </w:r>
          </w:p>
        </w:tc>
        <w:tc>
          <w:tcPr>
            <w:tcW w:w="1450" w:type="pct"/>
            <w:tcBorders>
              <w:top w:val="nil"/>
              <w:left w:val="nil"/>
              <w:bottom w:val="single" w:sz="8" w:space="0" w:color="auto"/>
              <w:right w:val="single" w:sz="8" w:space="0" w:color="auto"/>
            </w:tcBorders>
            <w:shd w:val="clear" w:color="auto" w:fill="FFFFFF"/>
            <w:vAlign w:val="center"/>
          </w:tcPr>
          <w:p w14:paraId="2587F997" w14:textId="77777777" w:rsidR="00087F95" w:rsidRDefault="006F3EFE">
            <w:pPr>
              <w:spacing w:before="120" w:after="120" w:line="234" w:lineRule="atLeast"/>
              <w:rPr>
                <w:color w:val="000000"/>
                <w:sz w:val="28"/>
                <w:szCs w:val="28"/>
                <w14:ligatures w14:val="none"/>
              </w:rPr>
            </w:pPr>
            <w:proofErr w:type="spellStart"/>
            <w:r>
              <w:rPr>
                <w:color w:val="000000"/>
                <w:sz w:val="28"/>
                <w:szCs w:val="28"/>
                <w14:ligatures w14:val="none"/>
              </w:rPr>
              <w:t>Lào</w:t>
            </w:r>
            <w:proofErr w:type="spellEnd"/>
            <w:r>
              <w:rPr>
                <w:color w:val="000000"/>
                <w:sz w:val="28"/>
                <w:szCs w:val="28"/>
                <w14:ligatures w14:val="none"/>
              </w:rPr>
              <w:t xml:space="preserve"> Cai</w:t>
            </w:r>
          </w:p>
        </w:tc>
        <w:tc>
          <w:tcPr>
            <w:tcW w:w="550" w:type="pct"/>
            <w:tcBorders>
              <w:top w:val="nil"/>
              <w:left w:val="nil"/>
              <w:bottom w:val="single" w:sz="8" w:space="0" w:color="auto"/>
              <w:right w:val="single" w:sz="8" w:space="0" w:color="auto"/>
            </w:tcBorders>
            <w:shd w:val="clear" w:color="auto" w:fill="FFFFFF"/>
            <w:vAlign w:val="center"/>
          </w:tcPr>
          <w:p w14:paraId="6C7ED4A5"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LCA</w:t>
            </w:r>
          </w:p>
        </w:tc>
      </w:tr>
      <w:tr w:rsidR="00087F95" w14:paraId="47146682" w14:textId="77777777">
        <w:trPr>
          <w:tblCellSpacing w:w="0" w:type="dxa"/>
        </w:trPr>
        <w:tc>
          <w:tcPr>
            <w:tcW w:w="450" w:type="pct"/>
            <w:tcBorders>
              <w:top w:val="nil"/>
              <w:left w:val="single" w:sz="8" w:space="0" w:color="auto"/>
              <w:bottom w:val="single" w:sz="8" w:space="0" w:color="auto"/>
              <w:right w:val="single" w:sz="8" w:space="0" w:color="auto"/>
            </w:tcBorders>
            <w:shd w:val="clear" w:color="auto" w:fill="FFFFFF"/>
            <w:vAlign w:val="center"/>
          </w:tcPr>
          <w:p w14:paraId="0AF7D72E"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8</w:t>
            </w:r>
          </w:p>
        </w:tc>
        <w:tc>
          <w:tcPr>
            <w:tcW w:w="1400" w:type="pct"/>
            <w:tcBorders>
              <w:top w:val="nil"/>
              <w:left w:val="nil"/>
              <w:bottom w:val="single" w:sz="8" w:space="0" w:color="auto"/>
              <w:right w:val="single" w:sz="8" w:space="0" w:color="auto"/>
            </w:tcBorders>
            <w:shd w:val="clear" w:color="auto" w:fill="FFFFFF"/>
            <w:vAlign w:val="center"/>
          </w:tcPr>
          <w:p w14:paraId="6106C0BF" w14:textId="77777777" w:rsidR="00087F95" w:rsidRDefault="006F3EFE">
            <w:pPr>
              <w:spacing w:before="120" w:after="120" w:line="234" w:lineRule="atLeast"/>
              <w:rPr>
                <w:color w:val="000000"/>
                <w:sz w:val="28"/>
                <w:szCs w:val="28"/>
                <w14:ligatures w14:val="none"/>
              </w:rPr>
            </w:pPr>
            <w:r>
              <w:rPr>
                <w:color w:val="000000"/>
                <w:sz w:val="28"/>
                <w:szCs w:val="28"/>
                <w14:ligatures w14:val="none"/>
              </w:rPr>
              <w:t>Bắc Giang</w:t>
            </w:r>
          </w:p>
        </w:tc>
        <w:tc>
          <w:tcPr>
            <w:tcW w:w="600" w:type="pct"/>
            <w:tcBorders>
              <w:top w:val="nil"/>
              <w:left w:val="nil"/>
              <w:bottom w:val="single" w:sz="8" w:space="0" w:color="auto"/>
              <w:right w:val="single" w:sz="8" w:space="0" w:color="auto"/>
            </w:tcBorders>
            <w:shd w:val="clear" w:color="auto" w:fill="FFFFFF"/>
            <w:vAlign w:val="center"/>
          </w:tcPr>
          <w:p w14:paraId="5B1D52B3"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BG</w:t>
            </w:r>
          </w:p>
        </w:tc>
        <w:tc>
          <w:tcPr>
            <w:tcW w:w="450" w:type="pct"/>
            <w:tcBorders>
              <w:top w:val="nil"/>
              <w:left w:val="nil"/>
              <w:bottom w:val="single" w:sz="8" w:space="0" w:color="auto"/>
              <w:right w:val="single" w:sz="8" w:space="0" w:color="auto"/>
            </w:tcBorders>
            <w:shd w:val="clear" w:color="auto" w:fill="FFFFFF"/>
            <w:vAlign w:val="center"/>
          </w:tcPr>
          <w:p w14:paraId="0EFA8BC6"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40</w:t>
            </w:r>
          </w:p>
        </w:tc>
        <w:tc>
          <w:tcPr>
            <w:tcW w:w="1450" w:type="pct"/>
            <w:tcBorders>
              <w:top w:val="nil"/>
              <w:left w:val="nil"/>
              <w:bottom w:val="single" w:sz="8" w:space="0" w:color="auto"/>
              <w:right w:val="single" w:sz="8" w:space="0" w:color="auto"/>
            </w:tcBorders>
            <w:shd w:val="clear" w:color="auto" w:fill="FFFFFF"/>
            <w:vAlign w:val="center"/>
          </w:tcPr>
          <w:p w14:paraId="3CD0F03D" w14:textId="77777777" w:rsidR="00087F95" w:rsidRDefault="006F3EFE">
            <w:pPr>
              <w:spacing w:before="120" w:after="120" w:line="234" w:lineRule="atLeast"/>
              <w:rPr>
                <w:color w:val="000000"/>
                <w:sz w:val="28"/>
                <w:szCs w:val="28"/>
                <w14:ligatures w14:val="none"/>
              </w:rPr>
            </w:pPr>
            <w:r>
              <w:rPr>
                <w:color w:val="000000"/>
                <w:sz w:val="28"/>
                <w:szCs w:val="28"/>
                <w14:ligatures w14:val="none"/>
              </w:rPr>
              <w:t>Long An</w:t>
            </w:r>
          </w:p>
        </w:tc>
        <w:tc>
          <w:tcPr>
            <w:tcW w:w="550" w:type="pct"/>
            <w:tcBorders>
              <w:top w:val="nil"/>
              <w:left w:val="nil"/>
              <w:bottom w:val="single" w:sz="8" w:space="0" w:color="auto"/>
              <w:right w:val="single" w:sz="8" w:space="0" w:color="auto"/>
            </w:tcBorders>
            <w:shd w:val="clear" w:color="auto" w:fill="FFFFFF"/>
            <w:vAlign w:val="center"/>
          </w:tcPr>
          <w:p w14:paraId="369D2EAD"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LA</w:t>
            </w:r>
          </w:p>
        </w:tc>
      </w:tr>
      <w:tr w:rsidR="00087F95" w14:paraId="45999DF9" w14:textId="77777777">
        <w:trPr>
          <w:tblCellSpacing w:w="0" w:type="dxa"/>
        </w:trPr>
        <w:tc>
          <w:tcPr>
            <w:tcW w:w="450" w:type="pct"/>
            <w:tcBorders>
              <w:top w:val="nil"/>
              <w:left w:val="single" w:sz="8" w:space="0" w:color="auto"/>
              <w:bottom w:val="single" w:sz="8" w:space="0" w:color="auto"/>
              <w:right w:val="single" w:sz="8" w:space="0" w:color="auto"/>
            </w:tcBorders>
            <w:shd w:val="clear" w:color="auto" w:fill="FFFFFF"/>
            <w:vAlign w:val="center"/>
          </w:tcPr>
          <w:p w14:paraId="74AD63E3"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9</w:t>
            </w:r>
          </w:p>
        </w:tc>
        <w:tc>
          <w:tcPr>
            <w:tcW w:w="1400" w:type="pct"/>
            <w:tcBorders>
              <w:top w:val="nil"/>
              <w:left w:val="nil"/>
              <w:bottom w:val="single" w:sz="8" w:space="0" w:color="auto"/>
              <w:right w:val="single" w:sz="8" w:space="0" w:color="auto"/>
            </w:tcBorders>
            <w:shd w:val="clear" w:color="auto" w:fill="FFFFFF"/>
            <w:vAlign w:val="center"/>
          </w:tcPr>
          <w:p w14:paraId="3ADDF36D" w14:textId="77777777" w:rsidR="00087F95" w:rsidRDefault="006F3EFE">
            <w:pPr>
              <w:spacing w:before="120" w:after="120" w:line="234" w:lineRule="atLeast"/>
              <w:rPr>
                <w:color w:val="000000"/>
                <w:sz w:val="28"/>
                <w:szCs w:val="28"/>
                <w14:ligatures w14:val="none"/>
              </w:rPr>
            </w:pPr>
            <w:r>
              <w:rPr>
                <w:color w:val="000000"/>
                <w:sz w:val="28"/>
                <w:szCs w:val="28"/>
                <w14:ligatures w14:val="none"/>
              </w:rPr>
              <w:t xml:space="preserve">Bắc </w:t>
            </w:r>
            <w:proofErr w:type="spellStart"/>
            <w:r>
              <w:rPr>
                <w:color w:val="000000"/>
                <w:sz w:val="28"/>
                <w:szCs w:val="28"/>
                <w14:ligatures w14:val="none"/>
              </w:rPr>
              <w:t>Kạn</w:t>
            </w:r>
            <w:proofErr w:type="spellEnd"/>
          </w:p>
        </w:tc>
        <w:tc>
          <w:tcPr>
            <w:tcW w:w="600" w:type="pct"/>
            <w:tcBorders>
              <w:top w:val="nil"/>
              <w:left w:val="nil"/>
              <w:bottom w:val="single" w:sz="8" w:space="0" w:color="auto"/>
              <w:right w:val="single" w:sz="8" w:space="0" w:color="auto"/>
            </w:tcBorders>
            <w:shd w:val="clear" w:color="auto" w:fill="FFFFFF"/>
            <w:vAlign w:val="center"/>
          </w:tcPr>
          <w:p w14:paraId="6FD06F17"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BK</w:t>
            </w:r>
          </w:p>
        </w:tc>
        <w:tc>
          <w:tcPr>
            <w:tcW w:w="450" w:type="pct"/>
            <w:tcBorders>
              <w:top w:val="nil"/>
              <w:left w:val="nil"/>
              <w:bottom w:val="single" w:sz="8" w:space="0" w:color="auto"/>
              <w:right w:val="single" w:sz="8" w:space="0" w:color="auto"/>
            </w:tcBorders>
            <w:shd w:val="clear" w:color="auto" w:fill="FFFFFF"/>
            <w:vAlign w:val="center"/>
          </w:tcPr>
          <w:p w14:paraId="2A42C509"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41</w:t>
            </w:r>
          </w:p>
        </w:tc>
        <w:tc>
          <w:tcPr>
            <w:tcW w:w="1450" w:type="pct"/>
            <w:tcBorders>
              <w:top w:val="nil"/>
              <w:left w:val="nil"/>
              <w:bottom w:val="single" w:sz="8" w:space="0" w:color="auto"/>
              <w:right w:val="single" w:sz="8" w:space="0" w:color="auto"/>
            </w:tcBorders>
            <w:shd w:val="clear" w:color="auto" w:fill="FFFFFF"/>
            <w:vAlign w:val="center"/>
          </w:tcPr>
          <w:p w14:paraId="5E8DB186" w14:textId="77777777" w:rsidR="00087F95" w:rsidRDefault="006F3EFE">
            <w:pPr>
              <w:spacing w:before="120" w:after="120" w:line="234" w:lineRule="atLeast"/>
              <w:rPr>
                <w:color w:val="000000"/>
                <w:sz w:val="28"/>
                <w:szCs w:val="28"/>
                <w14:ligatures w14:val="none"/>
              </w:rPr>
            </w:pPr>
            <w:r>
              <w:rPr>
                <w:color w:val="000000"/>
                <w:sz w:val="28"/>
                <w:szCs w:val="28"/>
                <w14:ligatures w14:val="none"/>
              </w:rPr>
              <w:t>Nam Định</w:t>
            </w:r>
          </w:p>
        </w:tc>
        <w:tc>
          <w:tcPr>
            <w:tcW w:w="550" w:type="pct"/>
            <w:tcBorders>
              <w:top w:val="nil"/>
              <w:left w:val="nil"/>
              <w:bottom w:val="single" w:sz="8" w:space="0" w:color="auto"/>
              <w:right w:val="single" w:sz="8" w:space="0" w:color="auto"/>
            </w:tcBorders>
            <w:shd w:val="clear" w:color="auto" w:fill="FFFFFF"/>
            <w:vAlign w:val="center"/>
          </w:tcPr>
          <w:p w14:paraId="7CE057EA"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NĐ</w:t>
            </w:r>
          </w:p>
        </w:tc>
      </w:tr>
      <w:tr w:rsidR="00087F95" w14:paraId="0222609B" w14:textId="77777777">
        <w:trPr>
          <w:tblCellSpacing w:w="0" w:type="dxa"/>
        </w:trPr>
        <w:tc>
          <w:tcPr>
            <w:tcW w:w="450" w:type="pct"/>
            <w:tcBorders>
              <w:top w:val="nil"/>
              <w:left w:val="single" w:sz="8" w:space="0" w:color="auto"/>
              <w:bottom w:val="single" w:sz="8" w:space="0" w:color="auto"/>
              <w:right w:val="single" w:sz="8" w:space="0" w:color="auto"/>
            </w:tcBorders>
            <w:shd w:val="clear" w:color="auto" w:fill="FFFFFF"/>
            <w:vAlign w:val="center"/>
          </w:tcPr>
          <w:p w14:paraId="314E3DF0"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10</w:t>
            </w:r>
          </w:p>
        </w:tc>
        <w:tc>
          <w:tcPr>
            <w:tcW w:w="1400" w:type="pct"/>
            <w:tcBorders>
              <w:top w:val="nil"/>
              <w:left w:val="nil"/>
              <w:bottom w:val="single" w:sz="8" w:space="0" w:color="auto"/>
              <w:right w:val="single" w:sz="8" w:space="0" w:color="auto"/>
            </w:tcBorders>
            <w:shd w:val="clear" w:color="auto" w:fill="FFFFFF"/>
            <w:vAlign w:val="center"/>
          </w:tcPr>
          <w:p w14:paraId="21AAE9EB" w14:textId="77777777" w:rsidR="00087F95" w:rsidRDefault="006F3EFE">
            <w:pPr>
              <w:spacing w:before="120" w:after="120" w:line="234" w:lineRule="atLeast"/>
              <w:rPr>
                <w:color w:val="000000"/>
                <w:sz w:val="28"/>
                <w:szCs w:val="28"/>
                <w14:ligatures w14:val="none"/>
              </w:rPr>
            </w:pPr>
            <w:proofErr w:type="spellStart"/>
            <w:r>
              <w:rPr>
                <w:color w:val="000000"/>
                <w:sz w:val="28"/>
                <w:szCs w:val="28"/>
                <w14:ligatures w14:val="none"/>
              </w:rPr>
              <w:t>Bạc</w:t>
            </w:r>
            <w:proofErr w:type="spellEnd"/>
            <w:r>
              <w:rPr>
                <w:color w:val="000000"/>
                <w:sz w:val="28"/>
                <w:szCs w:val="28"/>
                <w14:ligatures w14:val="none"/>
              </w:rPr>
              <w:t xml:space="preserve"> </w:t>
            </w:r>
            <w:proofErr w:type="spellStart"/>
            <w:r>
              <w:rPr>
                <w:color w:val="000000"/>
                <w:sz w:val="28"/>
                <w:szCs w:val="28"/>
                <w14:ligatures w14:val="none"/>
              </w:rPr>
              <w:t>Liêu</w:t>
            </w:r>
            <w:proofErr w:type="spellEnd"/>
          </w:p>
        </w:tc>
        <w:tc>
          <w:tcPr>
            <w:tcW w:w="600" w:type="pct"/>
            <w:tcBorders>
              <w:top w:val="nil"/>
              <w:left w:val="nil"/>
              <w:bottom w:val="single" w:sz="8" w:space="0" w:color="auto"/>
              <w:right w:val="single" w:sz="8" w:space="0" w:color="auto"/>
            </w:tcBorders>
            <w:shd w:val="clear" w:color="auto" w:fill="FFFFFF"/>
            <w:vAlign w:val="center"/>
          </w:tcPr>
          <w:p w14:paraId="34DCAC05"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BL</w:t>
            </w:r>
          </w:p>
        </w:tc>
        <w:tc>
          <w:tcPr>
            <w:tcW w:w="450" w:type="pct"/>
            <w:tcBorders>
              <w:top w:val="nil"/>
              <w:left w:val="nil"/>
              <w:bottom w:val="single" w:sz="8" w:space="0" w:color="auto"/>
              <w:right w:val="single" w:sz="8" w:space="0" w:color="auto"/>
            </w:tcBorders>
            <w:shd w:val="clear" w:color="auto" w:fill="FFFFFF"/>
            <w:vAlign w:val="center"/>
          </w:tcPr>
          <w:p w14:paraId="10C018E1"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42</w:t>
            </w:r>
          </w:p>
        </w:tc>
        <w:tc>
          <w:tcPr>
            <w:tcW w:w="1450" w:type="pct"/>
            <w:tcBorders>
              <w:top w:val="nil"/>
              <w:left w:val="nil"/>
              <w:bottom w:val="single" w:sz="8" w:space="0" w:color="auto"/>
              <w:right w:val="single" w:sz="8" w:space="0" w:color="auto"/>
            </w:tcBorders>
            <w:shd w:val="clear" w:color="auto" w:fill="FFFFFF"/>
            <w:vAlign w:val="center"/>
          </w:tcPr>
          <w:p w14:paraId="34873A25" w14:textId="77777777" w:rsidR="00087F95" w:rsidRDefault="006F3EFE">
            <w:pPr>
              <w:spacing w:before="120" w:after="120" w:line="234" w:lineRule="atLeast"/>
              <w:rPr>
                <w:color w:val="000000"/>
                <w:sz w:val="28"/>
                <w:szCs w:val="28"/>
                <w14:ligatures w14:val="none"/>
              </w:rPr>
            </w:pPr>
            <w:proofErr w:type="spellStart"/>
            <w:r>
              <w:rPr>
                <w:color w:val="000000"/>
                <w:sz w:val="28"/>
                <w:szCs w:val="28"/>
                <w14:ligatures w14:val="none"/>
              </w:rPr>
              <w:t>Nghệ</w:t>
            </w:r>
            <w:proofErr w:type="spellEnd"/>
            <w:r>
              <w:rPr>
                <w:color w:val="000000"/>
                <w:sz w:val="28"/>
                <w:szCs w:val="28"/>
                <w14:ligatures w14:val="none"/>
              </w:rPr>
              <w:t xml:space="preserve"> An</w:t>
            </w:r>
          </w:p>
        </w:tc>
        <w:tc>
          <w:tcPr>
            <w:tcW w:w="550" w:type="pct"/>
            <w:tcBorders>
              <w:top w:val="nil"/>
              <w:left w:val="nil"/>
              <w:bottom w:val="single" w:sz="8" w:space="0" w:color="auto"/>
              <w:right w:val="single" w:sz="8" w:space="0" w:color="auto"/>
            </w:tcBorders>
            <w:shd w:val="clear" w:color="auto" w:fill="FFFFFF"/>
            <w:vAlign w:val="center"/>
          </w:tcPr>
          <w:p w14:paraId="42CE5F14"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NA</w:t>
            </w:r>
          </w:p>
        </w:tc>
      </w:tr>
      <w:tr w:rsidR="00087F95" w14:paraId="0F892E7F" w14:textId="77777777">
        <w:trPr>
          <w:tblCellSpacing w:w="0" w:type="dxa"/>
        </w:trPr>
        <w:tc>
          <w:tcPr>
            <w:tcW w:w="450" w:type="pct"/>
            <w:tcBorders>
              <w:top w:val="nil"/>
              <w:left w:val="single" w:sz="8" w:space="0" w:color="auto"/>
              <w:bottom w:val="single" w:sz="8" w:space="0" w:color="auto"/>
              <w:right w:val="single" w:sz="8" w:space="0" w:color="auto"/>
            </w:tcBorders>
            <w:shd w:val="clear" w:color="auto" w:fill="FFFFFF"/>
            <w:vAlign w:val="center"/>
          </w:tcPr>
          <w:p w14:paraId="7BE0C1B8"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11</w:t>
            </w:r>
          </w:p>
        </w:tc>
        <w:tc>
          <w:tcPr>
            <w:tcW w:w="1400" w:type="pct"/>
            <w:tcBorders>
              <w:top w:val="nil"/>
              <w:left w:val="nil"/>
              <w:bottom w:val="single" w:sz="8" w:space="0" w:color="auto"/>
              <w:right w:val="single" w:sz="8" w:space="0" w:color="auto"/>
            </w:tcBorders>
            <w:shd w:val="clear" w:color="auto" w:fill="FFFFFF"/>
            <w:vAlign w:val="center"/>
          </w:tcPr>
          <w:p w14:paraId="78749E83" w14:textId="77777777" w:rsidR="00087F95" w:rsidRDefault="006F3EFE">
            <w:pPr>
              <w:spacing w:before="120" w:after="120" w:line="234" w:lineRule="atLeast"/>
              <w:rPr>
                <w:color w:val="000000"/>
                <w:sz w:val="28"/>
                <w:szCs w:val="28"/>
                <w14:ligatures w14:val="none"/>
              </w:rPr>
            </w:pPr>
            <w:r>
              <w:rPr>
                <w:color w:val="000000"/>
                <w:sz w:val="28"/>
                <w:szCs w:val="28"/>
                <w14:ligatures w14:val="none"/>
              </w:rPr>
              <w:t>Bắc Ninh</w:t>
            </w:r>
          </w:p>
        </w:tc>
        <w:tc>
          <w:tcPr>
            <w:tcW w:w="600" w:type="pct"/>
            <w:tcBorders>
              <w:top w:val="nil"/>
              <w:left w:val="nil"/>
              <w:bottom w:val="single" w:sz="8" w:space="0" w:color="auto"/>
              <w:right w:val="single" w:sz="8" w:space="0" w:color="auto"/>
            </w:tcBorders>
            <w:shd w:val="clear" w:color="auto" w:fill="FFFFFF"/>
            <w:vAlign w:val="center"/>
          </w:tcPr>
          <w:p w14:paraId="2CF2034C"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BN</w:t>
            </w:r>
          </w:p>
        </w:tc>
        <w:tc>
          <w:tcPr>
            <w:tcW w:w="450" w:type="pct"/>
            <w:tcBorders>
              <w:top w:val="nil"/>
              <w:left w:val="nil"/>
              <w:bottom w:val="single" w:sz="8" w:space="0" w:color="auto"/>
              <w:right w:val="single" w:sz="8" w:space="0" w:color="auto"/>
            </w:tcBorders>
            <w:shd w:val="clear" w:color="auto" w:fill="FFFFFF"/>
            <w:vAlign w:val="center"/>
          </w:tcPr>
          <w:p w14:paraId="5B755040"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43</w:t>
            </w:r>
          </w:p>
        </w:tc>
        <w:tc>
          <w:tcPr>
            <w:tcW w:w="1450" w:type="pct"/>
            <w:tcBorders>
              <w:top w:val="nil"/>
              <w:left w:val="nil"/>
              <w:bottom w:val="single" w:sz="8" w:space="0" w:color="auto"/>
              <w:right w:val="single" w:sz="8" w:space="0" w:color="auto"/>
            </w:tcBorders>
            <w:shd w:val="clear" w:color="auto" w:fill="FFFFFF"/>
            <w:vAlign w:val="center"/>
          </w:tcPr>
          <w:p w14:paraId="3E9498B1" w14:textId="77777777" w:rsidR="00087F95" w:rsidRDefault="006F3EFE">
            <w:pPr>
              <w:spacing w:before="120" w:after="120" w:line="234" w:lineRule="atLeast"/>
              <w:rPr>
                <w:color w:val="000000"/>
                <w:sz w:val="28"/>
                <w:szCs w:val="28"/>
                <w14:ligatures w14:val="none"/>
              </w:rPr>
            </w:pPr>
            <w:r>
              <w:rPr>
                <w:color w:val="000000"/>
                <w:sz w:val="28"/>
                <w:szCs w:val="28"/>
                <w14:ligatures w14:val="none"/>
              </w:rPr>
              <w:t>Ninh Bình</w:t>
            </w:r>
          </w:p>
        </w:tc>
        <w:tc>
          <w:tcPr>
            <w:tcW w:w="550" w:type="pct"/>
            <w:tcBorders>
              <w:top w:val="nil"/>
              <w:left w:val="nil"/>
              <w:bottom w:val="single" w:sz="8" w:space="0" w:color="auto"/>
              <w:right w:val="single" w:sz="8" w:space="0" w:color="auto"/>
            </w:tcBorders>
            <w:shd w:val="clear" w:color="auto" w:fill="FFFFFF"/>
            <w:vAlign w:val="center"/>
          </w:tcPr>
          <w:p w14:paraId="65B2984A"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NB</w:t>
            </w:r>
          </w:p>
        </w:tc>
      </w:tr>
      <w:tr w:rsidR="00087F95" w14:paraId="0844EEDE" w14:textId="77777777">
        <w:trPr>
          <w:tblCellSpacing w:w="0" w:type="dxa"/>
        </w:trPr>
        <w:tc>
          <w:tcPr>
            <w:tcW w:w="450" w:type="pct"/>
            <w:tcBorders>
              <w:top w:val="nil"/>
              <w:left w:val="single" w:sz="8" w:space="0" w:color="auto"/>
              <w:bottom w:val="single" w:sz="8" w:space="0" w:color="auto"/>
              <w:right w:val="single" w:sz="8" w:space="0" w:color="auto"/>
            </w:tcBorders>
            <w:shd w:val="clear" w:color="auto" w:fill="FFFFFF"/>
            <w:vAlign w:val="center"/>
          </w:tcPr>
          <w:p w14:paraId="1CC968EC"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12</w:t>
            </w:r>
          </w:p>
        </w:tc>
        <w:tc>
          <w:tcPr>
            <w:tcW w:w="1400" w:type="pct"/>
            <w:tcBorders>
              <w:top w:val="nil"/>
              <w:left w:val="nil"/>
              <w:bottom w:val="single" w:sz="8" w:space="0" w:color="auto"/>
              <w:right w:val="single" w:sz="8" w:space="0" w:color="auto"/>
            </w:tcBorders>
            <w:shd w:val="clear" w:color="auto" w:fill="FFFFFF"/>
            <w:vAlign w:val="center"/>
          </w:tcPr>
          <w:p w14:paraId="75CAF4B5" w14:textId="77777777" w:rsidR="00087F95" w:rsidRDefault="006F3EFE">
            <w:pPr>
              <w:spacing w:before="120" w:after="120" w:line="234" w:lineRule="atLeast"/>
              <w:rPr>
                <w:color w:val="000000"/>
                <w:sz w:val="28"/>
                <w:szCs w:val="28"/>
                <w14:ligatures w14:val="none"/>
              </w:rPr>
            </w:pPr>
            <w:proofErr w:type="spellStart"/>
            <w:r>
              <w:rPr>
                <w:color w:val="000000"/>
                <w:sz w:val="28"/>
                <w:szCs w:val="28"/>
                <w14:ligatures w14:val="none"/>
              </w:rPr>
              <w:t>Bến</w:t>
            </w:r>
            <w:proofErr w:type="spellEnd"/>
            <w:r>
              <w:rPr>
                <w:color w:val="000000"/>
                <w:sz w:val="28"/>
                <w:szCs w:val="28"/>
                <w14:ligatures w14:val="none"/>
              </w:rPr>
              <w:t xml:space="preserve"> Tre</w:t>
            </w:r>
          </w:p>
        </w:tc>
        <w:tc>
          <w:tcPr>
            <w:tcW w:w="600" w:type="pct"/>
            <w:tcBorders>
              <w:top w:val="nil"/>
              <w:left w:val="nil"/>
              <w:bottom w:val="single" w:sz="8" w:space="0" w:color="auto"/>
              <w:right w:val="single" w:sz="8" w:space="0" w:color="auto"/>
            </w:tcBorders>
            <w:shd w:val="clear" w:color="auto" w:fill="FFFFFF"/>
            <w:vAlign w:val="center"/>
          </w:tcPr>
          <w:p w14:paraId="061AAED5"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BTR</w:t>
            </w:r>
          </w:p>
        </w:tc>
        <w:tc>
          <w:tcPr>
            <w:tcW w:w="450" w:type="pct"/>
            <w:tcBorders>
              <w:top w:val="nil"/>
              <w:left w:val="nil"/>
              <w:bottom w:val="single" w:sz="8" w:space="0" w:color="auto"/>
              <w:right w:val="single" w:sz="8" w:space="0" w:color="auto"/>
            </w:tcBorders>
            <w:shd w:val="clear" w:color="auto" w:fill="FFFFFF"/>
            <w:vAlign w:val="center"/>
          </w:tcPr>
          <w:p w14:paraId="48B1C438"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44</w:t>
            </w:r>
          </w:p>
        </w:tc>
        <w:tc>
          <w:tcPr>
            <w:tcW w:w="1450" w:type="pct"/>
            <w:tcBorders>
              <w:top w:val="nil"/>
              <w:left w:val="nil"/>
              <w:bottom w:val="single" w:sz="8" w:space="0" w:color="auto"/>
              <w:right w:val="single" w:sz="8" w:space="0" w:color="auto"/>
            </w:tcBorders>
            <w:shd w:val="clear" w:color="auto" w:fill="FFFFFF"/>
            <w:vAlign w:val="center"/>
          </w:tcPr>
          <w:p w14:paraId="66C183F0" w14:textId="77777777" w:rsidR="00087F95" w:rsidRDefault="006F3EFE">
            <w:pPr>
              <w:spacing w:before="120" w:after="120" w:line="234" w:lineRule="atLeast"/>
              <w:rPr>
                <w:color w:val="000000"/>
                <w:sz w:val="28"/>
                <w:szCs w:val="28"/>
                <w14:ligatures w14:val="none"/>
              </w:rPr>
            </w:pPr>
            <w:r>
              <w:rPr>
                <w:color w:val="000000"/>
                <w:sz w:val="28"/>
                <w:szCs w:val="28"/>
                <w14:ligatures w14:val="none"/>
              </w:rPr>
              <w:t xml:space="preserve">Ninh </w:t>
            </w:r>
            <w:proofErr w:type="spellStart"/>
            <w:r>
              <w:rPr>
                <w:color w:val="000000"/>
                <w:sz w:val="28"/>
                <w:szCs w:val="28"/>
                <w14:ligatures w14:val="none"/>
              </w:rPr>
              <w:t>Thuận</w:t>
            </w:r>
            <w:proofErr w:type="spellEnd"/>
          </w:p>
        </w:tc>
        <w:tc>
          <w:tcPr>
            <w:tcW w:w="550" w:type="pct"/>
            <w:tcBorders>
              <w:top w:val="nil"/>
              <w:left w:val="nil"/>
              <w:bottom w:val="single" w:sz="8" w:space="0" w:color="auto"/>
              <w:right w:val="single" w:sz="8" w:space="0" w:color="auto"/>
            </w:tcBorders>
            <w:shd w:val="clear" w:color="auto" w:fill="FFFFFF"/>
            <w:vAlign w:val="center"/>
          </w:tcPr>
          <w:p w14:paraId="28EF8819"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NT</w:t>
            </w:r>
          </w:p>
        </w:tc>
      </w:tr>
      <w:tr w:rsidR="00087F95" w14:paraId="6B204A4C" w14:textId="77777777">
        <w:trPr>
          <w:tblCellSpacing w:w="0" w:type="dxa"/>
        </w:trPr>
        <w:tc>
          <w:tcPr>
            <w:tcW w:w="450" w:type="pct"/>
            <w:tcBorders>
              <w:top w:val="nil"/>
              <w:left w:val="single" w:sz="8" w:space="0" w:color="auto"/>
              <w:bottom w:val="single" w:sz="8" w:space="0" w:color="auto"/>
              <w:right w:val="single" w:sz="8" w:space="0" w:color="auto"/>
            </w:tcBorders>
            <w:shd w:val="clear" w:color="auto" w:fill="FFFFFF"/>
            <w:vAlign w:val="center"/>
          </w:tcPr>
          <w:p w14:paraId="578C6E93"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13</w:t>
            </w:r>
          </w:p>
        </w:tc>
        <w:tc>
          <w:tcPr>
            <w:tcW w:w="1400" w:type="pct"/>
            <w:tcBorders>
              <w:top w:val="nil"/>
              <w:left w:val="nil"/>
              <w:bottom w:val="single" w:sz="8" w:space="0" w:color="auto"/>
              <w:right w:val="single" w:sz="8" w:space="0" w:color="auto"/>
            </w:tcBorders>
            <w:shd w:val="clear" w:color="auto" w:fill="FFFFFF"/>
            <w:vAlign w:val="center"/>
          </w:tcPr>
          <w:p w14:paraId="417AD285" w14:textId="77777777" w:rsidR="00087F95" w:rsidRDefault="006F3EFE">
            <w:pPr>
              <w:spacing w:before="120" w:after="120" w:line="234" w:lineRule="atLeast"/>
              <w:rPr>
                <w:color w:val="000000"/>
                <w:sz w:val="28"/>
                <w:szCs w:val="28"/>
                <w14:ligatures w14:val="none"/>
              </w:rPr>
            </w:pPr>
            <w:r>
              <w:rPr>
                <w:color w:val="000000"/>
                <w:sz w:val="28"/>
                <w:szCs w:val="28"/>
                <w14:ligatures w14:val="none"/>
              </w:rPr>
              <w:t>Bình Định</w:t>
            </w:r>
          </w:p>
        </w:tc>
        <w:tc>
          <w:tcPr>
            <w:tcW w:w="600" w:type="pct"/>
            <w:tcBorders>
              <w:top w:val="nil"/>
              <w:left w:val="nil"/>
              <w:bottom w:val="single" w:sz="8" w:space="0" w:color="auto"/>
              <w:right w:val="single" w:sz="8" w:space="0" w:color="auto"/>
            </w:tcBorders>
            <w:shd w:val="clear" w:color="auto" w:fill="FFFFFF"/>
            <w:vAlign w:val="center"/>
          </w:tcPr>
          <w:p w14:paraId="1FEB1F58"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BĐ</w:t>
            </w:r>
          </w:p>
        </w:tc>
        <w:tc>
          <w:tcPr>
            <w:tcW w:w="450" w:type="pct"/>
            <w:tcBorders>
              <w:top w:val="nil"/>
              <w:left w:val="nil"/>
              <w:bottom w:val="single" w:sz="8" w:space="0" w:color="auto"/>
              <w:right w:val="single" w:sz="8" w:space="0" w:color="auto"/>
            </w:tcBorders>
            <w:shd w:val="clear" w:color="auto" w:fill="FFFFFF"/>
            <w:vAlign w:val="center"/>
          </w:tcPr>
          <w:p w14:paraId="1A1E4372"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45</w:t>
            </w:r>
          </w:p>
        </w:tc>
        <w:tc>
          <w:tcPr>
            <w:tcW w:w="1450" w:type="pct"/>
            <w:tcBorders>
              <w:top w:val="nil"/>
              <w:left w:val="nil"/>
              <w:bottom w:val="single" w:sz="8" w:space="0" w:color="auto"/>
              <w:right w:val="single" w:sz="8" w:space="0" w:color="auto"/>
            </w:tcBorders>
            <w:shd w:val="clear" w:color="auto" w:fill="FFFFFF"/>
            <w:vAlign w:val="center"/>
          </w:tcPr>
          <w:p w14:paraId="160E230A" w14:textId="77777777" w:rsidR="00087F95" w:rsidRDefault="006F3EFE">
            <w:pPr>
              <w:spacing w:before="120" w:after="120" w:line="234" w:lineRule="atLeast"/>
              <w:rPr>
                <w:color w:val="000000"/>
                <w:sz w:val="28"/>
                <w:szCs w:val="28"/>
                <w14:ligatures w14:val="none"/>
              </w:rPr>
            </w:pPr>
            <w:proofErr w:type="spellStart"/>
            <w:r>
              <w:rPr>
                <w:color w:val="000000"/>
                <w:sz w:val="28"/>
                <w:szCs w:val="28"/>
                <w14:ligatures w14:val="none"/>
              </w:rPr>
              <w:t>Phú</w:t>
            </w:r>
            <w:proofErr w:type="spellEnd"/>
            <w:r>
              <w:rPr>
                <w:color w:val="000000"/>
                <w:sz w:val="28"/>
                <w:szCs w:val="28"/>
                <w14:ligatures w14:val="none"/>
              </w:rPr>
              <w:t xml:space="preserve"> Thọ</w:t>
            </w:r>
          </w:p>
        </w:tc>
        <w:tc>
          <w:tcPr>
            <w:tcW w:w="550" w:type="pct"/>
            <w:tcBorders>
              <w:top w:val="nil"/>
              <w:left w:val="nil"/>
              <w:bottom w:val="single" w:sz="8" w:space="0" w:color="auto"/>
              <w:right w:val="single" w:sz="8" w:space="0" w:color="auto"/>
            </w:tcBorders>
            <w:shd w:val="clear" w:color="auto" w:fill="FFFFFF"/>
            <w:vAlign w:val="center"/>
          </w:tcPr>
          <w:p w14:paraId="3762FA12"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PT</w:t>
            </w:r>
          </w:p>
        </w:tc>
      </w:tr>
      <w:tr w:rsidR="00087F95" w14:paraId="569B58C8" w14:textId="77777777">
        <w:trPr>
          <w:tblCellSpacing w:w="0" w:type="dxa"/>
        </w:trPr>
        <w:tc>
          <w:tcPr>
            <w:tcW w:w="450" w:type="pct"/>
            <w:tcBorders>
              <w:top w:val="nil"/>
              <w:left w:val="single" w:sz="8" w:space="0" w:color="auto"/>
              <w:bottom w:val="single" w:sz="8" w:space="0" w:color="auto"/>
              <w:right w:val="single" w:sz="8" w:space="0" w:color="auto"/>
            </w:tcBorders>
            <w:shd w:val="clear" w:color="auto" w:fill="FFFFFF"/>
            <w:vAlign w:val="center"/>
          </w:tcPr>
          <w:p w14:paraId="50CF2392"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14</w:t>
            </w:r>
          </w:p>
        </w:tc>
        <w:tc>
          <w:tcPr>
            <w:tcW w:w="1400" w:type="pct"/>
            <w:tcBorders>
              <w:top w:val="nil"/>
              <w:left w:val="nil"/>
              <w:bottom w:val="single" w:sz="8" w:space="0" w:color="auto"/>
              <w:right w:val="single" w:sz="8" w:space="0" w:color="auto"/>
            </w:tcBorders>
            <w:shd w:val="clear" w:color="auto" w:fill="FFFFFF"/>
            <w:vAlign w:val="center"/>
          </w:tcPr>
          <w:p w14:paraId="3594697D" w14:textId="77777777" w:rsidR="00087F95" w:rsidRDefault="006F3EFE">
            <w:pPr>
              <w:spacing w:before="120" w:after="120" w:line="234" w:lineRule="atLeast"/>
              <w:rPr>
                <w:color w:val="000000"/>
                <w:sz w:val="28"/>
                <w:szCs w:val="28"/>
                <w14:ligatures w14:val="none"/>
              </w:rPr>
            </w:pPr>
            <w:r>
              <w:rPr>
                <w:color w:val="000000"/>
                <w:sz w:val="28"/>
                <w:szCs w:val="28"/>
                <w14:ligatures w14:val="none"/>
              </w:rPr>
              <w:t>Bình Dương</w:t>
            </w:r>
          </w:p>
        </w:tc>
        <w:tc>
          <w:tcPr>
            <w:tcW w:w="600" w:type="pct"/>
            <w:tcBorders>
              <w:top w:val="nil"/>
              <w:left w:val="nil"/>
              <w:bottom w:val="single" w:sz="8" w:space="0" w:color="auto"/>
              <w:right w:val="single" w:sz="8" w:space="0" w:color="auto"/>
            </w:tcBorders>
            <w:shd w:val="clear" w:color="auto" w:fill="FFFFFF"/>
            <w:vAlign w:val="center"/>
          </w:tcPr>
          <w:p w14:paraId="199FA4E6"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BD</w:t>
            </w:r>
          </w:p>
        </w:tc>
        <w:tc>
          <w:tcPr>
            <w:tcW w:w="450" w:type="pct"/>
            <w:tcBorders>
              <w:top w:val="nil"/>
              <w:left w:val="nil"/>
              <w:bottom w:val="single" w:sz="8" w:space="0" w:color="auto"/>
              <w:right w:val="single" w:sz="8" w:space="0" w:color="auto"/>
            </w:tcBorders>
            <w:shd w:val="clear" w:color="auto" w:fill="FFFFFF"/>
            <w:vAlign w:val="center"/>
          </w:tcPr>
          <w:p w14:paraId="1C85BFC8"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46</w:t>
            </w:r>
          </w:p>
        </w:tc>
        <w:tc>
          <w:tcPr>
            <w:tcW w:w="1450" w:type="pct"/>
            <w:tcBorders>
              <w:top w:val="nil"/>
              <w:left w:val="nil"/>
              <w:bottom w:val="single" w:sz="8" w:space="0" w:color="auto"/>
              <w:right w:val="single" w:sz="8" w:space="0" w:color="auto"/>
            </w:tcBorders>
            <w:shd w:val="clear" w:color="auto" w:fill="FFFFFF"/>
            <w:vAlign w:val="center"/>
          </w:tcPr>
          <w:p w14:paraId="521B2649" w14:textId="77777777" w:rsidR="00087F95" w:rsidRDefault="006F3EFE">
            <w:pPr>
              <w:spacing w:before="120" w:after="120" w:line="234" w:lineRule="atLeast"/>
              <w:rPr>
                <w:color w:val="000000"/>
                <w:sz w:val="28"/>
                <w:szCs w:val="28"/>
                <w14:ligatures w14:val="none"/>
              </w:rPr>
            </w:pPr>
            <w:proofErr w:type="spellStart"/>
            <w:r>
              <w:rPr>
                <w:color w:val="000000"/>
                <w:sz w:val="28"/>
                <w:szCs w:val="28"/>
                <w14:ligatures w14:val="none"/>
              </w:rPr>
              <w:t>Phú</w:t>
            </w:r>
            <w:proofErr w:type="spellEnd"/>
            <w:r>
              <w:rPr>
                <w:color w:val="000000"/>
                <w:sz w:val="28"/>
                <w:szCs w:val="28"/>
                <w14:ligatures w14:val="none"/>
              </w:rPr>
              <w:t xml:space="preserve"> Yên</w:t>
            </w:r>
          </w:p>
        </w:tc>
        <w:tc>
          <w:tcPr>
            <w:tcW w:w="550" w:type="pct"/>
            <w:tcBorders>
              <w:top w:val="nil"/>
              <w:left w:val="nil"/>
              <w:bottom w:val="single" w:sz="8" w:space="0" w:color="auto"/>
              <w:right w:val="single" w:sz="8" w:space="0" w:color="auto"/>
            </w:tcBorders>
            <w:shd w:val="clear" w:color="auto" w:fill="FFFFFF"/>
            <w:vAlign w:val="center"/>
          </w:tcPr>
          <w:p w14:paraId="7698950F"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PY</w:t>
            </w:r>
          </w:p>
        </w:tc>
      </w:tr>
      <w:tr w:rsidR="00087F95" w14:paraId="26BE377D" w14:textId="77777777">
        <w:trPr>
          <w:tblCellSpacing w:w="0" w:type="dxa"/>
        </w:trPr>
        <w:tc>
          <w:tcPr>
            <w:tcW w:w="450" w:type="pct"/>
            <w:tcBorders>
              <w:top w:val="nil"/>
              <w:left w:val="single" w:sz="8" w:space="0" w:color="auto"/>
              <w:bottom w:val="single" w:sz="8" w:space="0" w:color="auto"/>
              <w:right w:val="single" w:sz="8" w:space="0" w:color="auto"/>
            </w:tcBorders>
            <w:shd w:val="clear" w:color="auto" w:fill="FFFFFF"/>
            <w:vAlign w:val="center"/>
          </w:tcPr>
          <w:p w14:paraId="20A9E612"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15</w:t>
            </w:r>
          </w:p>
        </w:tc>
        <w:tc>
          <w:tcPr>
            <w:tcW w:w="1400" w:type="pct"/>
            <w:tcBorders>
              <w:top w:val="nil"/>
              <w:left w:val="nil"/>
              <w:bottom w:val="single" w:sz="8" w:space="0" w:color="auto"/>
              <w:right w:val="single" w:sz="8" w:space="0" w:color="auto"/>
            </w:tcBorders>
            <w:shd w:val="clear" w:color="auto" w:fill="FFFFFF"/>
            <w:vAlign w:val="center"/>
          </w:tcPr>
          <w:p w14:paraId="30EC0C38" w14:textId="77777777" w:rsidR="00087F95" w:rsidRDefault="006F3EFE">
            <w:pPr>
              <w:spacing w:before="120" w:after="120" w:line="234" w:lineRule="atLeast"/>
              <w:rPr>
                <w:color w:val="000000"/>
                <w:sz w:val="28"/>
                <w:szCs w:val="28"/>
                <w14:ligatures w14:val="none"/>
              </w:rPr>
            </w:pPr>
            <w:r>
              <w:rPr>
                <w:color w:val="000000"/>
                <w:sz w:val="28"/>
                <w:szCs w:val="28"/>
                <w14:ligatures w14:val="none"/>
              </w:rPr>
              <w:t xml:space="preserve">Bình </w:t>
            </w:r>
            <w:proofErr w:type="spellStart"/>
            <w:r>
              <w:rPr>
                <w:color w:val="000000"/>
                <w:sz w:val="28"/>
                <w:szCs w:val="28"/>
                <w14:ligatures w14:val="none"/>
              </w:rPr>
              <w:t>Phước</w:t>
            </w:r>
            <w:proofErr w:type="spellEnd"/>
          </w:p>
        </w:tc>
        <w:tc>
          <w:tcPr>
            <w:tcW w:w="600" w:type="pct"/>
            <w:tcBorders>
              <w:top w:val="nil"/>
              <w:left w:val="nil"/>
              <w:bottom w:val="single" w:sz="8" w:space="0" w:color="auto"/>
              <w:right w:val="single" w:sz="8" w:space="0" w:color="auto"/>
            </w:tcBorders>
            <w:shd w:val="clear" w:color="auto" w:fill="FFFFFF"/>
            <w:vAlign w:val="center"/>
          </w:tcPr>
          <w:p w14:paraId="6A9D855A"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BP</w:t>
            </w:r>
          </w:p>
        </w:tc>
        <w:tc>
          <w:tcPr>
            <w:tcW w:w="450" w:type="pct"/>
            <w:tcBorders>
              <w:top w:val="nil"/>
              <w:left w:val="nil"/>
              <w:bottom w:val="single" w:sz="8" w:space="0" w:color="auto"/>
              <w:right w:val="single" w:sz="8" w:space="0" w:color="auto"/>
            </w:tcBorders>
            <w:shd w:val="clear" w:color="auto" w:fill="FFFFFF"/>
            <w:vAlign w:val="center"/>
          </w:tcPr>
          <w:p w14:paraId="3811B2B3"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47</w:t>
            </w:r>
          </w:p>
        </w:tc>
        <w:tc>
          <w:tcPr>
            <w:tcW w:w="1450" w:type="pct"/>
            <w:tcBorders>
              <w:top w:val="nil"/>
              <w:left w:val="nil"/>
              <w:bottom w:val="single" w:sz="8" w:space="0" w:color="auto"/>
              <w:right w:val="single" w:sz="8" w:space="0" w:color="auto"/>
            </w:tcBorders>
            <w:shd w:val="clear" w:color="auto" w:fill="FFFFFF"/>
            <w:vAlign w:val="center"/>
          </w:tcPr>
          <w:p w14:paraId="1A01512D" w14:textId="77777777" w:rsidR="00087F95" w:rsidRDefault="006F3EFE">
            <w:pPr>
              <w:spacing w:before="120" w:after="120" w:line="234" w:lineRule="atLeast"/>
              <w:rPr>
                <w:color w:val="000000"/>
                <w:sz w:val="28"/>
                <w:szCs w:val="28"/>
                <w14:ligatures w14:val="none"/>
              </w:rPr>
            </w:pPr>
            <w:r>
              <w:rPr>
                <w:color w:val="000000"/>
                <w:sz w:val="28"/>
                <w:szCs w:val="28"/>
                <w14:ligatures w14:val="none"/>
              </w:rPr>
              <w:t>Quảng Bình</w:t>
            </w:r>
          </w:p>
        </w:tc>
        <w:tc>
          <w:tcPr>
            <w:tcW w:w="550" w:type="pct"/>
            <w:tcBorders>
              <w:top w:val="nil"/>
              <w:left w:val="nil"/>
              <w:bottom w:val="single" w:sz="8" w:space="0" w:color="auto"/>
              <w:right w:val="single" w:sz="8" w:space="0" w:color="auto"/>
            </w:tcBorders>
            <w:shd w:val="clear" w:color="auto" w:fill="FFFFFF"/>
            <w:vAlign w:val="center"/>
          </w:tcPr>
          <w:p w14:paraId="3F93DE26"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QB</w:t>
            </w:r>
          </w:p>
        </w:tc>
      </w:tr>
      <w:tr w:rsidR="00087F95" w14:paraId="5722DAF1" w14:textId="77777777">
        <w:trPr>
          <w:tblCellSpacing w:w="0" w:type="dxa"/>
        </w:trPr>
        <w:tc>
          <w:tcPr>
            <w:tcW w:w="450" w:type="pct"/>
            <w:tcBorders>
              <w:top w:val="nil"/>
              <w:left w:val="single" w:sz="8" w:space="0" w:color="auto"/>
              <w:bottom w:val="single" w:sz="8" w:space="0" w:color="auto"/>
              <w:right w:val="single" w:sz="8" w:space="0" w:color="auto"/>
            </w:tcBorders>
            <w:shd w:val="clear" w:color="auto" w:fill="FFFFFF"/>
            <w:vAlign w:val="center"/>
          </w:tcPr>
          <w:p w14:paraId="6A638E86"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16</w:t>
            </w:r>
          </w:p>
        </w:tc>
        <w:tc>
          <w:tcPr>
            <w:tcW w:w="1400" w:type="pct"/>
            <w:tcBorders>
              <w:top w:val="nil"/>
              <w:left w:val="nil"/>
              <w:bottom w:val="single" w:sz="8" w:space="0" w:color="auto"/>
              <w:right w:val="single" w:sz="8" w:space="0" w:color="auto"/>
            </w:tcBorders>
            <w:shd w:val="clear" w:color="auto" w:fill="FFFFFF"/>
            <w:vAlign w:val="center"/>
          </w:tcPr>
          <w:p w14:paraId="085F9BE6" w14:textId="77777777" w:rsidR="00087F95" w:rsidRDefault="006F3EFE">
            <w:pPr>
              <w:spacing w:before="120" w:after="120" w:line="234" w:lineRule="atLeast"/>
              <w:rPr>
                <w:color w:val="000000"/>
                <w:sz w:val="28"/>
                <w:szCs w:val="28"/>
                <w14:ligatures w14:val="none"/>
              </w:rPr>
            </w:pPr>
            <w:r>
              <w:rPr>
                <w:color w:val="000000"/>
                <w:sz w:val="28"/>
                <w:szCs w:val="28"/>
                <w14:ligatures w14:val="none"/>
              </w:rPr>
              <w:t xml:space="preserve">Bình </w:t>
            </w:r>
            <w:proofErr w:type="spellStart"/>
            <w:r>
              <w:rPr>
                <w:color w:val="000000"/>
                <w:sz w:val="28"/>
                <w:szCs w:val="28"/>
                <w14:ligatures w14:val="none"/>
              </w:rPr>
              <w:t>Thuận</w:t>
            </w:r>
            <w:proofErr w:type="spellEnd"/>
          </w:p>
        </w:tc>
        <w:tc>
          <w:tcPr>
            <w:tcW w:w="600" w:type="pct"/>
            <w:tcBorders>
              <w:top w:val="nil"/>
              <w:left w:val="nil"/>
              <w:bottom w:val="single" w:sz="8" w:space="0" w:color="auto"/>
              <w:right w:val="single" w:sz="8" w:space="0" w:color="auto"/>
            </w:tcBorders>
            <w:shd w:val="clear" w:color="auto" w:fill="FFFFFF"/>
            <w:vAlign w:val="center"/>
          </w:tcPr>
          <w:p w14:paraId="56EC8BA3"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BTH</w:t>
            </w:r>
          </w:p>
        </w:tc>
        <w:tc>
          <w:tcPr>
            <w:tcW w:w="450" w:type="pct"/>
            <w:tcBorders>
              <w:top w:val="nil"/>
              <w:left w:val="nil"/>
              <w:bottom w:val="single" w:sz="8" w:space="0" w:color="auto"/>
              <w:right w:val="single" w:sz="8" w:space="0" w:color="auto"/>
            </w:tcBorders>
            <w:shd w:val="clear" w:color="auto" w:fill="FFFFFF"/>
            <w:vAlign w:val="center"/>
          </w:tcPr>
          <w:p w14:paraId="4BB5D830"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48</w:t>
            </w:r>
          </w:p>
        </w:tc>
        <w:tc>
          <w:tcPr>
            <w:tcW w:w="1450" w:type="pct"/>
            <w:tcBorders>
              <w:top w:val="nil"/>
              <w:left w:val="nil"/>
              <w:bottom w:val="single" w:sz="8" w:space="0" w:color="auto"/>
              <w:right w:val="single" w:sz="8" w:space="0" w:color="auto"/>
            </w:tcBorders>
            <w:shd w:val="clear" w:color="auto" w:fill="FFFFFF"/>
            <w:vAlign w:val="center"/>
          </w:tcPr>
          <w:p w14:paraId="1A337977" w14:textId="77777777" w:rsidR="00087F95" w:rsidRDefault="006F3EFE">
            <w:pPr>
              <w:spacing w:before="120" w:after="120" w:line="234" w:lineRule="atLeast"/>
              <w:rPr>
                <w:color w:val="000000"/>
                <w:sz w:val="28"/>
                <w:szCs w:val="28"/>
                <w14:ligatures w14:val="none"/>
              </w:rPr>
            </w:pPr>
            <w:r>
              <w:rPr>
                <w:color w:val="000000"/>
                <w:sz w:val="28"/>
                <w:szCs w:val="28"/>
                <w14:ligatures w14:val="none"/>
              </w:rPr>
              <w:t>Quảng Nam</w:t>
            </w:r>
          </w:p>
        </w:tc>
        <w:tc>
          <w:tcPr>
            <w:tcW w:w="550" w:type="pct"/>
            <w:tcBorders>
              <w:top w:val="nil"/>
              <w:left w:val="nil"/>
              <w:bottom w:val="single" w:sz="8" w:space="0" w:color="auto"/>
              <w:right w:val="single" w:sz="8" w:space="0" w:color="auto"/>
            </w:tcBorders>
            <w:shd w:val="clear" w:color="auto" w:fill="FFFFFF"/>
            <w:vAlign w:val="center"/>
          </w:tcPr>
          <w:p w14:paraId="43C77D68"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QNA</w:t>
            </w:r>
          </w:p>
        </w:tc>
      </w:tr>
      <w:tr w:rsidR="00087F95" w14:paraId="1E0AF411" w14:textId="77777777">
        <w:trPr>
          <w:tblCellSpacing w:w="0" w:type="dxa"/>
        </w:trPr>
        <w:tc>
          <w:tcPr>
            <w:tcW w:w="450" w:type="pct"/>
            <w:tcBorders>
              <w:top w:val="nil"/>
              <w:left w:val="single" w:sz="8" w:space="0" w:color="auto"/>
              <w:bottom w:val="single" w:sz="8" w:space="0" w:color="auto"/>
              <w:right w:val="single" w:sz="8" w:space="0" w:color="auto"/>
            </w:tcBorders>
            <w:shd w:val="clear" w:color="auto" w:fill="FFFFFF"/>
            <w:vAlign w:val="center"/>
          </w:tcPr>
          <w:p w14:paraId="6F36396C"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17</w:t>
            </w:r>
          </w:p>
        </w:tc>
        <w:tc>
          <w:tcPr>
            <w:tcW w:w="1400" w:type="pct"/>
            <w:tcBorders>
              <w:top w:val="nil"/>
              <w:left w:val="nil"/>
              <w:bottom w:val="single" w:sz="8" w:space="0" w:color="auto"/>
              <w:right w:val="single" w:sz="8" w:space="0" w:color="auto"/>
            </w:tcBorders>
            <w:shd w:val="clear" w:color="auto" w:fill="FFFFFF"/>
            <w:vAlign w:val="center"/>
          </w:tcPr>
          <w:p w14:paraId="0E45D754" w14:textId="77777777" w:rsidR="00087F95" w:rsidRDefault="006F3EFE">
            <w:pPr>
              <w:spacing w:before="120" w:after="120" w:line="234" w:lineRule="atLeast"/>
              <w:rPr>
                <w:color w:val="000000"/>
                <w:sz w:val="28"/>
                <w:szCs w:val="28"/>
                <w14:ligatures w14:val="none"/>
              </w:rPr>
            </w:pPr>
            <w:proofErr w:type="spellStart"/>
            <w:r>
              <w:rPr>
                <w:color w:val="000000"/>
                <w:sz w:val="28"/>
                <w:szCs w:val="28"/>
                <w14:ligatures w14:val="none"/>
              </w:rPr>
              <w:t>Cà</w:t>
            </w:r>
            <w:proofErr w:type="spellEnd"/>
            <w:r>
              <w:rPr>
                <w:color w:val="000000"/>
                <w:sz w:val="28"/>
                <w:szCs w:val="28"/>
                <w14:ligatures w14:val="none"/>
              </w:rPr>
              <w:t xml:space="preserve"> Mau</w:t>
            </w:r>
          </w:p>
        </w:tc>
        <w:tc>
          <w:tcPr>
            <w:tcW w:w="600" w:type="pct"/>
            <w:tcBorders>
              <w:top w:val="nil"/>
              <w:left w:val="nil"/>
              <w:bottom w:val="single" w:sz="8" w:space="0" w:color="auto"/>
              <w:right w:val="single" w:sz="8" w:space="0" w:color="auto"/>
            </w:tcBorders>
            <w:shd w:val="clear" w:color="auto" w:fill="FFFFFF"/>
            <w:vAlign w:val="center"/>
          </w:tcPr>
          <w:p w14:paraId="286264FE"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CM</w:t>
            </w:r>
          </w:p>
        </w:tc>
        <w:tc>
          <w:tcPr>
            <w:tcW w:w="450" w:type="pct"/>
            <w:tcBorders>
              <w:top w:val="nil"/>
              <w:left w:val="nil"/>
              <w:bottom w:val="single" w:sz="8" w:space="0" w:color="auto"/>
              <w:right w:val="single" w:sz="8" w:space="0" w:color="auto"/>
            </w:tcBorders>
            <w:shd w:val="clear" w:color="auto" w:fill="FFFFFF"/>
            <w:vAlign w:val="center"/>
          </w:tcPr>
          <w:p w14:paraId="61C935F2"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49</w:t>
            </w:r>
          </w:p>
        </w:tc>
        <w:tc>
          <w:tcPr>
            <w:tcW w:w="1450" w:type="pct"/>
            <w:tcBorders>
              <w:top w:val="nil"/>
              <w:left w:val="nil"/>
              <w:bottom w:val="single" w:sz="8" w:space="0" w:color="auto"/>
              <w:right w:val="single" w:sz="8" w:space="0" w:color="auto"/>
            </w:tcBorders>
            <w:shd w:val="clear" w:color="auto" w:fill="FFFFFF"/>
            <w:vAlign w:val="center"/>
          </w:tcPr>
          <w:p w14:paraId="7F275E4D" w14:textId="77777777" w:rsidR="00087F95" w:rsidRDefault="006F3EFE">
            <w:pPr>
              <w:spacing w:before="120" w:after="120" w:line="234" w:lineRule="atLeast"/>
              <w:rPr>
                <w:color w:val="000000"/>
                <w:sz w:val="28"/>
                <w:szCs w:val="28"/>
                <w14:ligatures w14:val="none"/>
              </w:rPr>
            </w:pPr>
            <w:r>
              <w:rPr>
                <w:color w:val="000000"/>
                <w:sz w:val="28"/>
                <w:szCs w:val="28"/>
                <w14:ligatures w14:val="none"/>
              </w:rPr>
              <w:t xml:space="preserve">Quảng </w:t>
            </w:r>
            <w:proofErr w:type="spellStart"/>
            <w:r>
              <w:rPr>
                <w:color w:val="000000"/>
                <w:sz w:val="28"/>
                <w:szCs w:val="28"/>
                <w14:ligatures w14:val="none"/>
              </w:rPr>
              <w:t>Ngãi</w:t>
            </w:r>
            <w:proofErr w:type="spellEnd"/>
          </w:p>
        </w:tc>
        <w:tc>
          <w:tcPr>
            <w:tcW w:w="550" w:type="pct"/>
            <w:tcBorders>
              <w:top w:val="nil"/>
              <w:left w:val="nil"/>
              <w:bottom w:val="single" w:sz="8" w:space="0" w:color="auto"/>
              <w:right w:val="single" w:sz="8" w:space="0" w:color="auto"/>
            </w:tcBorders>
            <w:shd w:val="clear" w:color="auto" w:fill="FFFFFF"/>
            <w:vAlign w:val="center"/>
          </w:tcPr>
          <w:p w14:paraId="2459A490"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QNG</w:t>
            </w:r>
          </w:p>
        </w:tc>
      </w:tr>
      <w:tr w:rsidR="00087F95" w14:paraId="697E6622" w14:textId="77777777">
        <w:trPr>
          <w:tblCellSpacing w:w="0" w:type="dxa"/>
        </w:trPr>
        <w:tc>
          <w:tcPr>
            <w:tcW w:w="450" w:type="pct"/>
            <w:tcBorders>
              <w:top w:val="nil"/>
              <w:left w:val="single" w:sz="8" w:space="0" w:color="auto"/>
              <w:bottom w:val="single" w:sz="8" w:space="0" w:color="auto"/>
              <w:right w:val="single" w:sz="8" w:space="0" w:color="auto"/>
            </w:tcBorders>
            <w:shd w:val="clear" w:color="auto" w:fill="FFFFFF"/>
            <w:vAlign w:val="center"/>
          </w:tcPr>
          <w:p w14:paraId="2541FC28"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18</w:t>
            </w:r>
          </w:p>
        </w:tc>
        <w:tc>
          <w:tcPr>
            <w:tcW w:w="1400" w:type="pct"/>
            <w:tcBorders>
              <w:top w:val="nil"/>
              <w:left w:val="nil"/>
              <w:bottom w:val="single" w:sz="8" w:space="0" w:color="auto"/>
              <w:right w:val="single" w:sz="8" w:space="0" w:color="auto"/>
            </w:tcBorders>
            <w:shd w:val="clear" w:color="auto" w:fill="FFFFFF"/>
            <w:vAlign w:val="center"/>
          </w:tcPr>
          <w:p w14:paraId="6F73450C" w14:textId="77777777" w:rsidR="00087F95" w:rsidRDefault="006F3EFE">
            <w:pPr>
              <w:spacing w:before="120" w:after="120" w:line="234" w:lineRule="atLeast"/>
              <w:rPr>
                <w:color w:val="000000"/>
                <w:sz w:val="28"/>
                <w:szCs w:val="28"/>
                <w14:ligatures w14:val="none"/>
              </w:rPr>
            </w:pPr>
            <w:proofErr w:type="spellStart"/>
            <w:r>
              <w:rPr>
                <w:color w:val="000000"/>
                <w:sz w:val="28"/>
                <w:szCs w:val="28"/>
                <w14:ligatures w14:val="none"/>
              </w:rPr>
              <w:t>Cần</w:t>
            </w:r>
            <w:proofErr w:type="spellEnd"/>
            <w:r>
              <w:rPr>
                <w:color w:val="000000"/>
                <w:sz w:val="28"/>
                <w:szCs w:val="28"/>
                <w14:ligatures w14:val="none"/>
              </w:rPr>
              <w:t xml:space="preserve"> Thơ</w:t>
            </w:r>
          </w:p>
        </w:tc>
        <w:tc>
          <w:tcPr>
            <w:tcW w:w="600" w:type="pct"/>
            <w:tcBorders>
              <w:top w:val="nil"/>
              <w:left w:val="nil"/>
              <w:bottom w:val="single" w:sz="8" w:space="0" w:color="auto"/>
              <w:right w:val="single" w:sz="8" w:space="0" w:color="auto"/>
            </w:tcBorders>
            <w:shd w:val="clear" w:color="auto" w:fill="FFFFFF"/>
            <w:vAlign w:val="center"/>
          </w:tcPr>
          <w:p w14:paraId="342CD83E"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CT</w:t>
            </w:r>
          </w:p>
        </w:tc>
        <w:tc>
          <w:tcPr>
            <w:tcW w:w="450" w:type="pct"/>
            <w:tcBorders>
              <w:top w:val="nil"/>
              <w:left w:val="nil"/>
              <w:bottom w:val="single" w:sz="8" w:space="0" w:color="auto"/>
              <w:right w:val="single" w:sz="8" w:space="0" w:color="auto"/>
            </w:tcBorders>
            <w:shd w:val="clear" w:color="auto" w:fill="FFFFFF"/>
            <w:vAlign w:val="center"/>
          </w:tcPr>
          <w:p w14:paraId="3770982B"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50</w:t>
            </w:r>
          </w:p>
        </w:tc>
        <w:tc>
          <w:tcPr>
            <w:tcW w:w="1450" w:type="pct"/>
            <w:tcBorders>
              <w:top w:val="nil"/>
              <w:left w:val="nil"/>
              <w:bottom w:val="single" w:sz="8" w:space="0" w:color="auto"/>
              <w:right w:val="single" w:sz="8" w:space="0" w:color="auto"/>
            </w:tcBorders>
            <w:shd w:val="clear" w:color="auto" w:fill="FFFFFF"/>
            <w:vAlign w:val="center"/>
          </w:tcPr>
          <w:p w14:paraId="758A74B2" w14:textId="77777777" w:rsidR="00087F95" w:rsidRDefault="006F3EFE">
            <w:pPr>
              <w:spacing w:before="120" w:after="120" w:line="234" w:lineRule="atLeast"/>
              <w:rPr>
                <w:color w:val="000000"/>
                <w:sz w:val="28"/>
                <w:szCs w:val="28"/>
                <w14:ligatures w14:val="none"/>
              </w:rPr>
            </w:pPr>
            <w:r>
              <w:rPr>
                <w:color w:val="000000"/>
                <w:sz w:val="28"/>
                <w:szCs w:val="28"/>
                <w14:ligatures w14:val="none"/>
              </w:rPr>
              <w:t>Quảng Ninh</w:t>
            </w:r>
          </w:p>
        </w:tc>
        <w:tc>
          <w:tcPr>
            <w:tcW w:w="550" w:type="pct"/>
            <w:tcBorders>
              <w:top w:val="nil"/>
              <w:left w:val="nil"/>
              <w:bottom w:val="single" w:sz="8" w:space="0" w:color="auto"/>
              <w:right w:val="single" w:sz="8" w:space="0" w:color="auto"/>
            </w:tcBorders>
            <w:shd w:val="clear" w:color="auto" w:fill="FFFFFF"/>
            <w:vAlign w:val="center"/>
          </w:tcPr>
          <w:p w14:paraId="5BABD104"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QNI</w:t>
            </w:r>
          </w:p>
        </w:tc>
      </w:tr>
      <w:tr w:rsidR="00087F95" w14:paraId="084BE890" w14:textId="77777777">
        <w:trPr>
          <w:tblCellSpacing w:w="0" w:type="dxa"/>
        </w:trPr>
        <w:tc>
          <w:tcPr>
            <w:tcW w:w="450" w:type="pct"/>
            <w:tcBorders>
              <w:top w:val="nil"/>
              <w:left w:val="single" w:sz="8" w:space="0" w:color="auto"/>
              <w:bottom w:val="single" w:sz="8" w:space="0" w:color="auto"/>
              <w:right w:val="single" w:sz="8" w:space="0" w:color="auto"/>
            </w:tcBorders>
            <w:shd w:val="clear" w:color="auto" w:fill="FFFFFF"/>
            <w:vAlign w:val="center"/>
          </w:tcPr>
          <w:p w14:paraId="312124D5"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19</w:t>
            </w:r>
          </w:p>
        </w:tc>
        <w:tc>
          <w:tcPr>
            <w:tcW w:w="1400" w:type="pct"/>
            <w:tcBorders>
              <w:top w:val="nil"/>
              <w:left w:val="nil"/>
              <w:bottom w:val="single" w:sz="8" w:space="0" w:color="auto"/>
              <w:right w:val="single" w:sz="8" w:space="0" w:color="auto"/>
            </w:tcBorders>
            <w:shd w:val="clear" w:color="auto" w:fill="FFFFFF"/>
            <w:vAlign w:val="center"/>
          </w:tcPr>
          <w:p w14:paraId="5F8ECA3B" w14:textId="77777777" w:rsidR="00087F95" w:rsidRDefault="006F3EFE">
            <w:pPr>
              <w:spacing w:before="120" w:after="120" w:line="234" w:lineRule="atLeast"/>
              <w:rPr>
                <w:color w:val="000000"/>
                <w:sz w:val="28"/>
                <w:szCs w:val="28"/>
                <w14:ligatures w14:val="none"/>
              </w:rPr>
            </w:pPr>
            <w:r>
              <w:rPr>
                <w:color w:val="000000"/>
                <w:sz w:val="28"/>
                <w:szCs w:val="28"/>
                <w14:ligatures w14:val="none"/>
              </w:rPr>
              <w:t xml:space="preserve">Cao </w:t>
            </w:r>
            <w:proofErr w:type="spellStart"/>
            <w:r>
              <w:rPr>
                <w:color w:val="000000"/>
                <w:sz w:val="28"/>
                <w:szCs w:val="28"/>
                <w14:ligatures w14:val="none"/>
              </w:rPr>
              <w:t>Bằng</w:t>
            </w:r>
            <w:proofErr w:type="spellEnd"/>
          </w:p>
        </w:tc>
        <w:tc>
          <w:tcPr>
            <w:tcW w:w="600" w:type="pct"/>
            <w:tcBorders>
              <w:top w:val="nil"/>
              <w:left w:val="nil"/>
              <w:bottom w:val="single" w:sz="8" w:space="0" w:color="auto"/>
              <w:right w:val="single" w:sz="8" w:space="0" w:color="auto"/>
            </w:tcBorders>
            <w:shd w:val="clear" w:color="auto" w:fill="FFFFFF"/>
            <w:vAlign w:val="center"/>
          </w:tcPr>
          <w:p w14:paraId="03F124E2"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CB</w:t>
            </w:r>
          </w:p>
        </w:tc>
        <w:tc>
          <w:tcPr>
            <w:tcW w:w="450" w:type="pct"/>
            <w:tcBorders>
              <w:top w:val="nil"/>
              <w:left w:val="nil"/>
              <w:bottom w:val="single" w:sz="8" w:space="0" w:color="auto"/>
              <w:right w:val="single" w:sz="8" w:space="0" w:color="auto"/>
            </w:tcBorders>
            <w:shd w:val="clear" w:color="auto" w:fill="FFFFFF"/>
            <w:vAlign w:val="center"/>
          </w:tcPr>
          <w:p w14:paraId="5520B7B5"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51</w:t>
            </w:r>
          </w:p>
        </w:tc>
        <w:tc>
          <w:tcPr>
            <w:tcW w:w="1450" w:type="pct"/>
            <w:tcBorders>
              <w:top w:val="nil"/>
              <w:left w:val="nil"/>
              <w:bottom w:val="single" w:sz="8" w:space="0" w:color="auto"/>
              <w:right w:val="single" w:sz="8" w:space="0" w:color="auto"/>
            </w:tcBorders>
            <w:shd w:val="clear" w:color="auto" w:fill="FFFFFF"/>
            <w:vAlign w:val="center"/>
          </w:tcPr>
          <w:p w14:paraId="63349124" w14:textId="77777777" w:rsidR="00087F95" w:rsidRDefault="006F3EFE">
            <w:pPr>
              <w:spacing w:before="120" w:after="120" w:line="234" w:lineRule="atLeast"/>
              <w:rPr>
                <w:color w:val="000000"/>
                <w:sz w:val="28"/>
                <w:szCs w:val="28"/>
                <w14:ligatures w14:val="none"/>
              </w:rPr>
            </w:pPr>
            <w:r>
              <w:rPr>
                <w:color w:val="000000"/>
                <w:sz w:val="28"/>
                <w:szCs w:val="28"/>
                <w14:ligatures w14:val="none"/>
              </w:rPr>
              <w:t xml:space="preserve">Quảng </w:t>
            </w:r>
            <w:proofErr w:type="spellStart"/>
            <w:r>
              <w:rPr>
                <w:color w:val="000000"/>
                <w:sz w:val="28"/>
                <w:szCs w:val="28"/>
                <w14:ligatures w14:val="none"/>
              </w:rPr>
              <w:t>Trị</w:t>
            </w:r>
            <w:proofErr w:type="spellEnd"/>
          </w:p>
        </w:tc>
        <w:tc>
          <w:tcPr>
            <w:tcW w:w="550" w:type="pct"/>
            <w:tcBorders>
              <w:top w:val="nil"/>
              <w:left w:val="nil"/>
              <w:bottom w:val="single" w:sz="8" w:space="0" w:color="auto"/>
              <w:right w:val="single" w:sz="8" w:space="0" w:color="auto"/>
            </w:tcBorders>
            <w:shd w:val="clear" w:color="auto" w:fill="FFFFFF"/>
            <w:vAlign w:val="center"/>
          </w:tcPr>
          <w:p w14:paraId="72B0EB9D"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QT</w:t>
            </w:r>
          </w:p>
        </w:tc>
      </w:tr>
      <w:tr w:rsidR="00087F95" w14:paraId="64C65455" w14:textId="77777777" w:rsidTr="005A7611">
        <w:trPr>
          <w:tblCellSpacing w:w="0" w:type="dxa"/>
        </w:trPr>
        <w:tc>
          <w:tcPr>
            <w:tcW w:w="450" w:type="pct"/>
            <w:tcBorders>
              <w:top w:val="single" w:sz="4" w:space="0" w:color="auto"/>
              <w:left w:val="single" w:sz="8" w:space="0" w:color="auto"/>
              <w:bottom w:val="single" w:sz="8" w:space="0" w:color="auto"/>
              <w:right w:val="single" w:sz="8" w:space="0" w:color="auto"/>
            </w:tcBorders>
            <w:shd w:val="clear" w:color="auto" w:fill="FFFFFF"/>
            <w:vAlign w:val="center"/>
          </w:tcPr>
          <w:p w14:paraId="63259FF9"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lastRenderedPageBreak/>
              <w:t>20</w:t>
            </w:r>
          </w:p>
        </w:tc>
        <w:tc>
          <w:tcPr>
            <w:tcW w:w="1400" w:type="pct"/>
            <w:tcBorders>
              <w:top w:val="single" w:sz="4" w:space="0" w:color="auto"/>
              <w:left w:val="nil"/>
              <w:bottom w:val="single" w:sz="8" w:space="0" w:color="auto"/>
              <w:right w:val="single" w:sz="8" w:space="0" w:color="auto"/>
            </w:tcBorders>
            <w:shd w:val="clear" w:color="auto" w:fill="FFFFFF"/>
            <w:vAlign w:val="center"/>
          </w:tcPr>
          <w:p w14:paraId="3576EE1F" w14:textId="77777777" w:rsidR="00087F95" w:rsidRDefault="006F3EFE">
            <w:pPr>
              <w:spacing w:before="120" w:after="120" w:line="234" w:lineRule="atLeast"/>
              <w:rPr>
                <w:color w:val="000000"/>
                <w:sz w:val="28"/>
                <w:szCs w:val="28"/>
                <w14:ligatures w14:val="none"/>
              </w:rPr>
            </w:pPr>
            <w:proofErr w:type="spellStart"/>
            <w:r>
              <w:rPr>
                <w:color w:val="000000"/>
                <w:sz w:val="28"/>
                <w:szCs w:val="28"/>
                <w14:ligatures w14:val="none"/>
              </w:rPr>
              <w:t>Đắk</w:t>
            </w:r>
            <w:proofErr w:type="spellEnd"/>
            <w:r>
              <w:rPr>
                <w:color w:val="000000"/>
                <w:sz w:val="28"/>
                <w:szCs w:val="28"/>
                <w14:ligatures w14:val="none"/>
              </w:rPr>
              <w:t xml:space="preserve"> </w:t>
            </w:r>
            <w:proofErr w:type="spellStart"/>
            <w:r>
              <w:rPr>
                <w:color w:val="000000"/>
                <w:sz w:val="28"/>
                <w:szCs w:val="28"/>
                <w14:ligatures w14:val="none"/>
              </w:rPr>
              <w:t>Lắk</w:t>
            </w:r>
            <w:proofErr w:type="spellEnd"/>
          </w:p>
        </w:tc>
        <w:tc>
          <w:tcPr>
            <w:tcW w:w="600" w:type="pct"/>
            <w:tcBorders>
              <w:top w:val="single" w:sz="4" w:space="0" w:color="auto"/>
              <w:left w:val="nil"/>
              <w:bottom w:val="single" w:sz="8" w:space="0" w:color="auto"/>
              <w:right w:val="single" w:sz="8" w:space="0" w:color="auto"/>
            </w:tcBorders>
            <w:shd w:val="clear" w:color="auto" w:fill="FFFFFF"/>
            <w:vAlign w:val="center"/>
          </w:tcPr>
          <w:p w14:paraId="2E99ECDC"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ĐL</w:t>
            </w:r>
          </w:p>
        </w:tc>
        <w:tc>
          <w:tcPr>
            <w:tcW w:w="450" w:type="pct"/>
            <w:tcBorders>
              <w:top w:val="single" w:sz="4" w:space="0" w:color="auto"/>
              <w:left w:val="nil"/>
              <w:bottom w:val="single" w:sz="8" w:space="0" w:color="auto"/>
              <w:right w:val="single" w:sz="8" w:space="0" w:color="auto"/>
            </w:tcBorders>
            <w:shd w:val="clear" w:color="auto" w:fill="FFFFFF"/>
            <w:vAlign w:val="center"/>
          </w:tcPr>
          <w:p w14:paraId="62208657"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52</w:t>
            </w:r>
          </w:p>
        </w:tc>
        <w:tc>
          <w:tcPr>
            <w:tcW w:w="1450" w:type="pct"/>
            <w:tcBorders>
              <w:top w:val="single" w:sz="4" w:space="0" w:color="auto"/>
              <w:left w:val="nil"/>
              <w:bottom w:val="single" w:sz="8" w:space="0" w:color="auto"/>
              <w:right w:val="single" w:sz="8" w:space="0" w:color="auto"/>
            </w:tcBorders>
            <w:shd w:val="clear" w:color="auto" w:fill="FFFFFF"/>
            <w:vAlign w:val="center"/>
          </w:tcPr>
          <w:p w14:paraId="14CEB051" w14:textId="77777777" w:rsidR="00087F95" w:rsidRDefault="006F3EFE">
            <w:pPr>
              <w:spacing w:before="120" w:after="120" w:line="234" w:lineRule="atLeast"/>
              <w:rPr>
                <w:color w:val="000000"/>
                <w:sz w:val="28"/>
                <w:szCs w:val="28"/>
                <w14:ligatures w14:val="none"/>
              </w:rPr>
            </w:pPr>
            <w:proofErr w:type="spellStart"/>
            <w:r>
              <w:rPr>
                <w:color w:val="000000"/>
                <w:sz w:val="28"/>
                <w:szCs w:val="28"/>
                <w14:ligatures w14:val="none"/>
              </w:rPr>
              <w:t>Sóc</w:t>
            </w:r>
            <w:proofErr w:type="spellEnd"/>
            <w:r>
              <w:rPr>
                <w:color w:val="000000"/>
                <w:sz w:val="28"/>
                <w:szCs w:val="28"/>
                <w14:ligatures w14:val="none"/>
              </w:rPr>
              <w:t xml:space="preserve"> </w:t>
            </w:r>
            <w:proofErr w:type="spellStart"/>
            <w:r>
              <w:rPr>
                <w:color w:val="000000"/>
                <w:sz w:val="28"/>
                <w:szCs w:val="28"/>
                <w14:ligatures w14:val="none"/>
              </w:rPr>
              <w:t>Trăng</w:t>
            </w:r>
            <w:proofErr w:type="spellEnd"/>
          </w:p>
        </w:tc>
        <w:tc>
          <w:tcPr>
            <w:tcW w:w="550" w:type="pct"/>
            <w:tcBorders>
              <w:top w:val="single" w:sz="4" w:space="0" w:color="auto"/>
              <w:left w:val="nil"/>
              <w:bottom w:val="single" w:sz="8" w:space="0" w:color="auto"/>
              <w:right w:val="single" w:sz="8" w:space="0" w:color="auto"/>
            </w:tcBorders>
            <w:shd w:val="clear" w:color="auto" w:fill="FFFFFF"/>
            <w:vAlign w:val="center"/>
          </w:tcPr>
          <w:p w14:paraId="584EDECD"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ST</w:t>
            </w:r>
          </w:p>
        </w:tc>
      </w:tr>
      <w:tr w:rsidR="00087F95" w14:paraId="7112BD9D" w14:textId="77777777">
        <w:trPr>
          <w:tblCellSpacing w:w="0" w:type="dxa"/>
        </w:trPr>
        <w:tc>
          <w:tcPr>
            <w:tcW w:w="450" w:type="pct"/>
            <w:tcBorders>
              <w:top w:val="nil"/>
              <w:left w:val="single" w:sz="8" w:space="0" w:color="auto"/>
              <w:bottom w:val="single" w:sz="8" w:space="0" w:color="auto"/>
              <w:right w:val="single" w:sz="8" w:space="0" w:color="auto"/>
            </w:tcBorders>
            <w:shd w:val="clear" w:color="auto" w:fill="FFFFFF"/>
            <w:vAlign w:val="center"/>
          </w:tcPr>
          <w:p w14:paraId="279E365E"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21</w:t>
            </w:r>
          </w:p>
        </w:tc>
        <w:tc>
          <w:tcPr>
            <w:tcW w:w="1400" w:type="pct"/>
            <w:tcBorders>
              <w:top w:val="nil"/>
              <w:left w:val="nil"/>
              <w:bottom w:val="single" w:sz="8" w:space="0" w:color="auto"/>
              <w:right w:val="single" w:sz="8" w:space="0" w:color="auto"/>
            </w:tcBorders>
            <w:shd w:val="clear" w:color="auto" w:fill="FFFFFF"/>
            <w:vAlign w:val="center"/>
          </w:tcPr>
          <w:p w14:paraId="7B9886CB" w14:textId="77777777" w:rsidR="00087F95" w:rsidRDefault="006F3EFE">
            <w:pPr>
              <w:spacing w:before="120" w:after="120" w:line="234" w:lineRule="atLeast"/>
              <w:rPr>
                <w:color w:val="000000"/>
                <w:sz w:val="28"/>
                <w:szCs w:val="28"/>
                <w14:ligatures w14:val="none"/>
              </w:rPr>
            </w:pPr>
            <w:proofErr w:type="spellStart"/>
            <w:r>
              <w:rPr>
                <w:color w:val="000000"/>
                <w:sz w:val="28"/>
                <w:szCs w:val="28"/>
                <w14:ligatures w14:val="none"/>
              </w:rPr>
              <w:t>Đắk</w:t>
            </w:r>
            <w:proofErr w:type="spellEnd"/>
            <w:r>
              <w:rPr>
                <w:color w:val="000000"/>
                <w:sz w:val="28"/>
                <w:szCs w:val="28"/>
                <w14:ligatures w14:val="none"/>
              </w:rPr>
              <w:t xml:space="preserve"> </w:t>
            </w:r>
            <w:proofErr w:type="spellStart"/>
            <w:r>
              <w:rPr>
                <w:color w:val="000000"/>
                <w:sz w:val="28"/>
                <w:szCs w:val="28"/>
                <w14:ligatures w14:val="none"/>
              </w:rPr>
              <w:t>Nông</w:t>
            </w:r>
            <w:proofErr w:type="spellEnd"/>
          </w:p>
        </w:tc>
        <w:tc>
          <w:tcPr>
            <w:tcW w:w="600" w:type="pct"/>
            <w:tcBorders>
              <w:top w:val="nil"/>
              <w:left w:val="nil"/>
              <w:bottom w:val="single" w:sz="8" w:space="0" w:color="auto"/>
              <w:right w:val="single" w:sz="8" w:space="0" w:color="auto"/>
            </w:tcBorders>
            <w:shd w:val="clear" w:color="auto" w:fill="FFFFFF"/>
            <w:vAlign w:val="center"/>
          </w:tcPr>
          <w:p w14:paraId="25780100"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ĐNO</w:t>
            </w:r>
          </w:p>
        </w:tc>
        <w:tc>
          <w:tcPr>
            <w:tcW w:w="450" w:type="pct"/>
            <w:tcBorders>
              <w:top w:val="nil"/>
              <w:left w:val="nil"/>
              <w:bottom w:val="single" w:sz="8" w:space="0" w:color="auto"/>
              <w:right w:val="single" w:sz="8" w:space="0" w:color="auto"/>
            </w:tcBorders>
            <w:shd w:val="clear" w:color="auto" w:fill="FFFFFF"/>
            <w:vAlign w:val="center"/>
          </w:tcPr>
          <w:p w14:paraId="07CB1C2B"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53</w:t>
            </w:r>
          </w:p>
        </w:tc>
        <w:tc>
          <w:tcPr>
            <w:tcW w:w="1450" w:type="pct"/>
            <w:tcBorders>
              <w:top w:val="nil"/>
              <w:left w:val="nil"/>
              <w:bottom w:val="single" w:sz="8" w:space="0" w:color="auto"/>
              <w:right w:val="single" w:sz="8" w:space="0" w:color="auto"/>
            </w:tcBorders>
            <w:shd w:val="clear" w:color="auto" w:fill="FFFFFF"/>
            <w:vAlign w:val="center"/>
          </w:tcPr>
          <w:p w14:paraId="160455D2" w14:textId="77777777" w:rsidR="00087F95" w:rsidRDefault="006F3EFE">
            <w:pPr>
              <w:spacing w:before="120" w:after="120" w:line="234" w:lineRule="atLeast"/>
              <w:rPr>
                <w:color w:val="000000"/>
                <w:sz w:val="28"/>
                <w:szCs w:val="28"/>
                <w14:ligatures w14:val="none"/>
              </w:rPr>
            </w:pPr>
            <w:r>
              <w:rPr>
                <w:color w:val="000000"/>
                <w:sz w:val="28"/>
                <w:szCs w:val="28"/>
                <w14:ligatures w14:val="none"/>
              </w:rPr>
              <w:t>Sơn La</w:t>
            </w:r>
          </w:p>
        </w:tc>
        <w:tc>
          <w:tcPr>
            <w:tcW w:w="550" w:type="pct"/>
            <w:tcBorders>
              <w:top w:val="nil"/>
              <w:left w:val="nil"/>
              <w:bottom w:val="single" w:sz="8" w:space="0" w:color="auto"/>
              <w:right w:val="single" w:sz="8" w:space="0" w:color="auto"/>
            </w:tcBorders>
            <w:shd w:val="clear" w:color="auto" w:fill="FFFFFF"/>
            <w:vAlign w:val="center"/>
          </w:tcPr>
          <w:p w14:paraId="3F5D159B"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SL</w:t>
            </w:r>
          </w:p>
        </w:tc>
      </w:tr>
      <w:tr w:rsidR="00087F95" w14:paraId="039E8264" w14:textId="77777777">
        <w:trPr>
          <w:tblCellSpacing w:w="0" w:type="dxa"/>
        </w:trPr>
        <w:tc>
          <w:tcPr>
            <w:tcW w:w="450" w:type="pct"/>
            <w:tcBorders>
              <w:top w:val="nil"/>
              <w:left w:val="single" w:sz="8" w:space="0" w:color="auto"/>
              <w:bottom w:val="single" w:sz="8" w:space="0" w:color="auto"/>
              <w:right w:val="single" w:sz="8" w:space="0" w:color="auto"/>
            </w:tcBorders>
            <w:shd w:val="clear" w:color="auto" w:fill="FFFFFF"/>
            <w:vAlign w:val="center"/>
          </w:tcPr>
          <w:p w14:paraId="770115DC"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22</w:t>
            </w:r>
          </w:p>
        </w:tc>
        <w:tc>
          <w:tcPr>
            <w:tcW w:w="1400" w:type="pct"/>
            <w:tcBorders>
              <w:top w:val="nil"/>
              <w:left w:val="nil"/>
              <w:bottom w:val="single" w:sz="8" w:space="0" w:color="auto"/>
              <w:right w:val="single" w:sz="8" w:space="0" w:color="auto"/>
            </w:tcBorders>
            <w:shd w:val="clear" w:color="auto" w:fill="FFFFFF"/>
            <w:vAlign w:val="center"/>
          </w:tcPr>
          <w:p w14:paraId="7FB0936D" w14:textId="77777777" w:rsidR="00087F95" w:rsidRDefault="006F3EFE">
            <w:pPr>
              <w:spacing w:before="120" w:after="120" w:line="234" w:lineRule="atLeast"/>
              <w:rPr>
                <w:color w:val="000000"/>
                <w:sz w:val="28"/>
                <w:szCs w:val="28"/>
                <w14:ligatures w14:val="none"/>
              </w:rPr>
            </w:pPr>
            <w:proofErr w:type="spellStart"/>
            <w:r>
              <w:rPr>
                <w:color w:val="000000"/>
                <w:sz w:val="28"/>
                <w:szCs w:val="28"/>
                <w14:ligatures w14:val="none"/>
              </w:rPr>
              <w:t>Điện</w:t>
            </w:r>
            <w:proofErr w:type="spellEnd"/>
            <w:r>
              <w:rPr>
                <w:color w:val="000000"/>
                <w:sz w:val="28"/>
                <w:szCs w:val="28"/>
                <w14:ligatures w14:val="none"/>
              </w:rPr>
              <w:t xml:space="preserve"> </w:t>
            </w:r>
            <w:proofErr w:type="spellStart"/>
            <w:r>
              <w:rPr>
                <w:color w:val="000000"/>
                <w:sz w:val="28"/>
                <w:szCs w:val="28"/>
                <w14:ligatures w14:val="none"/>
              </w:rPr>
              <w:t>Biên</w:t>
            </w:r>
            <w:proofErr w:type="spellEnd"/>
          </w:p>
        </w:tc>
        <w:tc>
          <w:tcPr>
            <w:tcW w:w="600" w:type="pct"/>
            <w:tcBorders>
              <w:top w:val="nil"/>
              <w:left w:val="nil"/>
              <w:bottom w:val="single" w:sz="8" w:space="0" w:color="auto"/>
              <w:right w:val="single" w:sz="8" w:space="0" w:color="auto"/>
            </w:tcBorders>
            <w:shd w:val="clear" w:color="auto" w:fill="FFFFFF"/>
            <w:vAlign w:val="center"/>
          </w:tcPr>
          <w:p w14:paraId="3414BC34"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ĐB</w:t>
            </w:r>
          </w:p>
        </w:tc>
        <w:tc>
          <w:tcPr>
            <w:tcW w:w="450" w:type="pct"/>
            <w:tcBorders>
              <w:top w:val="nil"/>
              <w:left w:val="nil"/>
              <w:bottom w:val="single" w:sz="8" w:space="0" w:color="auto"/>
              <w:right w:val="single" w:sz="8" w:space="0" w:color="auto"/>
            </w:tcBorders>
            <w:shd w:val="clear" w:color="auto" w:fill="FFFFFF"/>
            <w:vAlign w:val="center"/>
          </w:tcPr>
          <w:p w14:paraId="1A84D742"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54</w:t>
            </w:r>
          </w:p>
        </w:tc>
        <w:tc>
          <w:tcPr>
            <w:tcW w:w="1450" w:type="pct"/>
            <w:tcBorders>
              <w:top w:val="nil"/>
              <w:left w:val="nil"/>
              <w:bottom w:val="single" w:sz="8" w:space="0" w:color="auto"/>
              <w:right w:val="single" w:sz="8" w:space="0" w:color="auto"/>
            </w:tcBorders>
            <w:shd w:val="clear" w:color="auto" w:fill="FFFFFF"/>
            <w:vAlign w:val="center"/>
          </w:tcPr>
          <w:p w14:paraId="7542B393" w14:textId="77777777" w:rsidR="00087F95" w:rsidRDefault="006F3EFE">
            <w:pPr>
              <w:spacing w:before="120" w:after="120" w:line="234" w:lineRule="atLeast"/>
              <w:rPr>
                <w:color w:val="000000"/>
                <w:sz w:val="28"/>
                <w:szCs w:val="28"/>
                <w14:ligatures w14:val="none"/>
              </w:rPr>
            </w:pPr>
            <w:r>
              <w:rPr>
                <w:color w:val="000000"/>
                <w:sz w:val="28"/>
                <w:szCs w:val="28"/>
                <w14:ligatures w14:val="none"/>
              </w:rPr>
              <w:t>Tây Ninh</w:t>
            </w:r>
          </w:p>
        </w:tc>
        <w:tc>
          <w:tcPr>
            <w:tcW w:w="550" w:type="pct"/>
            <w:tcBorders>
              <w:top w:val="nil"/>
              <w:left w:val="nil"/>
              <w:bottom w:val="single" w:sz="8" w:space="0" w:color="auto"/>
              <w:right w:val="single" w:sz="8" w:space="0" w:color="auto"/>
            </w:tcBorders>
            <w:shd w:val="clear" w:color="auto" w:fill="FFFFFF"/>
            <w:vAlign w:val="center"/>
          </w:tcPr>
          <w:p w14:paraId="1AEFFBE0"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TNI</w:t>
            </w:r>
          </w:p>
        </w:tc>
      </w:tr>
      <w:tr w:rsidR="00087F95" w14:paraId="4E7E2704" w14:textId="77777777">
        <w:trPr>
          <w:tblCellSpacing w:w="0" w:type="dxa"/>
        </w:trPr>
        <w:tc>
          <w:tcPr>
            <w:tcW w:w="450" w:type="pct"/>
            <w:tcBorders>
              <w:top w:val="nil"/>
              <w:left w:val="single" w:sz="8" w:space="0" w:color="auto"/>
              <w:bottom w:val="single" w:sz="8" w:space="0" w:color="auto"/>
              <w:right w:val="single" w:sz="8" w:space="0" w:color="auto"/>
            </w:tcBorders>
            <w:shd w:val="clear" w:color="auto" w:fill="FFFFFF"/>
            <w:vAlign w:val="center"/>
          </w:tcPr>
          <w:p w14:paraId="72FCEAC6"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23</w:t>
            </w:r>
          </w:p>
        </w:tc>
        <w:tc>
          <w:tcPr>
            <w:tcW w:w="1400" w:type="pct"/>
            <w:tcBorders>
              <w:top w:val="nil"/>
              <w:left w:val="nil"/>
              <w:bottom w:val="single" w:sz="8" w:space="0" w:color="auto"/>
              <w:right w:val="single" w:sz="8" w:space="0" w:color="auto"/>
            </w:tcBorders>
            <w:shd w:val="clear" w:color="auto" w:fill="FFFFFF"/>
            <w:vAlign w:val="center"/>
          </w:tcPr>
          <w:p w14:paraId="6BC7B3D3" w14:textId="77777777" w:rsidR="00087F95" w:rsidRDefault="006F3EFE">
            <w:pPr>
              <w:spacing w:before="120" w:after="120" w:line="234" w:lineRule="atLeast"/>
              <w:rPr>
                <w:color w:val="000000"/>
                <w:sz w:val="28"/>
                <w:szCs w:val="28"/>
                <w14:ligatures w14:val="none"/>
              </w:rPr>
            </w:pPr>
            <w:proofErr w:type="spellStart"/>
            <w:r>
              <w:rPr>
                <w:color w:val="000000"/>
                <w:sz w:val="28"/>
                <w:szCs w:val="28"/>
                <w14:ligatures w14:val="none"/>
              </w:rPr>
              <w:t>Đồng</w:t>
            </w:r>
            <w:proofErr w:type="spellEnd"/>
            <w:r>
              <w:rPr>
                <w:color w:val="000000"/>
                <w:sz w:val="28"/>
                <w:szCs w:val="28"/>
                <w14:ligatures w14:val="none"/>
              </w:rPr>
              <w:t xml:space="preserve"> Nai</w:t>
            </w:r>
          </w:p>
        </w:tc>
        <w:tc>
          <w:tcPr>
            <w:tcW w:w="600" w:type="pct"/>
            <w:tcBorders>
              <w:top w:val="nil"/>
              <w:left w:val="nil"/>
              <w:bottom w:val="single" w:sz="8" w:space="0" w:color="auto"/>
              <w:right w:val="single" w:sz="8" w:space="0" w:color="auto"/>
            </w:tcBorders>
            <w:shd w:val="clear" w:color="auto" w:fill="FFFFFF"/>
            <w:vAlign w:val="center"/>
          </w:tcPr>
          <w:p w14:paraId="674A9644"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ĐNAI</w:t>
            </w:r>
          </w:p>
        </w:tc>
        <w:tc>
          <w:tcPr>
            <w:tcW w:w="450" w:type="pct"/>
            <w:tcBorders>
              <w:top w:val="nil"/>
              <w:left w:val="nil"/>
              <w:bottom w:val="single" w:sz="8" w:space="0" w:color="auto"/>
              <w:right w:val="single" w:sz="8" w:space="0" w:color="auto"/>
            </w:tcBorders>
            <w:shd w:val="clear" w:color="auto" w:fill="FFFFFF"/>
            <w:vAlign w:val="center"/>
          </w:tcPr>
          <w:p w14:paraId="3373AF35"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55</w:t>
            </w:r>
          </w:p>
        </w:tc>
        <w:tc>
          <w:tcPr>
            <w:tcW w:w="1450" w:type="pct"/>
            <w:tcBorders>
              <w:top w:val="nil"/>
              <w:left w:val="nil"/>
              <w:bottom w:val="single" w:sz="8" w:space="0" w:color="auto"/>
              <w:right w:val="single" w:sz="8" w:space="0" w:color="auto"/>
            </w:tcBorders>
            <w:shd w:val="clear" w:color="auto" w:fill="FFFFFF"/>
            <w:vAlign w:val="center"/>
          </w:tcPr>
          <w:p w14:paraId="78154B6F" w14:textId="77777777" w:rsidR="00087F95" w:rsidRDefault="006F3EFE">
            <w:pPr>
              <w:spacing w:before="120" w:after="120" w:line="234" w:lineRule="atLeast"/>
              <w:rPr>
                <w:color w:val="000000"/>
                <w:sz w:val="28"/>
                <w:szCs w:val="28"/>
                <w14:ligatures w14:val="none"/>
              </w:rPr>
            </w:pPr>
            <w:r>
              <w:rPr>
                <w:color w:val="000000"/>
                <w:sz w:val="28"/>
                <w:szCs w:val="28"/>
                <w14:ligatures w14:val="none"/>
              </w:rPr>
              <w:t>Thái Bình</w:t>
            </w:r>
          </w:p>
        </w:tc>
        <w:tc>
          <w:tcPr>
            <w:tcW w:w="550" w:type="pct"/>
            <w:tcBorders>
              <w:top w:val="nil"/>
              <w:left w:val="nil"/>
              <w:bottom w:val="single" w:sz="8" w:space="0" w:color="auto"/>
              <w:right w:val="single" w:sz="8" w:space="0" w:color="auto"/>
            </w:tcBorders>
            <w:shd w:val="clear" w:color="auto" w:fill="FFFFFF"/>
            <w:vAlign w:val="center"/>
          </w:tcPr>
          <w:p w14:paraId="63FBD097"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TB</w:t>
            </w:r>
          </w:p>
        </w:tc>
      </w:tr>
      <w:tr w:rsidR="00087F95" w14:paraId="5FB95104" w14:textId="77777777">
        <w:trPr>
          <w:tblCellSpacing w:w="0" w:type="dxa"/>
        </w:trPr>
        <w:tc>
          <w:tcPr>
            <w:tcW w:w="450" w:type="pct"/>
            <w:tcBorders>
              <w:top w:val="nil"/>
              <w:left w:val="single" w:sz="8" w:space="0" w:color="auto"/>
              <w:bottom w:val="single" w:sz="8" w:space="0" w:color="auto"/>
              <w:right w:val="single" w:sz="8" w:space="0" w:color="auto"/>
            </w:tcBorders>
            <w:shd w:val="clear" w:color="auto" w:fill="FFFFFF"/>
            <w:vAlign w:val="center"/>
          </w:tcPr>
          <w:p w14:paraId="58ABAF73"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24</w:t>
            </w:r>
          </w:p>
        </w:tc>
        <w:tc>
          <w:tcPr>
            <w:tcW w:w="1400" w:type="pct"/>
            <w:tcBorders>
              <w:top w:val="nil"/>
              <w:left w:val="nil"/>
              <w:bottom w:val="single" w:sz="8" w:space="0" w:color="auto"/>
              <w:right w:val="single" w:sz="8" w:space="0" w:color="auto"/>
            </w:tcBorders>
            <w:shd w:val="clear" w:color="auto" w:fill="FFFFFF"/>
            <w:vAlign w:val="center"/>
          </w:tcPr>
          <w:p w14:paraId="4D76B74D" w14:textId="77777777" w:rsidR="00087F95" w:rsidRDefault="006F3EFE">
            <w:pPr>
              <w:spacing w:before="120" w:after="120" w:line="234" w:lineRule="atLeast"/>
              <w:rPr>
                <w:color w:val="000000"/>
                <w:sz w:val="28"/>
                <w:szCs w:val="28"/>
                <w14:ligatures w14:val="none"/>
              </w:rPr>
            </w:pPr>
            <w:proofErr w:type="spellStart"/>
            <w:r>
              <w:rPr>
                <w:color w:val="000000"/>
                <w:sz w:val="28"/>
                <w:szCs w:val="28"/>
                <w14:ligatures w14:val="none"/>
              </w:rPr>
              <w:t>Đồng</w:t>
            </w:r>
            <w:proofErr w:type="spellEnd"/>
            <w:r>
              <w:rPr>
                <w:color w:val="000000"/>
                <w:sz w:val="28"/>
                <w:szCs w:val="28"/>
                <w14:ligatures w14:val="none"/>
              </w:rPr>
              <w:t xml:space="preserve"> </w:t>
            </w:r>
            <w:proofErr w:type="spellStart"/>
            <w:r>
              <w:rPr>
                <w:color w:val="000000"/>
                <w:sz w:val="28"/>
                <w:szCs w:val="28"/>
                <w14:ligatures w14:val="none"/>
              </w:rPr>
              <w:t>Tháp</w:t>
            </w:r>
            <w:proofErr w:type="spellEnd"/>
          </w:p>
        </w:tc>
        <w:tc>
          <w:tcPr>
            <w:tcW w:w="600" w:type="pct"/>
            <w:tcBorders>
              <w:top w:val="nil"/>
              <w:left w:val="nil"/>
              <w:bottom w:val="single" w:sz="8" w:space="0" w:color="auto"/>
              <w:right w:val="single" w:sz="8" w:space="0" w:color="auto"/>
            </w:tcBorders>
            <w:shd w:val="clear" w:color="auto" w:fill="FFFFFF"/>
            <w:vAlign w:val="center"/>
          </w:tcPr>
          <w:p w14:paraId="5E62EDB9"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ĐT</w:t>
            </w:r>
          </w:p>
        </w:tc>
        <w:tc>
          <w:tcPr>
            <w:tcW w:w="450" w:type="pct"/>
            <w:tcBorders>
              <w:top w:val="nil"/>
              <w:left w:val="nil"/>
              <w:bottom w:val="single" w:sz="8" w:space="0" w:color="auto"/>
              <w:right w:val="single" w:sz="8" w:space="0" w:color="auto"/>
            </w:tcBorders>
            <w:shd w:val="clear" w:color="auto" w:fill="FFFFFF"/>
            <w:vAlign w:val="center"/>
          </w:tcPr>
          <w:p w14:paraId="1446A980"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56</w:t>
            </w:r>
          </w:p>
        </w:tc>
        <w:tc>
          <w:tcPr>
            <w:tcW w:w="1450" w:type="pct"/>
            <w:tcBorders>
              <w:top w:val="nil"/>
              <w:left w:val="nil"/>
              <w:bottom w:val="single" w:sz="8" w:space="0" w:color="auto"/>
              <w:right w:val="single" w:sz="8" w:space="0" w:color="auto"/>
            </w:tcBorders>
            <w:shd w:val="clear" w:color="auto" w:fill="FFFFFF"/>
            <w:vAlign w:val="center"/>
          </w:tcPr>
          <w:p w14:paraId="75E15E6D" w14:textId="77777777" w:rsidR="00087F95" w:rsidRDefault="006F3EFE">
            <w:pPr>
              <w:spacing w:before="120" w:after="120" w:line="234" w:lineRule="atLeast"/>
              <w:rPr>
                <w:color w:val="000000"/>
                <w:sz w:val="28"/>
                <w:szCs w:val="28"/>
                <w14:ligatures w14:val="none"/>
              </w:rPr>
            </w:pPr>
            <w:r>
              <w:rPr>
                <w:color w:val="000000"/>
                <w:sz w:val="28"/>
                <w:szCs w:val="28"/>
                <w14:ligatures w14:val="none"/>
              </w:rPr>
              <w:t>Thái Nguyên</w:t>
            </w:r>
          </w:p>
        </w:tc>
        <w:tc>
          <w:tcPr>
            <w:tcW w:w="550" w:type="pct"/>
            <w:tcBorders>
              <w:top w:val="nil"/>
              <w:left w:val="nil"/>
              <w:bottom w:val="single" w:sz="8" w:space="0" w:color="auto"/>
              <w:right w:val="single" w:sz="8" w:space="0" w:color="auto"/>
            </w:tcBorders>
            <w:shd w:val="clear" w:color="auto" w:fill="FFFFFF"/>
            <w:vAlign w:val="center"/>
          </w:tcPr>
          <w:p w14:paraId="61F06E03"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TNG</w:t>
            </w:r>
          </w:p>
        </w:tc>
      </w:tr>
      <w:tr w:rsidR="00087F95" w14:paraId="144D1A7A" w14:textId="77777777">
        <w:trPr>
          <w:tblCellSpacing w:w="0" w:type="dxa"/>
        </w:trPr>
        <w:tc>
          <w:tcPr>
            <w:tcW w:w="450" w:type="pct"/>
            <w:tcBorders>
              <w:top w:val="nil"/>
              <w:left w:val="single" w:sz="8" w:space="0" w:color="auto"/>
              <w:bottom w:val="single" w:sz="8" w:space="0" w:color="auto"/>
              <w:right w:val="single" w:sz="8" w:space="0" w:color="auto"/>
            </w:tcBorders>
            <w:shd w:val="clear" w:color="auto" w:fill="FFFFFF"/>
            <w:vAlign w:val="center"/>
          </w:tcPr>
          <w:p w14:paraId="6365DDD1"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25</w:t>
            </w:r>
          </w:p>
        </w:tc>
        <w:tc>
          <w:tcPr>
            <w:tcW w:w="1400" w:type="pct"/>
            <w:tcBorders>
              <w:top w:val="nil"/>
              <w:left w:val="nil"/>
              <w:bottom w:val="single" w:sz="8" w:space="0" w:color="auto"/>
              <w:right w:val="single" w:sz="8" w:space="0" w:color="auto"/>
            </w:tcBorders>
            <w:shd w:val="clear" w:color="auto" w:fill="FFFFFF"/>
            <w:vAlign w:val="center"/>
          </w:tcPr>
          <w:p w14:paraId="55FB932F" w14:textId="77777777" w:rsidR="00087F95" w:rsidRDefault="006F3EFE">
            <w:pPr>
              <w:spacing w:before="120" w:after="120" w:line="234" w:lineRule="atLeast"/>
              <w:rPr>
                <w:color w:val="000000"/>
                <w:sz w:val="28"/>
                <w:szCs w:val="28"/>
                <w14:ligatures w14:val="none"/>
              </w:rPr>
            </w:pPr>
            <w:r>
              <w:rPr>
                <w:color w:val="000000"/>
                <w:sz w:val="28"/>
                <w:szCs w:val="28"/>
                <w14:ligatures w14:val="none"/>
              </w:rPr>
              <w:t>Gia Lai</w:t>
            </w:r>
          </w:p>
        </w:tc>
        <w:tc>
          <w:tcPr>
            <w:tcW w:w="600" w:type="pct"/>
            <w:tcBorders>
              <w:top w:val="nil"/>
              <w:left w:val="nil"/>
              <w:bottom w:val="single" w:sz="8" w:space="0" w:color="auto"/>
              <w:right w:val="single" w:sz="8" w:space="0" w:color="auto"/>
            </w:tcBorders>
            <w:shd w:val="clear" w:color="auto" w:fill="FFFFFF"/>
            <w:vAlign w:val="center"/>
          </w:tcPr>
          <w:p w14:paraId="2F4A605F"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GL</w:t>
            </w:r>
          </w:p>
        </w:tc>
        <w:tc>
          <w:tcPr>
            <w:tcW w:w="450" w:type="pct"/>
            <w:tcBorders>
              <w:top w:val="nil"/>
              <w:left w:val="nil"/>
              <w:bottom w:val="single" w:sz="8" w:space="0" w:color="auto"/>
              <w:right w:val="single" w:sz="8" w:space="0" w:color="auto"/>
            </w:tcBorders>
            <w:shd w:val="clear" w:color="auto" w:fill="FFFFFF"/>
            <w:vAlign w:val="center"/>
          </w:tcPr>
          <w:p w14:paraId="535FDE5F"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57</w:t>
            </w:r>
          </w:p>
        </w:tc>
        <w:tc>
          <w:tcPr>
            <w:tcW w:w="1450" w:type="pct"/>
            <w:tcBorders>
              <w:top w:val="nil"/>
              <w:left w:val="nil"/>
              <w:bottom w:val="single" w:sz="8" w:space="0" w:color="auto"/>
              <w:right w:val="single" w:sz="8" w:space="0" w:color="auto"/>
            </w:tcBorders>
            <w:shd w:val="clear" w:color="auto" w:fill="FFFFFF"/>
            <w:vAlign w:val="center"/>
          </w:tcPr>
          <w:p w14:paraId="1FE2D5C1" w14:textId="77777777" w:rsidR="00087F95" w:rsidRDefault="006F3EFE">
            <w:pPr>
              <w:spacing w:before="120" w:after="120" w:line="234" w:lineRule="atLeast"/>
              <w:rPr>
                <w:color w:val="000000"/>
                <w:sz w:val="28"/>
                <w:szCs w:val="28"/>
                <w14:ligatures w14:val="none"/>
              </w:rPr>
            </w:pPr>
            <w:r>
              <w:rPr>
                <w:color w:val="000000"/>
                <w:sz w:val="28"/>
                <w:szCs w:val="28"/>
                <w14:ligatures w14:val="none"/>
              </w:rPr>
              <w:t xml:space="preserve">Thanh </w:t>
            </w:r>
            <w:proofErr w:type="spellStart"/>
            <w:r>
              <w:rPr>
                <w:color w:val="000000"/>
                <w:sz w:val="28"/>
                <w:szCs w:val="28"/>
                <w14:ligatures w14:val="none"/>
              </w:rPr>
              <w:t>Hóa</w:t>
            </w:r>
            <w:proofErr w:type="spellEnd"/>
          </w:p>
        </w:tc>
        <w:tc>
          <w:tcPr>
            <w:tcW w:w="550" w:type="pct"/>
            <w:tcBorders>
              <w:top w:val="nil"/>
              <w:left w:val="nil"/>
              <w:bottom w:val="single" w:sz="8" w:space="0" w:color="auto"/>
              <w:right w:val="single" w:sz="8" w:space="0" w:color="auto"/>
            </w:tcBorders>
            <w:shd w:val="clear" w:color="auto" w:fill="FFFFFF"/>
            <w:vAlign w:val="center"/>
          </w:tcPr>
          <w:p w14:paraId="5C2F0E86"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TH</w:t>
            </w:r>
          </w:p>
        </w:tc>
      </w:tr>
      <w:tr w:rsidR="00087F95" w14:paraId="4E593086" w14:textId="77777777">
        <w:trPr>
          <w:tblCellSpacing w:w="0" w:type="dxa"/>
        </w:trPr>
        <w:tc>
          <w:tcPr>
            <w:tcW w:w="450" w:type="pct"/>
            <w:tcBorders>
              <w:top w:val="nil"/>
              <w:left w:val="single" w:sz="8" w:space="0" w:color="auto"/>
              <w:bottom w:val="single" w:sz="8" w:space="0" w:color="auto"/>
              <w:right w:val="single" w:sz="8" w:space="0" w:color="auto"/>
            </w:tcBorders>
            <w:shd w:val="clear" w:color="auto" w:fill="FFFFFF"/>
            <w:vAlign w:val="center"/>
          </w:tcPr>
          <w:p w14:paraId="6CFD6E18"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26</w:t>
            </w:r>
          </w:p>
        </w:tc>
        <w:tc>
          <w:tcPr>
            <w:tcW w:w="1400" w:type="pct"/>
            <w:tcBorders>
              <w:top w:val="nil"/>
              <w:left w:val="nil"/>
              <w:bottom w:val="single" w:sz="8" w:space="0" w:color="auto"/>
              <w:right w:val="single" w:sz="8" w:space="0" w:color="auto"/>
            </w:tcBorders>
            <w:shd w:val="clear" w:color="auto" w:fill="FFFFFF"/>
            <w:vAlign w:val="center"/>
          </w:tcPr>
          <w:p w14:paraId="51757C43" w14:textId="77777777" w:rsidR="00087F95" w:rsidRDefault="006F3EFE">
            <w:pPr>
              <w:spacing w:before="120" w:after="120" w:line="234" w:lineRule="atLeast"/>
              <w:rPr>
                <w:color w:val="000000"/>
                <w:sz w:val="28"/>
                <w:szCs w:val="28"/>
                <w14:ligatures w14:val="none"/>
              </w:rPr>
            </w:pPr>
            <w:proofErr w:type="spellStart"/>
            <w:r>
              <w:rPr>
                <w:color w:val="000000"/>
                <w:sz w:val="28"/>
                <w:szCs w:val="28"/>
                <w14:ligatures w14:val="none"/>
              </w:rPr>
              <w:t>Hà</w:t>
            </w:r>
            <w:proofErr w:type="spellEnd"/>
            <w:r>
              <w:rPr>
                <w:color w:val="000000"/>
                <w:sz w:val="28"/>
                <w:szCs w:val="28"/>
                <w14:ligatures w14:val="none"/>
              </w:rPr>
              <w:t xml:space="preserve"> Giang</w:t>
            </w:r>
          </w:p>
        </w:tc>
        <w:tc>
          <w:tcPr>
            <w:tcW w:w="600" w:type="pct"/>
            <w:tcBorders>
              <w:top w:val="nil"/>
              <w:left w:val="nil"/>
              <w:bottom w:val="single" w:sz="8" w:space="0" w:color="auto"/>
              <w:right w:val="single" w:sz="8" w:space="0" w:color="auto"/>
            </w:tcBorders>
            <w:shd w:val="clear" w:color="auto" w:fill="FFFFFF"/>
            <w:vAlign w:val="center"/>
          </w:tcPr>
          <w:p w14:paraId="232D05C3"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HAG</w:t>
            </w:r>
          </w:p>
        </w:tc>
        <w:tc>
          <w:tcPr>
            <w:tcW w:w="450" w:type="pct"/>
            <w:tcBorders>
              <w:top w:val="nil"/>
              <w:left w:val="nil"/>
              <w:bottom w:val="single" w:sz="8" w:space="0" w:color="auto"/>
              <w:right w:val="single" w:sz="8" w:space="0" w:color="auto"/>
            </w:tcBorders>
            <w:shd w:val="clear" w:color="auto" w:fill="FFFFFF"/>
            <w:vAlign w:val="center"/>
          </w:tcPr>
          <w:p w14:paraId="1142C124"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58</w:t>
            </w:r>
          </w:p>
        </w:tc>
        <w:tc>
          <w:tcPr>
            <w:tcW w:w="1450" w:type="pct"/>
            <w:tcBorders>
              <w:top w:val="nil"/>
              <w:left w:val="nil"/>
              <w:bottom w:val="single" w:sz="8" w:space="0" w:color="auto"/>
              <w:right w:val="single" w:sz="8" w:space="0" w:color="auto"/>
            </w:tcBorders>
            <w:shd w:val="clear" w:color="auto" w:fill="FFFFFF"/>
            <w:vAlign w:val="center"/>
          </w:tcPr>
          <w:p w14:paraId="48F83780" w14:textId="77777777" w:rsidR="00087F95" w:rsidRDefault="006F3EFE">
            <w:pPr>
              <w:spacing w:before="120" w:after="120" w:line="234" w:lineRule="atLeast"/>
              <w:rPr>
                <w:color w:val="000000"/>
                <w:sz w:val="28"/>
                <w:szCs w:val="28"/>
                <w14:ligatures w14:val="none"/>
              </w:rPr>
            </w:pPr>
            <w:proofErr w:type="spellStart"/>
            <w:r>
              <w:rPr>
                <w:color w:val="000000"/>
                <w:sz w:val="28"/>
                <w:szCs w:val="28"/>
                <w14:ligatures w14:val="none"/>
              </w:rPr>
              <w:t>Thừa</w:t>
            </w:r>
            <w:proofErr w:type="spellEnd"/>
            <w:r>
              <w:rPr>
                <w:color w:val="000000"/>
                <w:sz w:val="28"/>
                <w:szCs w:val="28"/>
                <w14:ligatures w14:val="none"/>
              </w:rPr>
              <w:t xml:space="preserve"> Thiên </w:t>
            </w:r>
            <w:proofErr w:type="spellStart"/>
            <w:r>
              <w:rPr>
                <w:color w:val="000000"/>
                <w:sz w:val="28"/>
                <w:szCs w:val="28"/>
                <w14:ligatures w14:val="none"/>
              </w:rPr>
              <w:t>Huế</w:t>
            </w:r>
            <w:proofErr w:type="spellEnd"/>
          </w:p>
        </w:tc>
        <w:tc>
          <w:tcPr>
            <w:tcW w:w="550" w:type="pct"/>
            <w:tcBorders>
              <w:top w:val="nil"/>
              <w:left w:val="nil"/>
              <w:bottom w:val="single" w:sz="8" w:space="0" w:color="auto"/>
              <w:right w:val="single" w:sz="8" w:space="0" w:color="auto"/>
            </w:tcBorders>
            <w:shd w:val="clear" w:color="auto" w:fill="FFFFFF"/>
            <w:vAlign w:val="center"/>
          </w:tcPr>
          <w:p w14:paraId="757616E4"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TTH</w:t>
            </w:r>
          </w:p>
        </w:tc>
      </w:tr>
      <w:tr w:rsidR="00087F95" w14:paraId="64212F65" w14:textId="77777777">
        <w:trPr>
          <w:tblCellSpacing w:w="0" w:type="dxa"/>
        </w:trPr>
        <w:tc>
          <w:tcPr>
            <w:tcW w:w="450" w:type="pct"/>
            <w:tcBorders>
              <w:top w:val="nil"/>
              <w:left w:val="single" w:sz="8" w:space="0" w:color="auto"/>
              <w:bottom w:val="single" w:sz="8" w:space="0" w:color="auto"/>
              <w:right w:val="single" w:sz="8" w:space="0" w:color="auto"/>
            </w:tcBorders>
            <w:shd w:val="clear" w:color="auto" w:fill="FFFFFF"/>
            <w:vAlign w:val="center"/>
          </w:tcPr>
          <w:p w14:paraId="4EA75CB8"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27</w:t>
            </w:r>
          </w:p>
        </w:tc>
        <w:tc>
          <w:tcPr>
            <w:tcW w:w="1400" w:type="pct"/>
            <w:tcBorders>
              <w:top w:val="nil"/>
              <w:left w:val="nil"/>
              <w:bottom w:val="single" w:sz="8" w:space="0" w:color="auto"/>
              <w:right w:val="single" w:sz="8" w:space="0" w:color="auto"/>
            </w:tcBorders>
            <w:shd w:val="clear" w:color="auto" w:fill="FFFFFF"/>
            <w:vAlign w:val="center"/>
          </w:tcPr>
          <w:p w14:paraId="059CE919" w14:textId="77777777" w:rsidR="00087F95" w:rsidRDefault="006F3EFE">
            <w:pPr>
              <w:spacing w:before="120" w:after="120" w:line="234" w:lineRule="atLeast"/>
              <w:rPr>
                <w:color w:val="000000"/>
                <w:sz w:val="28"/>
                <w:szCs w:val="28"/>
                <w14:ligatures w14:val="none"/>
              </w:rPr>
            </w:pPr>
            <w:proofErr w:type="spellStart"/>
            <w:r>
              <w:rPr>
                <w:color w:val="000000"/>
                <w:sz w:val="28"/>
                <w:szCs w:val="28"/>
                <w14:ligatures w14:val="none"/>
              </w:rPr>
              <w:t>Hà</w:t>
            </w:r>
            <w:proofErr w:type="spellEnd"/>
            <w:r>
              <w:rPr>
                <w:color w:val="000000"/>
                <w:sz w:val="28"/>
                <w:szCs w:val="28"/>
                <w14:ligatures w14:val="none"/>
              </w:rPr>
              <w:t xml:space="preserve"> Nam</w:t>
            </w:r>
          </w:p>
        </w:tc>
        <w:tc>
          <w:tcPr>
            <w:tcW w:w="600" w:type="pct"/>
            <w:tcBorders>
              <w:top w:val="nil"/>
              <w:left w:val="nil"/>
              <w:bottom w:val="single" w:sz="8" w:space="0" w:color="auto"/>
              <w:right w:val="single" w:sz="8" w:space="0" w:color="auto"/>
            </w:tcBorders>
            <w:shd w:val="clear" w:color="auto" w:fill="FFFFFF"/>
            <w:vAlign w:val="center"/>
          </w:tcPr>
          <w:p w14:paraId="6FA706EC"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HNA</w:t>
            </w:r>
          </w:p>
        </w:tc>
        <w:tc>
          <w:tcPr>
            <w:tcW w:w="450" w:type="pct"/>
            <w:tcBorders>
              <w:top w:val="nil"/>
              <w:left w:val="nil"/>
              <w:bottom w:val="single" w:sz="8" w:space="0" w:color="auto"/>
              <w:right w:val="single" w:sz="8" w:space="0" w:color="auto"/>
            </w:tcBorders>
            <w:shd w:val="clear" w:color="auto" w:fill="FFFFFF"/>
            <w:vAlign w:val="center"/>
          </w:tcPr>
          <w:p w14:paraId="75C17754"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59</w:t>
            </w:r>
          </w:p>
        </w:tc>
        <w:tc>
          <w:tcPr>
            <w:tcW w:w="1450" w:type="pct"/>
            <w:tcBorders>
              <w:top w:val="nil"/>
              <w:left w:val="nil"/>
              <w:bottom w:val="single" w:sz="8" w:space="0" w:color="auto"/>
              <w:right w:val="single" w:sz="8" w:space="0" w:color="auto"/>
            </w:tcBorders>
            <w:shd w:val="clear" w:color="auto" w:fill="FFFFFF"/>
            <w:vAlign w:val="center"/>
          </w:tcPr>
          <w:p w14:paraId="1A0BCB6D" w14:textId="77777777" w:rsidR="00087F95" w:rsidRDefault="006F3EFE">
            <w:pPr>
              <w:spacing w:before="120" w:after="120" w:line="234" w:lineRule="atLeast"/>
              <w:rPr>
                <w:color w:val="000000"/>
                <w:sz w:val="28"/>
                <w:szCs w:val="28"/>
                <w14:ligatures w14:val="none"/>
              </w:rPr>
            </w:pPr>
            <w:proofErr w:type="spellStart"/>
            <w:r>
              <w:rPr>
                <w:color w:val="000000"/>
                <w:sz w:val="28"/>
                <w:szCs w:val="28"/>
                <w14:ligatures w14:val="none"/>
              </w:rPr>
              <w:t>Tiền</w:t>
            </w:r>
            <w:proofErr w:type="spellEnd"/>
            <w:r>
              <w:rPr>
                <w:color w:val="000000"/>
                <w:sz w:val="28"/>
                <w:szCs w:val="28"/>
                <w14:ligatures w14:val="none"/>
              </w:rPr>
              <w:t xml:space="preserve"> Giang</w:t>
            </w:r>
          </w:p>
        </w:tc>
        <w:tc>
          <w:tcPr>
            <w:tcW w:w="550" w:type="pct"/>
            <w:tcBorders>
              <w:top w:val="nil"/>
              <w:left w:val="nil"/>
              <w:bottom w:val="single" w:sz="8" w:space="0" w:color="auto"/>
              <w:right w:val="single" w:sz="8" w:space="0" w:color="auto"/>
            </w:tcBorders>
            <w:shd w:val="clear" w:color="auto" w:fill="FFFFFF"/>
            <w:vAlign w:val="center"/>
          </w:tcPr>
          <w:p w14:paraId="5187DC74"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TG</w:t>
            </w:r>
          </w:p>
        </w:tc>
      </w:tr>
      <w:tr w:rsidR="00087F95" w14:paraId="038EC963" w14:textId="77777777">
        <w:trPr>
          <w:tblCellSpacing w:w="0" w:type="dxa"/>
        </w:trPr>
        <w:tc>
          <w:tcPr>
            <w:tcW w:w="450" w:type="pct"/>
            <w:tcBorders>
              <w:top w:val="nil"/>
              <w:left w:val="single" w:sz="8" w:space="0" w:color="auto"/>
              <w:bottom w:val="single" w:sz="8" w:space="0" w:color="auto"/>
              <w:right w:val="single" w:sz="8" w:space="0" w:color="auto"/>
            </w:tcBorders>
            <w:shd w:val="clear" w:color="auto" w:fill="FFFFFF"/>
            <w:vAlign w:val="center"/>
          </w:tcPr>
          <w:p w14:paraId="68242D0D"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28</w:t>
            </w:r>
          </w:p>
        </w:tc>
        <w:tc>
          <w:tcPr>
            <w:tcW w:w="1400" w:type="pct"/>
            <w:tcBorders>
              <w:top w:val="nil"/>
              <w:left w:val="nil"/>
              <w:bottom w:val="single" w:sz="8" w:space="0" w:color="auto"/>
              <w:right w:val="single" w:sz="8" w:space="0" w:color="auto"/>
            </w:tcBorders>
            <w:shd w:val="clear" w:color="auto" w:fill="FFFFFF"/>
            <w:vAlign w:val="center"/>
          </w:tcPr>
          <w:p w14:paraId="4EE13320" w14:textId="77777777" w:rsidR="00087F95" w:rsidRDefault="006F3EFE">
            <w:pPr>
              <w:spacing w:before="120" w:after="120" w:line="234" w:lineRule="atLeast"/>
              <w:rPr>
                <w:color w:val="000000"/>
                <w:sz w:val="28"/>
                <w:szCs w:val="28"/>
                <w14:ligatures w14:val="none"/>
              </w:rPr>
            </w:pPr>
            <w:proofErr w:type="spellStart"/>
            <w:r>
              <w:rPr>
                <w:color w:val="000000"/>
                <w:sz w:val="28"/>
                <w:szCs w:val="28"/>
                <w14:ligatures w14:val="none"/>
              </w:rPr>
              <w:t>Hà</w:t>
            </w:r>
            <w:proofErr w:type="spellEnd"/>
            <w:r>
              <w:rPr>
                <w:color w:val="000000"/>
                <w:sz w:val="28"/>
                <w:szCs w:val="28"/>
                <w14:ligatures w14:val="none"/>
              </w:rPr>
              <w:t xml:space="preserve"> Tĩnh</w:t>
            </w:r>
          </w:p>
        </w:tc>
        <w:tc>
          <w:tcPr>
            <w:tcW w:w="600" w:type="pct"/>
            <w:tcBorders>
              <w:top w:val="nil"/>
              <w:left w:val="nil"/>
              <w:bottom w:val="single" w:sz="8" w:space="0" w:color="auto"/>
              <w:right w:val="single" w:sz="8" w:space="0" w:color="auto"/>
            </w:tcBorders>
            <w:shd w:val="clear" w:color="auto" w:fill="FFFFFF"/>
            <w:vAlign w:val="center"/>
          </w:tcPr>
          <w:p w14:paraId="30731F94"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HT</w:t>
            </w:r>
          </w:p>
        </w:tc>
        <w:tc>
          <w:tcPr>
            <w:tcW w:w="450" w:type="pct"/>
            <w:tcBorders>
              <w:top w:val="nil"/>
              <w:left w:val="nil"/>
              <w:bottom w:val="single" w:sz="8" w:space="0" w:color="auto"/>
              <w:right w:val="single" w:sz="8" w:space="0" w:color="auto"/>
            </w:tcBorders>
            <w:shd w:val="clear" w:color="auto" w:fill="FFFFFF"/>
            <w:vAlign w:val="center"/>
          </w:tcPr>
          <w:p w14:paraId="4B8F3925"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60</w:t>
            </w:r>
          </w:p>
        </w:tc>
        <w:tc>
          <w:tcPr>
            <w:tcW w:w="1450" w:type="pct"/>
            <w:tcBorders>
              <w:top w:val="nil"/>
              <w:left w:val="nil"/>
              <w:bottom w:val="single" w:sz="8" w:space="0" w:color="auto"/>
              <w:right w:val="single" w:sz="8" w:space="0" w:color="auto"/>
            </w:tcBorders>
            <w:shd w:val="clear" w:color="auto" w:fill="FFFFFF"/>
            <w:vAlign w:val="center"/>
          </w:tcPr>
          <w:p w14:paraId="50902C1D" w14:textId="77777777" w:rsidR="00087F95" w:rsidRDefault="006F3EFE">
            <w:pPr>
              <w:spacing w:before="120" w:after="120" w:line="234" w:lineRule="atLeast"/>
              <w:rPr>
                <w:color w:val="000000"/>
                <w:sz w:val="28"/>
                <w:szCs w:val="28"/>
                <w14:ligatures w14:val="none"/>
              </w:rPr>
            </w:pPr>
            <w:r>
              <w:rPr>
                <w:color w:val="000000"/>
                <w:sz w:val="28"/>
                <w:szCs w:val="28"/>
                <w14:ligatures w14:val="none"/>
              </w:rPr>
              <w:t>Trà Vinh</w:t>
            </w:r>
          </w:p>
        </w:tc>
        <w:tc>
          <w:tcPr>
            <w:tcW w:w="550" w:type="pct"/>
            <w:tcBorders>
              <w:top w:val="nil"/>
              <w:left w:val="nil"/>
              <w:bottom w:val="single" w:sz="8" w:space="0" w:color="auto"/>
              <w:right w:val="single" w:sz="8" w:space="0" w:color="auto"/>
            </w:tcBorders>
            <w:shd w:val="clear" w:color="auto" w:fill="FFFFFF"/>
            <w:vAlign w:val="center"/>
          </w:tcPr>
          <w:p w14:paraId="45F92F0C"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TV</w:t>
            </w:r>
          </w:p>
        </w:tc>
      </w:tr>
      <w:tr w:rsidR="00087F95" w14:paraId="498602FB" w14:textId="77777777">
        <w:trPr>
          <w:tblCellSpacing w:w="0" w:type="dxa"/>
        </w:trPr>
        <w:tc>
          <w:tcPr>
            <w:tcW w:w="450" w:type="pct"/>
            <w:tcBorders>
              <w:top w:val="nil"/>
              <w:left w:val="single" w:sz="8" w:space="0" w:color="auto"/>
              <w:bottom w:val="single" w:sz="8" w:space="0" w:color="auto"/>
              <w:right w:val="single" w:sz="8" w:space="0" w:color="auto"/>
            </w:tcBorders>
            <w:shd w:val="clear" w:color="auto" w:fill="FFFFFF"/>
            <w:vAlign w:val="center"/>
          </w:tcPr>
          <w:p w14:paraId="17D08F44"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29</w:t>
            </w:r>
          </w:p>
        </w:tc>
        <w:tc>
          <w:tcPr>
            <w:tcW w:w="1400" w:type="pct"/>
            <w:tcBorders>
              <w:top w:val="nil"/>
              <w:left w:val="nil"/>
              <w:bottom w:val="single" w:sz="8" w:space="0" w:color="auto"/>
              <w:right w:val="single" w:sz="8" w:space="0" w:color="auto"/>
            </w:tcBorders>
            <w:shd w:val="clear" w:color="auto" w:fill="FFFFFF"/>
            <w:vAlign w:val="center"/>
          </w:tcPr>
          <w:p w14:paraId="3714F54D" w14:textId="77777777" w:rsidR="00087F95" w:rsidRDefault="006F3EFE">
            <w:pPr>
              <w:spacing w:before="120" w:after="120" w:line="234" w:lineRule="atLeast"/>
              <w:rPr>
                <w:color w:val="000000"/>
                <w:sz w:val="28"/>
                <w:szCs w:val="28"/>
                <w14:ligatures w14:val="none"/>
              </w:rPr>
            </w:pPr>
            <w:r>
              <w:rPr>
                <w:color w:val="000000"/>
                <w:sz w:val="28"/>
                <w:szCs w:val="28"/>
                <w14:ligatures w14:val="none"/>
              </w:rPr>
              <w:t>Hải Dương</w:t>
            </w:r>
          </w:p>
        </w:tc>
        <w:tc>
          <w:tcPr>
            <w:tcW w:w="600" w:type="pct"/>
            <w:tcBorders>
              <w:top w:val="nil"/>
              <w:left w:val="nil"/>
              <w:bottom w:val="single" w:sz="8" w:space="0" w:color="auto"/>
              <w:right w:val="single" w:sz="8" w:space="0" w:color="auto"/>
            </w:tcBorders>
            <w:shd w:val="clear" w:color="auto" w:fill="FFFFFF"/>
            <w:vAlign w:val="center"/>
          </w:tcPr>
          <w:p w14:paraId="3A135D65"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HD</w:t>
            </w:r>
          </w:p>
        </w:tc>
        <w:tc>
          <w:tcPr>
            <w:tcW w:w="450" w:type="pct"/>
            <w:tcBorders>
              <w:top w:val="nil"/>
              <w:left w:val="nil"/>
              <w:bottom w:val="single" w:sz="8" w:space="0" w:color="auto"/>
              <w:right w:val="single" w:sz="8" w:space="0" w:color="auto"/>
            </w:tcBorders>
            <w:shd w:val="clear" w:color="auto" w:fill="FFFFFF"/>
            <w:vAlign w:val="center"/>
          </w:tcPr>
          <w:p w14:paraId="13F2BE0A"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61</w:t>
            </w:r>
          </w:p>
        </w:tc>
        <w:tc>
          <w:tcPr>
            <w:tcW w:w="1450" w:type="pct"/>
            <w:tcBorders>
              <w:top w:val="nil"/>
              <w:left w:val="nil"/>
              <w:bottom w:val="single" w:sz="8" w:space="0" w:color="auto"/>
              <w:right w:val="single" w:sz="8" w:space="0" w:color="auto"/>
            </w:tcBorders>
            <w:shd w:val="clear" w:color="auto" w:fill="FFFFFF"/>
            <w:vAlign w:val="center"/>
          </w:tcPr>
          <w:p w14:paraId="62715102" w14:textId="77777777" w:rsidR="00087F95" w:rsidRDefault="006F3EFE">
            <w:pPr>
              <w:spacing w:before="120" w:after="120" w:line="234" w:lineRule="atLeast"/>
              <w:rPr>
                <w:color w:val="000000"/>
                <w:sz w:val="28"/>
                <w:szCs w:val="28"/>
                <w14:ligatures w14:val="none"/>
              </w:rPr>
            </w:pPr>
            <w:proofErr w:type="spellStart"/>
            <w:r>
              <w:rPr>
                <w:color w:val="000000"/>
                <w:sz w:val="28"/>
                <w:szCs w:val="28"/>
                <w14:ligatures w14:val="none"/>
              </w:rPr>
              <w:t>Tuyên</w:t>
            </w:r>
            <w:proofErr w:type="spellEnd"/>
            <w:r>
              <w:rPr>
                <w:color w:val="000000"/>
                <w:sz w:val="28"/>
                <w:szCs w:val="28"/>
                <w14:ligatures w14:val="none"/>
              </w:rPr>
              <w:t xml:space="preserve"> Quang</w:t>
            </w:r>
          </w:p>
        </w:tc>
        <w:tc>
          <w:tcPr>
            <w:tcW w:w="550" w:type="pct"/>
            <w:tcBorders>
              <w:top w:val="nil"/>
              <w:left w:val="nil"/>
              <w:bottom w:val="single" w:sz="8" w:space="0" w:color="auto"/>
              <w:right w:val="single" w:sz="8" w:space="0" w:color="auto"/>
            </w:tcBorders>
            <w:shd w:val="clear" w:color="auto" w:fill="FFFFFF"/>
            <w:vAlign w:val="center"/>
          </w:tcPr>
          <w:p w14:paraId="303DAF97"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TQ</w:t>
            </w:r>
          </w:p>
        </w:tc>
      </w:tr>
      <w:tr w:rsidR="00087F95" w14:paraId="2D67A328" w14:textId="77777777">
        <w:trPr>
          <w:tblCellSpacing w:w="0" w:type="dxa"/>
        </w:trPr>
        <w:tc>
          <w:tcPr>
            <w:tcW w:w="450" w:type="pct"/>
            <w:tcBorders>
              <w:top w:val="nil"/>
              <w:left w:val="single" w:sz="8" w:space="0" w:color="auto"/>
              <w:bottom w:val="single" w:sz="8" w:space="0" w:color="auto"/>
              <w:right w:val="single" w:sz="8" w:space="0" w:color="auto"/>
            </w:tcBorders>
            <w:shd w:val="clear" w:color="auto" w:fill="FFFFFF"/>
            <w:vAlign w:val="center"/>
          </w:tcPr>
          <w:p w14:paraId="352D29D5"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30</w:t>
            </w:r>
          </w:p>
        </w:tc>
        <w:tc>
          <w:tcPr>
            <w:tcW w:w="1400" w:type="pct"/>
            <w:tcBorders>
              <w:top w:val="nil"/>
              <w:left w:val="nil"/>
              <w:bottom w:val="single" w:sz="8" w:space="0" w:color="auto"/>
              <w:right w:val="single" w:sz="8" w:space="0" w:color="auto"/>
            </w:tcBorders>
            <w:shd w:val="clear" w:color="auto" w:fill="FFFFFF"/>
            <w:vAlign w:val="center"/>
          </w:tcPr>
          <w:p w14:paraId="20AA9145" w14:textId="77777777" w:rsidR="00087F95" w:rsidRDefault="006F3EFE">
            <w:pPr>
              <w:spacing w:before="120" w:after="120" w:line="234" w:lineRule="atLeast"/>
              <w:rPr>
                <w:color w:val="000000"/>
                <w:sz w:val="28"/>
                <w:szCs w:val="28"/>
                <w14:ligatures w14:val="none"/>
              </w:rPr>
            </w:pPr>
            <w:r>
              <w:rPr>
                <w:color w:val="000000"/>
                <w:sz w:val="28"/>
                <w:szCs w:val="28"/>
                <w14:ligatures w14:val="none"/>
              </w:rPr>
              <w:t>Hậu Giang</w:t>
            </w:r>
          </w:p>
        </w:tc>
        <w:tc>
          <w:tcPr>
            <w:tcW w:w="600" w:type="pct"/>
            <w:tcBorders>
              <w:top w:val="nil"/>
              <w:left w:val="nil"/>
              <w:bottom w:val="single" w:sz="8" w:space="0" w:color="auto"/>
              <w:right w:val="single" w:sz="8" w:space="0" w:color="auto"/>
            </w:tcBorders>
            <w:shd w:val="clear" w:color="auto" w:fill="FFFFFF"/>
            <w:vAlign w:val="center"/>
          </w:tcPr>
          <w:p w14:paraId="4A93C315"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HAUG</w:t>
            </w:r>
          </w:p>
        </w:tc>
        <w:tc>
          <w:tcPr>
            <w:tcW w:w="450" w:type="pct"/>
            <w:tcBorders>
              <w:top w:val="nil"/>
              <w:left w:val="nil"/>
              <w:bottom w:val="single" w:sz="8" w:space="0" w:color="auto"/>
              <w:right w:val="single" w:sz="8" w:space="0" w:color="auto"/>
            </w:tcBorders>
            <w:shd w:val="clear" w:color="auto" w:fill="FFFFFF"/>
            <w:vAlign w:val="center"/>
          </w:tcPr>
          <w:p w14:paraId="21AFCD41"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62</w:t>
            </w:r>
          </w:p>
        </w:tc>
        <w:tc>
          <w:tcPr>
            <w:tcW w:w="1450" w:type="pct"/>
            <w:tcBorders>
              <w:top w:val="nil"/>
              <w:left w:val="nil"/>
              <w:bottom w:val="single" w:sz="8" w:space="0" w:color="auto"/>
              <w:right w:val="single" w:sz="8" w:space="0" w:color="auto"/>
            </w:tcBorders>
            <w:shd w:val="clear" w:color="auto" w:fill="FFFFFF"/>
            <w:vAlign w:val="center"/>
          </w:tcPr>
          <w:p w14:paraId="7061FB2C" w14:textId="77777777" w:rsidR="00087F95" w:rsidRDefault="006F3EFE">
            <w:pPr>
              <w:spacing w:before="120" w:after="120" w:line="234" w:lineRule="atLeast"/>
              <w:rPr>
                <w:color w:val="000000"/>
                <w:sz w:val="28"/>
                <w:szCs w:val="28"/>
                <w14:ligatures w14:val="none"/>
              </w:rPr>
            </w:pPr>
            <w:proofErr w:type="spellStart"/>
            <w:r>
              <w:rPr>
                <w:color w:val="000000"/>
                <w:sz w:val="28"/>
                <w:szCs w:val="28"/>
                <w14:ligatures w14:val="none"/>
              </w:rPr>
              <w:t>Vĩnh</w:t>
            </w:r>
            <w:proofErr w:type="spellEnd"/>
            <w:r>
              <w:rPr>
                <w:color w:val="000000"/>
                <w:sz w:val="28"/>
                <w:szCs w:val="28"/>
                <w14:ligatures w14:val="none"/>
              </w:rPr>
              <w:t xml:space="preserve"> Long</w:t>
            </w:r>
          </w:p>
        </w:tc>
        <w:tc>
          <w:tcPr>
            <w:tcW w:w="550" w:type="pct"/>
            <w:tcBorders>
              <w:top w:val="nil"/>
              <w:left w:val="nil"/>
              <w:bottom w:val="single" w:sz="8" w:space="0" w:color="auto"/>
              <w:right w:val="single" w:sz="8" w:space="0" w:color="auto"/>
            </w:tcBorders>
            <w:shd w:val="clear" w:color="auto" w:fill="FFFFFF"/>
            <w:vAlign w:val="center"/>
          </w:tcPr>
          <w:p w14:paraId="79EDA88A"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VL</w:t>
            </w:r>
          </w:p>
        </w:tc>
      </w:tr>
      <w:tr w:rsidR="00087F95" w14:paraId="01AC7F3F" w14:textId="77777777">
        <w:trPr>
          <w:tblCellSpacing w:w="0" w:type="dxa"/>
        </w:trPr>
        <w:tc>
          <w:tcPr>
            <w:tcW w:w="450" w:type="pct"/>
            <w:tcBorders>
              <w:top w:val="nil"/>
              <w:left w:val="single" w:sz="8" w:space="0" w:color="auto"/>
              <w:bottom w:val="single" w:sz="8" w:space="0" w:color="auto"/>
              <w:right w:val="single" w:sz="8" w:space="0" w:color="auto"/>
            </w:tcBorders>
            <w:shd w:val="clear" w:color="auto" w:fill="FFFFFF"/>
            <w:vAlign w:val="center"/>
          </w:tcPr>
          <w:p w14:paraId="7BEAF418"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31</w:t>
            </w:r>
          </w:p>
        </w:tc>
        <w:tc>
          <w:tcPr>
            <w:tcW w:w="1400" w:type="pct"/>
            <w:tcBorders>
              <w:top w:val="nil"/>
              <w:left w:val="nil"/>
              <w:bottom w:val="single" w:sz="8" w:space="0" w:color="auto"/>
              <w:right w:val="single" w:sz="8" w:space="0" w:color="auto"/>
            </w:tcBorders>
            <w:shd w:val="clear" w:color="auto" w:fill="FFFFFF"/>
            <w:vAlign w:val="center"/>
          </w:tcPr>
          <w:p w14:paraId="7FA33041" w14:textId="77777777" w:rsidR="00087F95" w:rsidRDefault="006F3EFE">
            <w:pPr>
              <w:spacing w:before="120" w:after="120" w:line="234" w:lineRule="atLeast"/>
              <w:rPr>
                <w:color w:val="000000"/>
                <w:sz w:val="28"/>
                <w:szCs w:val="28"/>
                <w14:ligatures w14:val="none"/>
              </w:rPr>
            </w:pPr>
            <w:proofErr w:type="spellStart"/>
            <w:r>
              <w:rPr>
                <w:color w:val="000000"/>
                <w:sz w:val="28"/>
                <w:szCs w:val="28"/>
                <w14:ligatures w14:val="none"/>
              </w:rPr>
              <w:t>Hòa</w:t>
            </w:r>
            <w:proofErr w:type="spellEnd"/>
            <w:r>
              <w:rPr>
                <w:color w:val="000000"/>
                <w:sz w:val="28"/>
                <w:szCs w:val="28"/>
                <w14:ligatures w14:val="none"/>
              </w:rPr>
              <w:t xml:space="preserve"> Bình</w:t>
            </w:r>
          </w:p>
        </w:tc>
        <w:tc>
          <w:tcPr>
            <w:tcW w:w="600" w:type="pct"/>
            <w:tcBorders>
              <w:top w:val="nil"/>
              <w:left w:val="nil"/>
              <w:bottom w:val="single" w:sz="8" w:space="0" w:color="auto"/>
              <w:right w:val="single" w:sz="8" w:space="0" w:color="auto"/>
            </w:tcBorders>
            <w:shd w:val="clear" w:color="auto" w:fill="FFFFFF"/>
            <w:vAlign w:val="center"/>
          </w:tcPr>
          <w:p w14:paraId="327F316A"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HB</w:t>
            </w:r>
          </w:p>
        </w:tc>
        <w:tc>
          <w:tcPr>
            <w:tcW w:w="450" w:type="pct"/>
            <w:tcBorders>
              <w:top w:val="nil"/>
              <w:left w:val="nil"/>
              <w:bottom w:val="single" w:sz="8" w:space="0" w:color="auto"/>
              <w:right w:val="single" w:sz="8" w:space="0" w:color="auto"/>
            </w:tcBorders>
            <w:shd w:val="clear" w:color="auto" w:fill="FFFFFF"/>
            <w:vAlign w:val="center"/>
          </w:tcPr>
          <w:p w14:paraId="54977677"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63</w:t>
            </w:r>
          </w:p>
        </w:tc>
        <w:tc>
          <w:tcPr>
            <w:tcW w:w="1450" w:type="pct"/>
            <w:tcBorders>
              <w:top w:val="nil"/>
              <w:left w:val="nil"/>
              <w:bottom w:val="single" w:sz="8" w:space="0" w:color="auto"/>
              <w:right w:val="single" w:sz="8" w:space="0" w:color="auto"/>
            </w:tcBorders>
            <w:shd w:val="clear" w:color="auto" w:fill="FFFFFF"/>
            <w:vAlign w:val="center"/>
          </w:tcPr>
          <w:p w14:paraId="51A88D98" w14:textId="77777777" w:rsidR="00087F95" w:rsidRDefault="006F3EFE">
            <w:pPr>
              <w:spacing w:before="120" w:after="120" w:line="234" w:lineRule="atLeast"/>
              <w:rPr>
                <w:color w:val="000000"/>
                <w:sz w:val="28"/>
                <w:szCs w:val="28"/>
                <w14:ligatures w14:val="none"/>
              </w:rPr>
            </w:pPr>
            <w:proofErr w:type="spellStart"/>
            <w:r>
              <w:rPr>
                <w:color w:val="000000"/>
                <w:sz w:val="28"/>
                <w:szCs w:val="28"/>
                <w14:ligatures w14:val="none"/>
              </w:rPr>
              <w:t>Vĩnh</w:t>
            </w:r>
            <w:proofErr w:type="spellEnd"/>
            <w:r>
              <w:rPr>
                <w:color w:val="000000"/>
                <w:sz w:val="28"/>
                <w:szCs w:val="28"/>
                <w14:ligatures w14:val="none"/>
              </w:rPr>
              <w:t xml:space="preserve"> Phúc</w:t>
            </w:r>
          </w:p>
        </w:tc>
        <w:tc>
          <w:tcPr>
            <w:tcW w:w="550" w:type="pct"/>
            <w:tcBorders>
              <w:top w:val="nil"/>
              <w:left w:val="nil"/>
              <w:bottom w:val="single" w:sz="8" w:space="0" w:color="auto"/>
              <w:right w:val="single" w:sz="8" w:space="0" w:color="auto"/>
            </w:tcBorders>
            <w:shd w:val="clear" w:color="auto" w:fill="FFFFFF"/>
            <w:vAlign w:val="center"/>
          </w:tcPr>
          <w:p w14:paraId="4A4CDC4E"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VP</w:t>
            </w:r>
          </w:p>
        </w:tc>
      </w:tr>
      <w:tr w:rsidR="00087F95" w14:paraId="6E58C412" w14:textId="77777777">
        <w:trPr>
          <w:tblCellSpacing w:w="0" w:type="dxa"/>
        </w:trPr>
        <w:tc>
          <w:tcPr>
            <w:tcW w:w="450" w:type="pct"/>
            <w:tcBorders>
              <w:top w:val="nil"/>
              <w:left w:val="single" w:sz="8" w:space="0" w:color="auto"/>
              <w:bottom w:val="single" w:sz="8" w:space="0" w:color="auto"/>
              <w:right w:val="single" w:sz="8" w:space="0" w:color="auto"/>
            </w:tcBorders>
            <w:shd w:val="clear" w:color="auto" w:fill="FFFFFF"/>
            <w:vAlign w:val="center"/>
          </w:tcPr>
          <w:p w14:paraId="519A3E5F"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32</w:t>
            </w:r>
          </w:p>
        </w:tc>
        <w:tc>
          <w:tcPr>
            <w:tcW w:w="1400" w:type="pct"/>
            <w:tcBorders>
              <w:top w:val="nil"/>
              <w:left w:val="nil"/>
              <w:bottom w:val="single" w:sz="8" w:space="0" w:color="auto"/>
              <w:right w:val="single" w:sz="8" w:space="0" w:color="auto"/>
            </w:tcBorders>
            <w:shd w:val="clear" w:color="auto" w:fill="FFFFFF"/>
            <w:vAlign w:val="center"/>
          </w:tcPr>
          <w:p w14:paraId="25579BFB" w14:textId="77777777" w:rsidR="00087F95" w:rsidRDefault="006F3EFE">
            <w:pPr>
              <w:spacing w:before="120" w:after="120" w:line="234" w:lineRule="atLeast"/>
              <w:rPr>
                <w:color w:val="000000"/>
                <w:sz w:val="28"/>
                <w:szCs w:val="28"/>
                <w14:ligatures w14:val="none"/>
              </w:rPr>
            </w:pPr>
            <w:proofErr w:type="spellStart"/>
            <w:r>
              <w:rPr>
                <w:color w:val="000000"/>
                <w:sz w:val="28"/>
                <w:szCs w:val="28"/>
                <w14:ligatures w14:val="none"/>
              </w:rPr>
              <w:t>Hưng</w:t>
            </w:r>
            <w:proofErr w:type="spellEnd"/>
            <w:r>
              <w:rPr>
                <w:color w:val="000000"/>
                <w:sz w:val="28"/>
                <w:szCs w:val="28"/>
                <w14:ligatures w14:val="none"/>
              </w:rPr>
              <w:t xml:space="preserve"> Yên</w:t>
            </w:r>
          </w:p>
        </w:tc>
        <w:tc>
          <w:tcPr>
            <w:tcW w:w="600" w:type="pct"/>
            <w:tcBorders>
              <w:top w:val="nil"/>
              <w:left w:val="nil"/>
              <w:bottom w:val="single" w:sz="8" w:space="0" w:color="auto"/>
              <w:right w:val="single" w:sz="8" w:space="0" w:color="auto"/>
            </w:tcBorders>
            <w:shd w:val="clear" w:color="auto" w:fill="FFFFFF"/>
            <w:vAlign w:val="center"/>
          </w:tcPr>
          <w:p w14:paraId="2D07B205"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HY</w:t>
            </w:r>
          </w:p>
        </w:tc>
        <w:tc>
          <w:tcPr>
            <w:tcW w:w="450" w:type="pct"/>
            <w:tcBorders>
              <w:top w:val="nil"/>
              <w:left w:val="nil"/>
              <w:bottom w:val="single" w:sz="8" w:space="0" w:color="auto"/>
              <w:right w:val="single" w:sz="8" w:space="0" w:color="auto"/>
            </w:tcBorders>
            <w:shd w:val="clear" w:color="auto" w:fill="FFFFFF"/>
            <w:vAlign w:val="center"/>
          </w:tcPr>
          <w:p w14:paraId="1B452862"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64</w:t>
            </w:r>
          </w:p>
        </w:tc>
        <w:tc>
          <w:tcPr>
            <w:tcW w:w="1450" w:type="pct"/>
            <w:tcBorders>
              <w:top w:val="nil"/>
              <w:left w:val="nil"/>
              <w:bottom w:val="single" w:sz="8" w:space="0" w:color="auto"/>
              <w:right w:val="single" w:sz="8" w:space="0" w:color="auto"/>
            </w:tcBorders>
            <w:shd w:val="clear" w:color="auto" w:fill="FFFFFF"/>
            <w:vAlign w:val="center"/>
          </w:tcPr>
          <w:p w14:paraId="472B04C7" w14:textId="77777777" w:rsidR="00087F95" w:rsidRDefault="006F3EFE">
            <w:pPr>
              <w:spacing w:before="120" w:after="120" w:line="234" w:lineRule="atLeast"/>
              <w:rPr>
                <w:color w:val="000000"/>
                <w:sz w:val="28"/>
                <w:szCs w:val="28"/>
                <w14:ligatures w14:val="none"/>
              </w:rPr>
            </w:pPr>
            <w:r>
              <w:rPr>
                <w:color w:val="000000"/>
                <w:sz w:val="28"/>
                <w:szCs w:val="28"/>
                <w14:ligatures w14:val="none"/>
              </w:rPr>
              <w:t>Yên Bái</w:t>
            </w:r>
          </w:p>
        </w:tc>
        <w:tc>
          <w:tcPr>
            <w:tcW w:w="550" w:type="pct"/>
            <w:tcBorders>
              <w:top w:val="nil"/>
              <w:left w:val="nil"/>
              <w:bottom w:val="single" w:sz="8" w:space="0" w:color="auto"/>
              <w:right w:val="single" w:sz="8" w:space="0" w:color="auto"/>
            </w:tcBorders>
            <w:shd w:val="clear" w:color="auto" w:fill="FFFFFF"/>
            <w:vAlign w:val="center"/>
          </w:tcPr>
          <w:p w14:paraId="58632394" w14:textId="77777777" w:rsidR="00087F95" w:rsidRDefault="006F3EFE">
            <w:pPr>
              <w:spacing w:before="120" w:after="120" w:line="234" w:lineRule="atLeast"/>
              <w:jc w:val="center"/>
              <w:rPr>
                <w:color w:val="000000"/>
                <w:sz w:val="28"/>
                <w:szCs w:val="28"/>
                <w14:ligatures w14:val="none"/>
              </w:rPr>
            </w:pPr>
            <w:r>
              <w:rPr>
                <w:color w:val="000000"/>
                <w:sz w:val="28"/>
                <w:szCs w:val="28"/>
                <w14:ligatures w14:val="none"/>
              </w:rPr>
              <w:t>YB</w:t>
            </w:r>
          </w:p>
        </w:tc>
      </w:tr>
    </w:tbl>
    <w:p w14:paraId="5E66E88A" w14:textId="77777777" w:rsidR="00087F95" w:rsidRDefault="00087F95">
      <w:pPr>
        <w:spacing w:before="100" w:after="80" w:line="276" w:lineRule="auto"/>
        <w:jc w:val="both"/>
        <w:rPr>
          <w:szCs w:val="28"/>
          <w:lang w:val="vi-VN"/>
        </w:rPr>
      </w:pPr>
    </w:p>
    <w:p w14:paraId="2CF3D5AB" w14:textId="77777777" w:rsidR="00087F95" w:rsidRDefault="00087F95">
      <w:pPr>
        <w:spacing w:before="100" w:after="80" w:line="276" w:lineRule="auto"/>
        <w:jc w:val="both"/>
        <w:rPr>
          <w:szCs w:val="28"/>
          <w:lang w:val="vi-VN"/>
        </w:rPr>
      </w:pPr>
    </w:p>
    <w:p w14:paraId="2158CB4D" w14:textId="77777777" w:rsidR="00087F95" w:rsidRDefault="00087F95">
      <w:pPr>
        <w:spacing w:before="100" w:after="80" w:line="276" w:lineRule="auto"/>
        <w:jc w:val="both"/>
        <w:rPr>
          <w:szCs w:val="28"/>
          <w:lang w:val="vi-VN"/>
        </w:rPr>
      </w:pPr>
    </w:p>
    <w:p w14:paraId="667C1C11" w14:textId="77777777" w:rsidR="00087F95" w:rsidRDefault="00087F95">
      <w:pPr>
        <w:spacing w:before="100" w:after="80" w:line="276" w:lineRule="auto"/>
        <w:jc w:val="both"/>
        <w:rPr>
          <w:szCs w:val="28"/>
          <w:lang w:val="vi-VN"/>
        </w:rPr>
      </w:pPr>
    </w:p>
    <w:p w14:paraId="424DA2E0" w14:textId="77777777" w:rsidR="00087F95" w:rsidRDefault="00087F95">
      <w:pPr>
        <w:spacing w:before="100" w:after="80" w:line="276" w:lineRule="auto"/>
        <w:jc w:val="both"/>
        <w:rPr>
          <w:szCs w:val="28"/>
          <w:lang w:val="vi-VN"/>
        </w:rPr>
      </w:pPr>
    </w:p>
    <w:p w14:paraId="376E3807" w14:textId="77777777" w:rsidR="00087F95" w:rsidRDefault="00087F95">
      <w:pPr>
        <w:spacing w:before="100" w:after="80" w:line="276" w:lineRule="auto"/>
        <w:jc w:val="both"/>
        <w:rPr>
          <w:szCs w:val="28"/>
          <w:lang w:val="vi-VN"/>
        </w:rPr>
      </w:pPr>
    </w:p>
    <w:p w14:paraId="1A68376B" w14:textId="77777777" w:rsidR="00087F95" w:rsidRDefault="00087F95">
      <w:pPr>
        <w:spacing w:before="100" w:after="80" w:line="276" w:lineRule="auto"/>
        <w:jc w:val="both"/>
        <w:rPr>
          <w:szCs w:val="28"/>
          <w:lang w:val="vi-VN"/>
        </w:rPr>
      </w:pPr>
    </w:p>
    <w:p w14:paraId="2B22B34D" w14:textId="77777777" w:rsidR="00087F95" w:rsidRDefault="00087F95">
      <w:pPr>
        <w:spacing w:before="100" w:after="80" w:line="276" w:lineRule="auto"/>
        <w:jc w:val="both"/>
        <w:rPr>
          <w:szCs w:val="28"/>
          <w:lang w:val="vi-VN"/>
        </w:rPr>
      </w:pPr>
    </w:p>
    <w:p w14:paraId="6D4569FC" w14:textId="77777777" w:rsidR="00087F95" w:rsidRDefault="00087F95">
      <w:pPr>
        <w:spacing w:before="100" w:after="80" w:line="276" w:lineRule="auto"/>
        <w:jc w:val="both"/>
        <w:rPr>
          <w:szCs w:val="28"/>
          <w:lang w:val="vi-VN"/>
        </w:rPr>
      </w:pPr>
    </w:p>
    <w:p w14:paraId="054334EF" w14:textId="77777777" w:rsidR="000C72DE" w:rsidRDefault="000C72DE">
      <w:pPr>
        <w:spacing w:before="100" w:after="80" w:line="276" w:lineRule="auto"/>
        <w:jc w:val="both"/>
        <w:rPr>
          <w:szCs w:val="28"/>
          <w:lang w:val="vi-VN"/>
        </w:rPr>
      </w:pPr>
    </w:p>
    <w:p w14:paraId="3A7DE363" w14:textId="77777777" w:rsidR="000C72DE" w:rsidRDefault="000C72DE">
      <w:pPr>
        <w:spacing w:before="100" w:after="80" w:line="276" w:lineRule="auto"/>
        <w:jc w:val="both"/>
        <w:rPr>
          <w:szCs w:val="28"/>
          <w:lang w:val="vi-VN"/>
        </w:rPr>
      </w:pPr>
    </w:p>
    <w:p w14:paraId="49550D82" w14:textId="5C058E86" w:rsidR="000C72DE" w:rsidRDefault="000C72DE">
      <w:pPr>
        <w:spacing w:before="100" w:after="80" w:line="276" w:lineRule="auto"/>
        <w:jc w:val="both"/>
        <w:rPr>
          <w:szCs w:val="28"/>
          <w:lang w:val="vi-VN"/>
        </w:rPr>
      </w:pPr>
    </w:p>
    <w:p w14:paraId="5C398D95" w14:textId="77777777" w:rsidR="005A7611" w:rsidRDefault="005A7611">
      <w:pPr>
        <w:spacing w:before="100" w:after="80" w:line="276" w:lineRule="auto"/>
        <w:jc w:val="both"/>
        <w:rPr>
          <w:szCs w:val="28"/>
          <w:lang w:val="vi-VN"/>
        </w:rPr>
      </w:pPr>
    </w:p>
    <w:p w14:paraId="515807CC" w14:textId="209C5729" w:rsidR="00A02B7D" w:rsidRDefault="00A02B7D">
      <w:pPr>
        <w:rPr>
          <w:szCs w:val="28"/>
          <w:lang w:val="vi-VN"/>
        </w:rPr>
      </w:pPr>
      <w:r>
        <w:rPr>
          <w:szCs w:val="28"/>
          <w:lang w:val="vi-VN"/>
        </w:rPr>
        <w:br w:type="page"/>
      </w:r>
    </w:p>
    <w:p w14:paraId="39300C3B" w14:textId="04A2726A" w:rsidR="00087F95" w:rsidRDefault="006F3EFE">
      <w:pPr>
        <w:pStyle w:val="Heading2"/>
        <w:rPr>
          <w:rFonts w:ascii="Times New Roman" w:hAnsi="Times New Roman" w:cs="Times New Roman"/>
          <w:b/>
          <w:bCs/>
          <w:color w:val="auto"/>
          <w:lang w:val="vi-VN"/>
          <w14:ligatures w14:val="none"/>
        </w:rPr>
      </w:pPr>
      <w:r>
        <w:rPr>
          <w:rFonts w:ascii="Times New Roman" w:hAnsi="Times New Roman" w:cs="Times New Roman"/>
          <w:b/>
          <w:bCs/>
          <w:color w:val="auto"/>
          <w:lang w:val="vi-VN"/>
          <w14:ligatures w14:val="none"/>
        </w:rPr>
        <w:lastRenderedPageBreak/>
        <w:t>Mẫu 08 - Bản kê khai cơ sở vật chất, thiết bị y tế, tổ chức và nhân sự của cơ sở khám bệnh, chữa bệnh</w:t>
      </w:r>
    </w:p>
    <w:p w14:paraId="670BFBEF" w14:textId="77777777" w:rsidR="00A02B7D" w:rsidRPr="00A02B7D" w:rsidRDefault="00A02B7D" w:rsidP="00A02B7D">
      <w:pPr>
        <w:rPr>
          <w:sz w:val="4"/>
          <w:lang w:val="vi-VN"/>
        </w:rPr>
      </w:pPr>
    </w:p>
    <w:p w14:paraId="40673FA3" w14:textId="77777777" w:rsidR="00A02B7D" w:rsidRDefault="006F3EFE">
      <w:pPr>
        <w:jc w:val="center"/>
        <w:rPr>
          <w:b/>
          <w:bCs/>
          <w:sz w:val="26"/>
          <w:szCs w:val="26"/>
          <w:lang w:val="vi-VN"/>
        </w:rPr>
      </w:pPr>
      <w:bookmarkStart w:id="22" w:name="loai_28_name"/>
      <w:r>
        <w:rPr>
          <w:b/>
          <w:bCs/>
          <w:sz w:val="26"/>
          <w:szCs w:val="26"/>
          <w:lang w:val="vi-VN"/>
        </w:rPr>
        <w:t xml:space="preserve">BẢN KÊ KHAI CƠ SỞ VẬT CHẤT, DANH MỤC THIẾT BỊ Y TẾ, </w:t>
      </w:r>
    </w:p>
    <w:p w14:paraId="03FCDFF0" w14:textId="51CCFF34" w:rsidR="00087F95" w:rsidRDefault="006F3EFE">
      <w:pPr>
        <w:jc w:val="center"/>
        <w:rPr>
          <w:b/>
          <w:bCs/>
          <w:sz w:val="26"/>
          <w:szCs w:val="26"/>
          <w:lang w:val="vi-VN"/>
        </w:rPr>
      </w:pPr>
      <w:r>
        <w:rPr>
          <w:b/>
          <w:bCs/>
          <w:sz w:val="26"/>
          <w:szCs w:val="26"/>
          <w:lang w:val="vi-VN"/>
        </w:rPr>
        <w:t>TỔ CHỨC VÀ NHÂN SỰ CỦA CƠ SỞ KHÁM BỆNH, CHỮA BỆNH</w:t>
      </w:r>
      <w:bookmarkEnd w:id="22"/>
    </w:p>
    <w:p w14:paraId="1727B3F6" w14:textId="77777777" w:rsidR="00087F95" w:rsidRPr="00A02B7D" w:rsidRDefault="00087F95">
      <w:pPr>
        <w:jc w:val="center"/>
        <w:rPr>
          <w:sz w:val="4"/>
          <w:szCs w:val="26"/>
          <w:lang w:val="vi-VN"/>
        </w:rPr>
      </w:pPr>
    </w:p>
    <w:p w14:paraId="692F9990" w14:textId="1FBE7063" w:rsidR="00087F95" w:rsidRDefault="006F3EFE" w:rsidP="00A02B7D">
      <w:pPr>
        <w:tabs>
          <w:tab w:val="left" w:pos="8618"/>
        </w:tabs>
        <w:spacing w:before="40"/>
        <w:ind w:firstLine="567"/>
        <w:jc w:val="both"/>
        <w:rPr>
          <w:sz w:val="26"/>
          <w:szCs w:val="26"/>
          <w:lang w:val="vi-VN"/>
        </w:rPr>
      </w:pPr>
      <w:r>
        <w:rPr>
          <w:b/>
          <w:bCs/>
          <w:sz w:val="26"/>
          <w:szCs w:val="26"/>
          <w:lang w:val="vi-VN"/>
        </w:rPr>
        <w:t>I. THÔNG TIN CHUNG</w:t>
      </w:r>
      <w:r>
        <w:rPr>
          <w:b/>
          <w:bCs/>
          <w:sz w:val="26"/>
          <w:szCs w:val="26"/>
          <w:lang w:val="vi-VN"/>
        </w:rPr>
        <w:tab/>
      </w:r>
    </w:p>
    <w:p w14:paraId="6223282A" w14:textId="26DE914F" w:rsidR="00087F95" w:rsidRDefault="006F3EFE" w:rsidP="00A02B7D">
      <w:pPr>
        <w:spacing w:before="40"/>
        <w:ind w:firstLine="567"/>
        <w:jc w:val="both"/>
        <w:rPr>
          <w:sz w:val="26"/>
          <w:szCs w:val="26"/>
          <w:lang w:val="vi-VN"/>
        </w:rPr>
      </w:pPr>
      <w:r>
        <w:rPr>
          <w:sz w:val="26"/>
          <w:szCs w:val="26"/>
          <w:lang w:val="vi-VN"/>
        </w:rPr>
        <w:t>1. Tên cơ sở khám bệnh, chữa bệnh: ...................................................................</w:t>
      </w:r>
    </w:p>
    <w:p w14:paraId="79C8C0F3" w14:textId="265E403C" w:rsidR="00087F95" w:rsidRDefault="006F3EFE" w:rsidP="00A02B7D">
      <w:pPr>
        <w:spacing w:before="40"/>
        <w:ind w:firstLine="567"/>
        <w:jc w:val="both"/>
        <w:rPr>
          <w:sz w:val="26"/>
          <w:szCs w:val="26"/>
          <w:lang w:val="vi-VN"/>
        </w:rPr>
      </w:pPr>
      <w:r>
        <w:rPr>
          <w:sz w:val="26"/>
          <w:szCs w:val="26"/>
          <w:lang w:val="vi-VN"/>
        </w:rPr>
        <w:t>2. Địa chỉ:..........................................................................................................</w:t>
      </w:r>
    </w:p>
    <w:p w14:paraId="259F277C" w14:textId="535A143D" w:rsidR="00087F95" w:rsidRDefault="006F3EFE" w:rsidP="00A02B7D">
      <w:pPr>
        <w:spacing w:before="40"/>
        <w:ind w:firstLine="567"/>
        <w:jc w:val="both"/>
        <w:rPr>
          <w:sz w:val="26"/>
          <w:szCs w:val="26"/>
          <w:lang w:val="nl-NL"/>
        </w:rPr>
      </w:pPr>
      <w:r>
        <w:rPr>
          <w:sz w:val="26"/>
          <w:szCs w:val="26"/>
          <w:lang w:val="nl-NL"/>
        </w:rPr>
        <w:t xml:space="preserve">Điện thoại: </w:t>
      </w:r>
      <w:r>
        <w:rPr>
          <w:sz w:val="26"/>
          <w:szCs w:val="26"/>
          <w:lang w:val="vi-VN"/>
        </w:rPr>
        <w:t xml:space="preserve">......................... </w:t>
      </w:r>
      <w:r>
        <w:rPr>
          <w:sz w:val="26"/>
          <w:szCs w:val="26"/>
          <w:lang w:val="nl-NL"/>
        </w:rPr>
        <w:t xml:space="preserve">Số Fax: </w:t>
      </w:r>
      <w:r>
        <w:rPr>
          <w:sz w:val="26"/>
          <w:szCs w:val="26"/>
          <w:lang w:val="vi-VN"/>
        </w:rPr>
        <w:t>.......................</w:t>
      </w:r>
      <w:r>
        <w:rPr>
          <w:sz w:val="26"/>
          <w:szCs w:val="26"/>
          <w:lang w:val="nl-NL"/>
        </w:rPr>
        <w:t xml:space="preserve"> Email: </w:t>
      </w:r>
      <w:r>
        <w:rPr>
          <w:sz w:val="26"/>
          <w:szCs w:val="26"/>
          <w:lang w:val="vi-VN"/>
        </w:rPr>
        <w:t>.................................</w:t>
      </w:r>
    </w:p>
    <w:p w14:paraId="65BA879A" w14:textId="77777777" w:rsidR="00087F95" w:rsidRDefault="006F3EFE" w:rsidP="00A02B7D">
      <w:pPr>
        <w:spacing w:before="40"/>
        <w:ind w:firstLine="567"/>
        <w:jc w:val="both"/>
        <w:rPr>
          <w:sz w:val="26"/>
          <w:szCs w:val="26"/>
          <w:lang w:val="nl-NL"/>
        </w:rPr>
      </w:pPr>
      <w:r>
        <w:rPr>
          <w:sz w:val="26"/>
          <w:szCs w:val="26"/>
          <w:lang w:val="nl-NL"/>
        </w:rPr>
        <w:t>3.</w:t>
      </w:r>
      <w:r>
        <w:rPr>
          <w:sz w:val="26"/>
          <w:szCs w:val="26"/>
          <w:lang w:val="vi-VN"/>
        </w:rPr>
        <w:t xml:space="preserve"> Quy mô:</w:t>
      </w:r>
      <w:r>
        <w:rPr>
          <w:sz w:val="26"/>
          <w:szCs w:val="26"/>
          <w:lang w:val="nl-NL"/>
        </w:rPr>
        <w:t xml:space="preserve">…………….. </w:t>
      </w:r>
      <w:r>
        <w:rPr>
          <w:sz w:val="26"/>
          <w:szCs w:val="26"/>
          <w:lang w:val="vi-VN"/>
        </w:rPr>
        <w:t>giường bệnh</w:t>
      </w:r>
    </w:p>
    <w:p w14:paraId="3FF10AB1" w14:textId="67EA565C" w:rsidR="00087F95" w:rsidRDefault="006F3EFE" w:rsidP="00A02B7D">
      <w:pPr>
        <w:spacing w:before="40"/>
        <w:ind w:firstLine="567"/>
        <w:jc w:val="both"/>
        <w:rPr>
          <w:sz w:val="26"/>
          <w:szCs w:val="26"/>
          <w:lang w:val="nl-NL"/>
        </w:rPr>
      </w:pPr>
      <w:r>
        <w:rPr>
          <w:b/>
          <w:bCs/>
          <w:sz w:val="26"/>
          <w:szCs w:val="26"/>
          <w:lang w:val="nl-NL"/>
        </w:rPr>
        <w:t>II.</w:t>
      </w:r>
      <w:r>
        <w:rPr>
          <w:b/>
          <w:bCs/>
          <w:sz w:val="26"/>
          <w:szCs w:val="26"/>
          <w:lang w:val="vi-VN"/>
        </w:rPr>
        <w:t xml:space="preserve"> T</w:t>
      </w:r>
      <w:r>
        <w:rPr>
          <w:b/>
          <w:bCs/>
          <w:sz w:val="26"/>
          <w:szCs w:val="26"/>
          <w:lang w:val="nl-NL"/>
        </w:rPr>
        <w:t>Ổ</w:t>
      </w:r>
      <w:r>
        <w:rPr>
          <w:b/>
          <w:bCs/>
          <w:sz w:val="26"/>
          <w:szCs w:val="26"/>
          <w:lang w:val="vi-VN"/>
        </w:rPr>
        <w:t xml:space="preserve"> CH</w:t>
      </w:r>
      <w:r>
        <w:rPr>
          <w:b/>
          <w:bCs/>
          <w:sz w:val="26"/>
          <w:szCs w:val="26"/>
          <w:lang w:val="nl-NL"/>
        </w:rPr>
        <w:t>Ứ</w:t>
      </w:r>
      <w:r>
        <w:rPr>
          <w:b/>
          <w:bCs/>
          <w:sz w:val="26"/>
          <w:szCs w:val="26"/>
          <w:lang w:val="vi-VN"/>
        </w:rPr>
        <w:t>C</w:t>
      </w:r>
    </w:p>
    <w:p w14:paraId="1D3409C9" w14:textId="7464EB98" w:rsidR="00087F95" w:rsidRDefault="006F3EFE" w:rsidP="00A02B7D">
      <w:pPr>
        <w:spacing w:before="40"/>
        <w:ind w:firstLine="567"/>
        <w:jc w:val="both"/>
        <w:rPr>
          <w:sz w:val="26"/>
          <w:szCs w:val="26"/>
          <w:lang w:val="nl-NL"/>
        </w:rPr>
      </w:pPr>
      <w:r>
        <w:rPr>
          <w:sz w:val="26"/>
          <w:szCs w:val="26"/>
          <w:lang w:val="nl-NL"/>
        </w:rPr>
        <w:t xml:space="preserve">1. </w:t>
      </w:r>
      <w:r>
        <w:rPr>
          <w:sz w:val="26"/>
          <w:szCs w:val="26"/>
          <w:lang w:val="vi-VN"/>
        </w:rPr>
        <w:t>Hình thức tổ chức: .........................................</w:t>
      </w:r>
      <w:r>
        <w:rPr>
          <w:rStyle w:val="FootnoteReference"/>
          <w:sz w:val="26"/>
          <w:szCs w:val="26"/>
          <w:lang w:val="vi-VN"/>
        </w:rPr>
        <w:footnoteReference w:id="115"/>
      </w:r>
      <w:r>
        <w:rPr>
          <w:sz w:val="26"/>
          <w:szCs w:val="26"/>
          <w:lang w:val="vi-VN"/>
        </w:rPr>
        <w:t>.................................................</w:t>
      </w:r>
    </w:p>
    <w:p w14:paraId="6628FFFC" w14:textId="1DDC86FC" w:rsidR="00087F95" w:rsidRDefault="006F3EFE" w:rsidP="00A02B7D">
      <w:pPr>
        <w:spacing w:before="40"/>
        <w:ind w:firstLine="567"/>
        <w:jc w:val="both"/>
        <w:rPr>
          <w:sz w:val="26"/>
          <w:szCs w:val="26"/>
          <w:lang w:val="nl-NL"/>
        </w:rPr>
      </w:pPr>
      <w:r>
        <w:rPr>
          <w:sz w:val="26"/>
          <w:szCs w:val="26"/>
          <w:lang w:val="nl-NL"/>
        </w:rPr>
        <w:t xml:space="preserve">2. </w:t>
      </w:r>
      <w:r>
        <w:rPr>
          <w:sz w:val="26"/>
          <w:szCs w:val="26"/>
          <w:lang w:val="vi-VN"/>
        </w:rPr>
        <w:t>Cơ cấu tổ chức: ...............................................</w:t>
      </w:r>
      <w:r>
        <w:rPr>
          <w:rStyle w:val="FootnoteReference"/>
          <w:sz w:val="26"/>
          <w:szCs w:val="26"/>
          <w:lang w:val="vi-VN"/>
        </w:rPr>
        <w:footnoteReference w:id="116"/>
      </w:r>
      <w:r>
        <w:rPr>
          <w:sz w:val="26"/>
          <w:szCs w:val="26"/>
          <w:lang w:val="vi-VN"/>
        </w:rPr>
        <w:t>..............................................</w:t>
      </w:r>
    </w:p>
    <w:p w14:paraId="3F3F3999" w14:textId="240003CE" w:rsidR="00087F95" w:rsidRDefault="006F3EFE" w:rsidP="00A02B7D">
      <w:pPr>
        <w:spacing w:before="40"/>
        <w:ind w:firstLine="567"/>
        <w:jc w:val="both"/>
        <w:rPr>
          <w:sz w:val="26"/>
          <w:szCs w:val="26"/>
          <w:lang w:val="nl-NL"/>
        </w:rPr>
      </w:pPr>
      <w:r>
        <w:rPr>
          <w:b/>
          <w:bCs/>
          <w:sz w:val="26"/>
          <w:szCs w:val="26"/>
          <w:lang w:val="nl-NL"/>
        </w:rPr>
        <w:t>III.</w:t>
      </w:r>
      <w:r>
        <w:rPr>
          <w:b/>
          <w:bCs/>
          <w:sz w:val="26"/>
          <w:szCs w:val="26"/>
          <w:lang w:val="vi-VN"/>
        </w:rPr>
        <w:t xml:space="preserve"> NHÂN S</w:t>
      </w:r>
      <w:r>
        <w:rPr>
          <w:b/>
          <w:bCs/>
          <w:sz w:val="26"/>
          <w:szCs w:val="26"/>
          <w:lang w:val="nl-NL"/>
        </w:rPr>
        <w:t>Ự</w:t>
      </w:r>
    </w:p>
    <w:p w14:paraId="779172AD" w14:textId="303320D4" w:rsidR="00087F95" w:rsidRDefault="006F3EFE" w:rsidP="00A02B7D">
      <w:pPr>
        <w:spacing w:before="40"/>
        <w:ind w:firstLine="567"/>
        <w:jc w:val="both"/>
        <w:rPr>
          <w:sz w:val="26"/>
          <w:szCs w:val="26"/>
          <w:lang w:val="vi-VN"/>
        </w:rPr>
      </w:pPr>
      <w:r>
        <w:rPr>
          <w:sz w:val="26"/>
          <w:szCs w:val="26"/>
          <w:lang w:val="vi-VN"/>
        </w:rPr>
        <w:t>1. Danh sách trưởng khoa, phụ trách phòng, bộ phận chuyên môn:</w:t>
      </w:r>
    </w:p>
    <w:tbl>
      <w:tblPr>
        <w:tblW w:w="8862" w:type="dxa"/>
        <w:tblCellMar>
          <w:left w:w="0" w:type="dxa"/>
          <w:right w:w="0" w:type="dxa"/>
        </w:tblCellMar>
        <w:tblLook w:val="04A0" w:firstRow="1" w:lastRow="0" w:firstColumn="1" w:lastColumn="0" w:noHBand="0" w:noVBand="1"/>
      </w:tblPr>
      <w:tblGrid>
        <w:gridCol w:w="654"/>
        <w:gridCol w:w="1205"/>
        <w:gridCol w:w="1184"/>
        <w:gridCol w:w="1177"/>
        <w:gridCol w:w="2150"/>
        <w:gridCol w:w="1184"/>
        <w:gridCol w:w="1308"/>
      </w:tblGrid>
      <w:tr w:rsidR="00087F95" w14:paraId="57E472A1" w14:textId="77777777" w:rsidTr="00A02B7D">
        <w:tc>
          <w:tcPr>
            <w:tcW w:w="369"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1E95DB9" w14:textId="77777777" w:rsidR="00087F95" w:rsidRDefault="006F3EFE" w:rsidP="00A02B7D">
            <w:pPr>
              <w:jc w:val="center"/>
              <w:rPr>
                <w:sz w:val="26"/>
                <w:szCs w:val="26"/>
              </w:rPr>
            </w:pPr>
            <w:r>
              <w:rPr>
                <w:b/>
                <w:bCs/>
                <w:sz w:val="26"/>
                <w:szCs w:val="26"/>
                <w:lang w:val="vi-VN"/>
              </w:rPr>
              <w:t>STT</w:t>
            </w:r>
          </w:p>
        </w:tc>
        <w:tc>
          <w:tcPr>
            <w:tcW w:w="680"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0BD33E3" w14:textId="77777777" w:rsidR="00087F95" w:rsidRDefault="006F3EFE" w:rsidP="00A02B7D">
            <w:pPr>
              <w:jc w:val="center"/>
              <w:rPr>
                <w:sz w:val="26"/>
                <w:szCs w:val="26"/>
              </w:rPr>
            </w:pPr>
            <w:r>
              <w:rPr>
                <w:b/>
                <w:bCs/>
                <w:sz w:val="26"/>
                <w:szCs w:val="26"/>
                <w:lang w:val="vi-VN"/>
              </w:rPr>
              <w:t>Họ và tên</w:t>
            </w:r>
          </w:p>
        </w:tc>
        <w:tc>
          <w:tcPr>
            <w:tcW w:w="668"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57C4F5A" w14:textId="77777777" w:rsidR="00087F95" w:rsidRDefault="006F3EFE" w:rsidP="00A02B7D">
            <w:pPr>
              <w:jc w:val="center"/>
              <w:rPr>
                <w:sz w:val="26"/>
                <w:szCs w:val="26"/>
              </w:rPr>
            </w:pPr>
            <w:r>
              <w:rPr>
                <w:b/>
                <w:bCs/>
                <w:sz w:val="26"/>
                <w:szCs w:val="26"/>
                <w:lang w:val="vi-VN"/>
              </w:rPr>
              <w:t>Số chứng chỉ hành nghề đã được cấp</w:t>
            </w:r>
          </w:p>
        </w:tc>
        <w:tc>
          <w:tcPr>
            <w:tcW w:w="664"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CFCF8E6" w14:textId="77777777" w:rsidR="00087F95" w:rsidRDefault="006F3EFE" w:rsidP="00A02B7D">
            <w:pPr>
              <w:jc w:val="center"/>
              <w:rPr>
                <w:sz w:val="26"/>
                <w:szCs w:val="26"/>
              </w:rPr>
            </w:pPr>
            <w:r>
              <w:rPr>
                <w:b/>
                <w:bCs/>
                <w:sz w:val="26"/>
                <w:szCs w:val="26"/>
                <w:lang w:val="vi-VN"/>
              </w:rPr>
              <w:t>Phạm vi hoạt động chuyên môn</w:t>
            </w:r>
          </w:p>
        </w:tc>
        <w:tc>
          <w:tcPr>
            <w:tcW w:w="1213"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FE57B27" w14:textId="77777777" w:rsidR="00087F95" w:rsidRDefault="006F3EFE" w:rsidP="00A02B7D">
            <w:pPr>
              <w:jc w:val="center"/>
              <w:rPr>
                <w:sz w:val="26"/>
                <w:szCs w:val="26"/>
              </w:rPr>
            </w:pPr>
            <w:r>
              <w:rPr>
                <w:b/>
                <w:bCs/>
                <w:sz w:val="26"/>
                <w:szCs w:val="26"/>
                <w:lang w:val="vi-VN"/>
              </w:rPr>
              <w:t>Thời gian đăng ký làm việc tại cơ sở khám bệnh, chữa bệnh (ghi cụ thể thời gian làm việc)</w:t>
            </w:r>
          </w:p>
        </w:tc>
        <w:tc>
          <w:tcPr>
            <w:tcW w:w="668"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1B25AB7" w14:textId="77777777" w:rsidR="00087F95" w:rsidRDefault="006F3EFE">
            <w:pPr>
              <w:jc w:val="center"/>
              <w:rPr>
                <w:sz w:val="26"/>
                <w:szCs w:val="26"/>
              </w:rPr>
            </w:pPr>
            <w:r>
              <w:rPr>
                <w:b/>
                <w:bCs/>
                <w:sz w:val="26"/>
                <w:szCs w:val="26"/>
                <w:lang w:val="vi-VN"/>
              </w:rPr>
              <w:t>Tên khoa, phòng, bộ phận chuyên môn</w:t>
            </w:r>
          </w:p>
        </w:tc>
        <w:tc>
          <w:tcPr>
            <w:tcW w:w="738"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24EE642" w14:textId="77777777" w:rsidR="00087F95" w:rsidRDefault="006F3EFE">
            <w:pPr>
              <w:jc w:val="center"/>
              <w:rPr>
                <w:sz w:val="26"/>
                <w:szCs w:val="26"/>
              </w:rPr>
            </w:pPr>
            <w:r>
              <w:rPr>
                <w:b/>
                <w:bCs/>
                <w:sz w:val="26"/>
                <w:szCs w:val="26"/>
                <w:lang w:val="vi-VN"/>
              </w:rPr>
              <w:t>Vị trí, ch</w:t>
            </w:r>
            <w:r>
              <w:rPr>
                <w:b/>
                <w:bCs/>
                <w:sz w:val="26"/>
                <w:szCs w:val="26"/>
              </w:rPr>
              <w:t>ứ</w:t>
            </w:r>
            <w:r>
              <w:rPr>
                <w:b/>
                <w:bCs/>
                <w:sz w:val="26"/>
                <w:szCs w:val="26"/>
                <w:lang w:val="vi-VN"/>
              </w:rPr>
              <w:t>c danh được bổ nhiệm</w:t>
            </w:r>
          </w:p>
        </w:tc>
      </w:tr>
      <w:tr w:rsidR="00087F95" w14:paraId="16488A11" w14:textId="77777777" w:rsidTr="00A02B7D">
        <w:tc>
          <w:tcPr>
            <w:tcW w:w="369"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20E5FAE" w14:textId="77777777" w:rsidR="00087F95" w:rsidRDefault="006F3EFE" w:rsidP="00A02B7D">
            <w:pPr>
              <w:jc w:val="center"/>
              <w:rPr>
                <w:sz w:val="26"/>
                <w:szCs w:val="26"/>
              </w:rPr>
            </w:pPr>
            <w:r>
              <w:rPr>
                <w:sz w:val="26"/>
                <w:szCs w:val="26"/>
                <w:lang w:val="vi-VN"/>
              </w:rPr>
              <w:t>1</w:t>
            </w:r>
          </w:p>
        </w:tc>
        <w:tc>
          <w:tcPr>
            <w:tcW w:w="68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C798435" w14:textId="77777777" w:rsidR="00087F95" w:rsidRDefault="006F3EFE" w:rsidP="00A02B7D">
            <w:pPr>
              <w:jc w:val="center"/>
              <w:rPr>
                <w:sz w:val="26"/>
                <w:szCs w:val="26"/>
              </w:rPr>
            </w:pPr>
            <w:r>
              <w:rPr>
                <w:sz w:val="26"/>
                <w:szCs w:val="26"/>
                <w:lang w:val="vi-VN"/>
              </w:rPr>
              <w:t> </w:t>
            </w:r>
          </w:p>
        </w:tc>
        <w:tc>
          <w:tcPr>
            <w:tcW w:w="66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CD1B19B" w14:textId="77777777" w:rsidR="00087F95" w:rsidRDefault="006F3EFE" w:rsidP="00A02B7D">
            <w:pPr>
              <w:jc w:val="center"/>
              <w:rPr>
                <w:sz w:val="26"/>
                <w:szCs w:val="26"/>
              </w:rPr>
            </w:pPr>
            <w:r>
              <w:rPr>
                <w:sz w:val="26"/>
                <w:szCs w:val="26"/>
                <w:lang w:val="vi-VN"/>
              </w:rPr>
              <w:t> </w:t>
            </w:r>
          </w:p>
        </w:tc>
        <w:tc>
          <w:tcPr>
            <w:tcW w:w="66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39764AC" w14:textId="77777777" w:rsidR="00087F95" w:rsidRDefault="006F3EFE" w:rsidP="00A02B7D">
            <w:pPr>
              <w:jc w:val="center"/>
              <w:rPr>
                <w:sz w:val="26"/>
                <w:szCs w:val="26"/>
              </w:rPr>
            </w:pPr>
            <w:r>
              <w:rPr>
                <w:sz w:val="26"/>
                <w:szCs w:val="26"/>
                <w:lang w:val="vi-VN"/>
              </w:rPr>
              <w:t> </w:t>
            </w:r>
          </w:p>
        </w:tc>
        <w:tc>
          <w:tcPr>
            <w:tcW w:w="121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1FDDA67" w14:textId="77777777" w:rsidR="00087F95" w:rsidRDefault="006F3EFE" w:rsidP="00A02B7D">
            <w:pPr>
              <w:jc w:val="center"/>
              <w:rPr>
                <w:sz w:val="26"/>
                <w:szCs w:val="26"/>
              </w:rPr>
            </w:pPr>
            <w:r>
              <w:rPr>
                <w:sz w:val="26"/>
                <w:szCs w:val="26"/>
                <w:lang w:val="vi-VN"/>
              </w:rPr>
              <w:t> </w:t>
            </w:r>
          </w:p>
        </w:tc>
        <w:tc>
          <w:tcPr>
            <w:tcW w:w="66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2B05293" w14:textId="77777777" w:rsidR="00087F95" w:rsidRDefault="006F3EFE">
            <w:pPr>
              <w:jc w:val="center"/>
              <w:rPr>
                <w:sz w:val="26"/>
                <w:szCs w:val="26"/>
              </w:rPr>
            </w:pPr>
            <w:r>
              <w:rPr>
                <w:sz w:val="26"/>
                <w:szCs w:val="26"/>
                <w:lang w:val="vi-VN"/>
              </w:rPr>
              <w:t> </w:t>
            </w:r>
          </w:p>
        </w:tc>
        <w:tc>
          <w:tcPr>
            <w:tcW w:w="73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15C8AE0" w14:textId="77777777" w:rsidR="00087F95" w:rsidRDefault="006F3EFE">
            <w:pPr>
              <w:jc w:val="center"/>
              <w:rPr>
                <w:sz w:val="26"/>
                <w:szCs w:val="26"/>
              </w:rPr>
            </w:pPr>
            <w:r>
              <w:rPr>
                <w:sz w:val="26"/>
                <w:szCs w:val="26"/>
                <w:lang w:val="vi-VN"/>
              </w:rPr>
              <w:t> </w:t>
            </w:r>
          </w:p>
        </w:tc>
      </w:tr>
      <w:tr w:rsidR="00087F95" w14:paraId="19C73685" w14:textId="77777777" w:rsidTr="00A02B7D">
        <w:tc>
          <w:tcPr>
            <w:tcW w:w="369"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7E56013" w14:textId="77777777" w:rsidR="00087F95" w:rsidRDefault="006F3EFE" w:rsidP="00A02B7D">
            <w:pPr>
              <w:jc w:val="center"/>
              <w:rPr>
                <w:sz w:val="26"/>
                <w:szCs w:val="26"/>
              </w:rPr>
            </w:pPr>
            <w:r>
              <w:rPr>
                <w:sz w:val="26"/>
                <w:szCs w:val="26"/>
                <w:lang w:val="vi-VN"/>
              </w:rPr>
              <w:t>2</w:t>
            </w:r>
          </w:p>
        </w:tc>
        <w:tc>
          <w:tcPr>
            <w:tcW w:w="68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5A3B80E" w14:textId="77777777" w:rsidR="00087F95" w:rsidRDefault="006F3EFE" w:rsidP="00A02B7D">
            <w:pPr>
              <w:jc w:val="center"/>
              <w:rPr>
                <w:sz w:val="26"/>
                <w:szCs w:val="26"/>
              </w:rPr>
            </w:pPr>
            <w:r>
              <w:rPr>
                <w:sz w:val="26"/>
                <w:szCs w:val="26"/>
                <w:lang w:val="vi-VN"/>
              </w:rPr>
              <w:t> </w:t>
            </w:r>
          </w:p>
        </w:tc>
        <w:tc>
          <w:tcPr>
            <w:tcW w:w="66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4D8D45D" w14:textId="77777777" w:rsidR="00087F95" w:rsidRDefault="006F3EFE" w:rsidP="00A02B7D">
            <w:pPr>
              <w:jc w:val="center"/>
              <w:rPr>
                <w:sz w:val="26"/>
                <w:szCs w:val="26"/>
              </w:rPr>
            </w:pPr>
            <w:r>
              <w:rPr>
                <w:sz w:val="26"/>
                <w:szCs w:val="26"/>
                <w:lang w:val="vi-VN"/>
              </w:rPr>
              <w:t> </w:t>
            </w:r>
          </w:p>
        </w:tc>
        <w:tc>
          <w:tcPr>
            <w:tcW w:w="66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D57E779" w14:textId="77777777" w:rsidR="00087F95" w:rsidRDefault="006F3EFE" w:rsidP="00A02B7D">
            <w:pPr>
              <w:jc w:val="center"/>
              <w:rPr>
                <w:sz w:val="26"/>
                <w:szCs w:val="26"/>
              </w:rPr>
            </w:pPr>
            <w:r>
              <w:rPr>
                <w:sz w:val="26"/>
                <w:szCs w:val="26"/>
                <w:lang w:val="vi-VN"/>
              </w:rPr>
              <w:t> </w:t>
            </w:r>
          </w:p>
        </w:tc>
        <w:tc>
          <w:tcPr>
            <w:tcW w:w="121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057F82E" w14:textId="77777777" w:rsidR="00087F95" w:rsidRDefault="006F3EFE" w:rsidP="00A02B7D">
            <w:pPr>
              <w:jc w:val="center"/>
              <w:rPr>
                <w:sz w:val="26"/>
                <w:szCs w:val="26"/>
              </w:rPr>
            </w:pPr>
            <w:r>
              <w:rPr>
                <w:sz w:val="26"/>
                <w:szCs w:val="26"/>
                <w:lang w:val="vi-VN"/>
              </w:rPr>
              <w:t> </w:t>
            </w:r>
          </w:p>
        </w:tc>
        <w:tc>
          <w:tcPr>
            <w:tcW w:w="66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9D8D3DB" w14:textId="77777777" w:rsidR="00087F95" w:rsidRDefault="006F3EFE">
            <w:pPr>
              <w:jc w:val="center"/>
              <w:rPr>
                <w:sz w:val="26"/>
                <w:szCs w:val="26"/>
              </w:rPr>
            </w:pPr>
            <w:r>
              <w:rPr>
                <w:sz w:val="26"/>
                <w:szCs w:val="26"/>
                <w:lang w:val="vi-VN"/>
              </w:rPr>
              <w:t> </w:t>
            </w:r>
          </w:p>
        </w:tc>
        <w:tc>
          <w:tcPr>
            <w:tcW w:w="73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E44358C" w14:textId="77777777" w:rsidR="00087F95" w:rsidRDefault="006F3EFE">
            <w:pPr>
              <w:jc w:val="center"/>
              <w:rPr>
                <w:sz w:val="26"/>
                <w:szCs w:val="26"/>
              </w:rPr>
            </w:pPr>
            <w:r>
              <w:rPr>
                <w:sz w:val="26"/>
                <w:szCs w:val="26"/>
                <w:lang w:val="vi-VN"/>
              </w:rPr>
              <w:t> </w:t>
            </w:r>
          </w:p>
        </w:tc>
      </w:tr>
      <w:tr w:rsidR="00087F95" w14:paraId="3F10B443" w14:textId="77777777" w:rsidTr="00A02B7D">
        <w:tc>
          <w:tcPr>
            <w:tcW w:w="369"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A834D22" w14:textId="77777777" w:rsidR="00087F95" w:rsidRDefault="006F3EFE" w:rsidP="00A02B7D">
            <w:pPr>
              <w:jc w:val="center"/>
              <w:rPr>
                <w:sz w:val="26"/>
                <w:szCs w:val="26"/>
              </w:rPr>
            </w:pPr>
            <w:r>
              <w:rPr>
                <w:sz w:val="26"/>
                <w:szCs w:val="26"/>
                <w:lang w:val="vi-VN"/>
              </w:rPr>
              <w:t>...</w:t>
            </w:r>
          </w:p>
        </w:tc>
        <w:tc>
          <w:tcPr>
            <w:tcW w:w="68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A32C965" w14:textId="77777777" w:rsidR="00087F95" w:rsidRDefault="006F3EFE" w:rsidP="00A02B7D">
            <w:pPr>
              <w:jc w:val="center"/>
              <w:rPr>
                <w:sz w:val="26"/>
                <w:szCs w:val="26"/>
              </w:rPr>
            </w:pPr>
            <w:r>
              <w:rPr>
                <w:sz w:val="26"/>
                <w:szCs w:val="26"/>
                <w:lang w:val="vi-VN"/>
              </w:rPr>
              <w:t> </w:t>
            </w:r>
          </w:p>
        </w:tc>
        <w:tc>
          <w:tcPr>
            <w:tcW w:w="66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96522CD" w14:textId="77777777" w:rsidR="00087F95" w:rsidRDefault="006F3EFE" w:rsidP="00A02B7D">
            <w:pPr>
              <w:jc w:val="center"/>
              <w:rPr>
                <w:sz w:val="26"/>
                <w:szCs w:val="26"/>
              </w:rPr>
            </w:pPr>
            <w:r>
              <w:rPr>
                <w:sz w:val="26"/>
                <w:szCs w:val="26"/>
                <w:lang w:val="vi-VN"/>
              </w:rPr>
              <w:t> </w:t>
            </w:r>
          </w:p>
        </w:tc>
        <w:tc>
          <w:tcPr>
            <w:tcW w:w="66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7F4D6A8" w14:textId="77777777" w:rsidR="00087F95" w:rsidRDefault="006F3EFE" w:rsidP="00A02B7D">
            <w:pPr>
              <w:jc w:val="center"/>
              <w:rPr>
                <w:sz w:val="26"/>
                <w:szCs w:val="26"/>
              </w:rPr>
            </w:pPr>
            <w:r>
              <w:rPr>
                <w:sz w:val="26"/>
                <w:szCs w:val="26"/>
                <w:lang w:val="vi-VN"/>
              </w:rPr>
              <w:t> </w:t>
            </w:r>
          </w:p>
        </w:tc>
        <w:tc>
          <w:tcPr>
            <w:tcW w:w="121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6DBD01D" w14:textId="77777777" w:rsidR="00087F95" w:rsidRDefault="006F3EFE" w:rsidP="00A02B7D">
            <w:pPr>
              <w:jc w:val="center"/>
              <w:rPr>
                <w:sz w:val="26"/>
                <w:szCs w:val="26"/>
              </w:rPr>
            </w:pPr>
            <w:r>
              <w:rPr>
                <w:sz w:val="26"/>
                <w:szCs w:val="26"/>
                <w:lang w:val="vi-VN"/>
              </w:rPr>
              <w:t> </w:t>
            </w:r>
          </w:p>
        </w:tc>
        <w:tc>
          <w:tcPr>
            <w:tcW w:w="66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9CB9D5C" w14:textId="77777777" w:rsidR="00087F95" w:rsidRDefault="006F3EFE">
            <w:pPr>
              <w:jc w:val="center"/>
              <w:rPr>
                <w:sz w:val="26"/>
                <w:szCs w:val="26"/>
              </w:rPr>
            </w:pPr>
            <w:r>
              <w:rPr>
                <w:sz w:val="26"/>
                <w:szCs w:val="26"/>
                <w:lang w:val="vi-VN"/>
              </w:rPr>
              <w:t> </w:t>
            </w:r>
          </w:p>
        </w:tc>
        <w:tc>
          <w:tcPr>
            <w:tcW w:w="73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360AE6F" w14:textId="77777777" w:rsidR="00087F95" w:rsidRDefault="006F3EFE">
            <w:pPr>
              <w:jc w:val="center"/>
              <w:rPr>
                <w:sz w:val="26"/>
                <w:szCs w:val="26"/>
              </w:rPr>
            </w:pPr>
            <w:r>
              <w:rPr>
                <w:sz w:val="26"/>
                <w:szCs w:val="26"/>
                <w:lang w:val="vi-VN"/>
              </w:rPr>
              <w:t> </w:t>
            </w:r>
          </w:p>
        </w:tc>
      </w:tr>
    </w:tbl>
    <w:p w14:paraId="7EE0434E" w14:textId="77777777" w:rsidR="00087F95" w:rsidRDefault="006F3EFE" w:rsidP="00A02B7D">
      <w:pPr>
        <w:spacing w:before="60" w:after="60"/>
        <w:ind w:firstLine="567"/>
        <w:rPr>
          <w:sz w:val="26"/>
          <w:szCs w:val="26"/>
        </w:rPr>
      </w:pPr>
      <w:r>
        <w:rPr>
          <w:sz w:val="26"/>
          <w:szCs w:val="26"/>
          <w:lang w:val="vi-VN"/>
        </w:rPr>
        <w:t>2. Danh sách người hành nghề:</w:t>
      </w:r>
    </w:p>
    <w:tbl>
      <w:tblPr>
        <w:tblW w:w="8790" w:type="dxa"/>
        <w:tblCellMar>
          <w:left w:w="0" w:type="dxa"/>
          <w:right w:w="0" w:type="dxa"/>
        </w:tblCellMar>
        <w:tblLook w:val="04A0" w:firstRow="1" w:lastRow="0" w:firstColumn="1" w:lastColumn="0" w:noHBand="0" w:noVBand="1"/>
      </w:tblPr>
      <w:tblGrid>
        <w:gridCol w:w="648"/>
        <w:gridCol w:w="1546"/>
        <w:gridCol w:w="1501"/>
        <w:gridCol w:w="1440"/>
        <w:gridCol w:w="2085"/>
        <w:gridCol w:w="1570"/>
      </w:tblGrid>
      <w:tr w:rsidR="00087F95" w14:paraId="2DA87D74" w14:textId="77777777" w:rsidTr="00A02B7D">
        <w:tc>
          <w:tcPr>
            <w:tcW w:w="368"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C8306C9" w14:textId="77777777" w:rsidR="00087F95" w:rsidRDefault="006F3EFE" w:rsidP="00A02B7D">
            <w:pPr>
              <w:jc w:val="center"/>
              <w:rPr>
                <w:sz w:val="26"/>
                <w:szCs w:val="26"/>
              </w:rPr>
            </w:pPr>
            <w:r>
              <w:rPr>
                <w:b/>
                <w:bCs/>
                <w:sz w:val="26"/>
                <w:szCs w:val="26"/>
                <w:lang w:val="vi-VN"/>
              </w:rPr>
              <w:t>STT</w:t>
            </w:r>
          </w:p>
        </w:tc>
        <w:tc>
          <w:tcPr>
            <w:tcW w:w="879"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9A84C2C" w14:textId="77777777" w:rsidR="00087F95" w:rsidRDefault="006F3EFE" w:rsidP="00A02B7D">
            <w:pPr>
              <w:jc w:val="center"/>
              <w:rPr>
                <w:sz w:val="26"/>
                <w:szCs w:val="26"/>
              </w:rPr>
            </w:pPr>
            <w:r>
              <w:rPr>
                <w:b/>
                <w:bCs/>
                <w:sz w:val="26"/>
                <w:szCs w:val="26"/>
                <w:lang w:val="vi-VN"/>
              </w:rPr>
              <w:t>Họ và tên</w:t>
            </w:r>
          </w:p>
        </w:tc>
        <w:tc>
          <w:tcPr>
            <w:tcW w:w="854"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87F1743" w14:textId="77777777" w:rsidR="00087F95" w:rsidRDefault="006F3EFE" w:rsidP="00A02B7D">
            <w:pPr>
              <w:jc w:val="center"/>
              <w:rPr>
                <w:sz w:val="26"/>
                <w:szCs w:val="26"/>
              </w:rPr>
            </w:pPr>
            <w:r>
              <w:rPr>
                <w:b/>
                <w:bCs/>
                <w:sz w:val="26"/>
                <w:szCs w:val="26"/>
                <w:lang w:val="vi-VN"/>
              </w:rPr>
              <w:t>Số chứng chỉ hành nghề đã được cấp</w:t>
            </w:r>
          </w:p>
        </w:tc>
        <w:tc>
          <w:tcPr>
            <w:tcW w:w="819"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EAC5908" w14:textId="77777777" w:rsidR="00087F95" w:rsidRDefault="006F3EFE" w:rsidP="00A02B7D">
            <w:pPr>
              <w:jc w:val="center"/>
              <w:rPr>
                <w:sz w:val="26"/>
                <w:szCs w:val="26"/>
              </w:rPr>
            </w:pPr>
            <w:r>
              <w:rPr>
                <w:b/>
                <w:bCs/>
                <w:sz w:val="26"/>
                <w:szCs w:val="26"/>
                <w:lang w:val="vi-VN"/>
              </w:rPr>
              <w:t>Phạm vi hoạt động chuyên môn</w:t>
            </w:r>
          </w:p>
        </w:tc>
        <w:tc>
          <w:tcPr>
            <w:tcW w:w="1186"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4E04CC4" w14:textId="77777777" w:rsidR="00087F95" w:rsidRDefault="006F3EFE" w:rsidP="00A02B7D">
            <w:pPr>
              <w:jc w:val="center"/>
              <w:rPr>
                <w:sz w:val="26"/>
                <w:szCs w:val="26"/>
              </w:rPr>
            </w:pPr>
            <w:r>
              <w:rPr>
                <w:b/>
                <w:bCs/>
                <w:sz w:val="26"/>
                <w:szCs w:val="26"/>
                <w:lang w:val="vi-VN"/>
              </w:rPr>
              <w:t>Thời gian đăng ký làm việc tại cơ sở khám bệnh, chữa bệnh (ghi cụ thể thời gian làm việc)</w:t>
            </w:r>
          </w:p>
        </w:tc>
        <w:tc>
          <w:tcPr>
            <w:tcW w:w="893"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7D49112" w14:textId="77777777" w:rsidR="002A16D0" w:rsidRDefault="006F3EFE" w:rsidP="00A02B7D">
            <w:pPr>
              <w:jc w:val="center"/>
              <w:rPr>
                <w:b/>
                <w:bCs/>
                <w:sz w:val="26"/>
                <w:szCs w:val="26"/>
                <w:lang w:val="vi-VN"/>
              </w:rPr>
            </w:pPr>
            <w:r>
              <w:rPr>
                <w:b/>
                <w:bCs/>
                <w:sz w:val="26"/>
                <w:szCs w:val="26"/>
                <w:lang w:val="vi-VN"/>
              </w:rPr>
              <w:t xml:space="preserve">Vị trí </w:t>
            </w:r>
          </w:p>
          <w:p w14:paraId="3BEDD245" w14:textId="2F9EBD65" w:rsidR="00087F95" w:rsidRDefault="006F3EFE" w:rsidP="00A02B7D">
            <w:pPr>
              <w:jc w:val="center"/>
              <w:rPr>
                <w:sz w:val="26"/>
                <w:szCs w:val="26"/>
              </w:rPr>
            </w:pPr>
            <w:r>
              <w:rPr>
                <w:b/>
                <w:bCs/>
                <w:sz w:val="26"/>
                <w:szCs w:val="26"/>
                <w:lang w:val="vi-VN"/>
              </w:rPr>
              <w:t>chuyên môn</w:t>
            </w:r>
          </w:p>
        </w:tc>
      </w:tr>
      <w:tr w:rsidR="00087F95" w14:paraId="1FA3DC45" w14:textId="77777777" w:rsidTr="00A02B7D">
        <w:tc>
          <w:tcPr>
            <w:tcW w:w="368"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3E1A38F" w14:textId="77777777" w:rsidR="00087F95" w:rsidRDefault="006F3EFE" w:rsidP="00A02B7D">
            <w:pPr>
              <w:jc w:val="center"/>
              <w:rPr>
                <w:sz w:val="26"/>
                <w:szCs w:val="26"/>
              </w:rPr>
            </w:pPr>
            <w:r>
              <w:rPr>
                <w:sz w:val="26"/>
                <w:szCs w:val="26"/>
                <w:lang w:val="vi-VN"/>
              </w:rPr>
              <w:t>1</w:t>
            </w:r>
          </w:p>
        </w:tc>
        <w:tc>
          <w:tcPr>
            <w:tcW w:w="87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24C654F" w14:textId="77777777" w:rsidR="00087F95" w:rsidRDefault="006F3EFE" w:rsidP="00A02B7D">
            <w:pPr>
              <w:jc w:val="center"/>
              <w:rPr>
                <w:sz w:val="26"/>
                <w:szCs w:val="26"/>
              </w:rPr>
            </w:pPr>
            <w:r>
              <w:rPr>
                <w:sz w:val="26"/>
                <w:szCs w:val="26"/>
                <w:lang w:val="vi-VN"/>
              </w:rPr>
              <w:t> </w:t>
            </w:r>
          </w:p>
        </w:tc>
        <w:tc>
          <w:tcPr>
            <w:tcW w:w="85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7D78906" w14:textId="77777777" w:rsidR="00087F95" w:rsidRDefault="006F3EFE" w:rsidP="00A02B7D">
            <w:pPr>
              <w:jc w:val="center"/>
              <w:rPr>
                <w:sz w:val="26"/>
                <w:szCs w:val="26"/>
              </w:rPr>
            </w:pPr>
            <w:r>
              <w:rPr>
                <w:sz w:val="26"/>
                <w:szCs w:val="26"/>
                <w:lang w:val="vi-VN"/>
              </w:rPr>
              <w:t> </w:t>
            </w:r>
          </w:p>
        </w:tc>
        <w:tc>
          <w:tcPr>
            <w:tcW w:w="81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2B098CD" w14:textId="77777777" w:rsidR="00087F95" w:rsidRDefault="006F3EFE" w:rsidP="00A02B7D">
            <w:pPr>
              <w:jc w:val="center"/>
              <w:rPr>
                <w:sz w:val="26"/>
                <w:szCs w:val="26"/>
              </w:rPr>
            </w:pPr>
            <w:r>
              <w:rPr>
                <w:sz w:val="26"/>
                <w:szCs w:val="26"/>
                <w:lang w:val="vi-VN"/>
              </w:rPr>
              <w:t> </w:t>
            </w:r>
          </w:p>
        </w:tc>
        <w:tc>
          <w:tcPr>
            <w:tcW w:w="118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BE2C06B" w14:textId="77777777" w:rsidR="00087F95" w:rsidRDefault="006F3EFE" w:rsidP="00A02B7D">
            <w:pPr>
              <w:jc w:val="center"/>
              <w:rPr>
                <w:sz w:val="26"/>
                <w:szCs w:val="26"/>
              </w:rPr>
            </w:pPr>
            <w:r>
              <w:rPr>
                <w:sz w:val="26"/>
                <w:szCs w:val="26"/>
                <w:lang w:val="vi-VN"/>
              </w:rPr>
              <w:t> </w:t>
            </w:r>
          </w:p>
        </w:tc>
        <w:tc>
          <w:tcPr>
            <w:tcW w:w="89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4FCC1CD" w14:textId="77777777" w:rsidR="00087F95" w:rsidRDefault="006F3EFE" w:rsidP="00A02B7D">
            <w:pPr>
              <w:jc w:val="center"/>
              <w:rPr>
                <w:sz w:val="26"/>
                <w:szCs w:val="26"/>
              </w:rPr>
            </w:pPr>
            <w:r>
              <w:rPr>
                <w:sz w:val="26"/>
                <w:szCs w:val="26"/>
                <w:lang w:val="vi-VN"/>
              </w:rPr>
              <w:t> </w:t>
            </w:r>
          </w:p>
        </w:tc>
      </w:tr>
      <w:tr w:rsidR="00087F95" w14:paraId="628DD797" w14:textId="77777777" w:rsidTr="00A02B7D">
        <w:tc>
          <w:tcPr>
            <w:tcW w:w="368"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C461436" w14:textId="77777777" w:rsidR="00087F95" w:rsidRDefault="006F3EFE" w:rsidP="00A02B7D">
            <w:pPr>
              <w:jc w:val="center"/>
              <w:rPr>
                <w:sz w:val="26"/>
                <w:szCs w:val="26"/>
              </w:rPr>
            </w:pPr>
            <w:r>
              <w:rPr>
                <w:sz w:val="26"/>
                <w:szCs w:val="26"/>
                <w:lang w:val="vi-VN"/>
              </w:rPr>
              <w:t>2</w:t>
            </w:r>
          </w:p>
        </w:tc>
        <w:tc>
          <w:tcPr>
            <w:tcW w:w="87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78250F4" w14:textId="77777777" w:rsidR="00087F95" w:rsidRDefault="006F3EFE" w:rsidP="00A02B7D">
            <w:pPr>
              <w:jc w:val="center"/>
              <w:rPr>
                <w:sz w:val="26"/>
                <w:szCs w:val="26"/>
              </w:rPr>
            </w:pPr>
            <w:r>
              <w:rPr>
                <w:sz w:val="26"/>
                <w:szCs w:val="26"/>
                <w:lang w:val="vi-VN"/>
              </w:rPr>
              <w:t> </w:t>
            </w:r>
          </w:p>
        </w:tc>
        <w:tc>
          <w:tcPr>
            <w:tcW w:w="85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D688BDD" w14:textId="77777777" w:rsidR="00087F95" w:rsidRDefault="006F3EFE" w:rsidP="00A02B7D">
            <w:pPr>
              <w:jc w:val="center"/>
              <w:rPr>
                <w:sz w:val="26"/>
                <w:szCs w:val="26"/>
              </w:rPr>
            </w:pPr>
            <w:r>
              <w:rPr>
                <w:sz w:val="26"/>
                <w:szCs w:val="26"/>
                <w:lang w:val="vi-VN"/>
              </w:rPr>
              <w:t> </w:t>
            </w:r>
          </w:p>
        </w:tc>
        <w:tc>
          <w:tcPr>
            <w:tcW w:w="81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ECA7459" w14:textId="77777777" w:rsidR="00087F95" w:rsidRDefault="006F3EFE" w:rsidP="00A02B7D">
            <w:pPr>
              <w:jc w:val="center"/>
              <w:rPr>
                <w:sz w:val="26"/>
                <w:szCs w:val="26"/>
              </w:rPr>
            </w:pPr>
            <w:r>
              <w:rPr>
                <w:sz w:val="26"/>
                <w:szCs w:val="26"/>
                <w:lang w:val="vi-VN"/>
              </w:rPr>
              <w:t> </w:t>
            </w:r>
          </w:p>
        </w:tc>
        <w:tc>
          <w:tcPr>
            <w:tcW w:w="118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7DE7D14" w14:textId="77777777" w:rsidR="00087F95" w:rsidRDefault="006F3EFE" w:rsidP="00A02B7D">
            <w:pPr>
              <w:jc w:val="center"/>
              <w:rPr>
                <w:sz w:val="26"/>
                <w:szCs w:val="26"/>
              </w:rPr>
            </w:pPr>
            <w:r>
              <w:rPr>
                <w:sz w:val="26"/>
                <w:szCs w:val="26"/>
                <w:lang w:val="vi-VN"/>
              </w:rPr>
              <w:t> </w:t>
            </w:r>
          </w:p>
        </w:tc>
        <w:tc>
          <w:tcPr>
            <w:tcW w:w="89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D71671E" w14:textId="77777777" w:rsidR="00087F95" w:rsidRDefault="006F3EFE" w:rsidP="00A02B7D">
            <w:pPr>
              <w:jc w:val="center"/>
              <w:rPr>
                <w:sz w:val="26"/>
                <w:szCs w:val="26"/>
              </w:rPr>
            </w:pPr>
            <w:r>
              <w:rPr>
                <w:sz w:val="26"/>
                <w:szCs w:val="26"/>
                <w:lang w:val="vi-VN"/>
              </w:rPr>
              <w:t> </w:t>
            </w:r>
          </w:p>
        </w:tc>
      </w:tr>
      <w:tr w:rsidR="00087F95" w14:paraId="12F43E46" w14:textId="77777777" w:rsidTr="00A02B7D">
        <w:tc>
          <w:tcPr>
            <w:tcW w:w="368"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694B90F" w14:textId="77777777" w:rsidR="00087F95" w:rsidRDefault="006F3EFE" w:rsidP="00A02B7D">
            <w:pPr>
              <w:jc w:val="center"/>
              <w:rPr>
                <w:sz w:val="26"/>
                <w:szCs w:val="26"/>
              </w:rPr>
            </w:pPr>
            <w:r>
              <w:rPr>
                <w:sz w:val="26"/>
                <w:szCs w:val="26"/>
              </w:rPr>
              <w:t>…</w:t>
            </w:r>
          </w:p>
        </w:tc>
        <w:tc>
          <w:tcPr>
            <w:tcW w:w="87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28C624B" w14:textId="77777777" w:rsidR="00087F95" w:rsidRDefault="006F3EFE" w:rsidP="00A02B7D">
            <w:pPr>
              <w:jc w:val="center"/>
              <w:rPr>
                <w:sz w:val="26"/>
                <w:szCs w:val="26"/>
              </w:rPr>
            </w:pPr>
            <w:r>
              <w:rPr>
                <w:sz w:val="26"/>
                <w:szCs w:val="26"/>
                <w:lang w:val="vi-VN"/>
              </w:rPr>
              <w:t> </w:t>
            </w:r>
          </w:p>
        </w:tc>
        <w:tc>
          <w:tcPr>
            <w:tcW w:w="85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EA3BC2D" w14:textId="77777777" w:rsidR="00087F95" w:rsidRDefault="006F3EFE" w:rsidP="00A02B7D">
            <w:pPr>
              <w:jc w:val="center"/>
              <w:rPr>
                <w:sz w:val="26"/>
                <w:szCs w:val="26"/>
              </w:rPr>
            </w:pPr>
            <w:r>
              <w:rPr>
                <w:sz w:val="26"/>
                <w:szCs w:val="26"/>
                <w:lang w:val="vi-VN"/>
              </w:rPr>
              <w:t> </w:t>
            </w:r>
          </w:p>
        </w:tc>
        <w:tc>
          <w:tcPr>
            <w:tcW w:w="81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A76D787" w14:textId="77777777" w:rsidR="00087F95" w:rsidRDefault="006F3EFE" w:rsidP="00A02B7D">
            <w:pPr>
              <w:jc w:val="center"/>
              <w:rPr>
                <w:sz w:val="26"/>
                <w:szCs w:val="26"/>
              </w:rPr>
            </w:pPr>
            <w:r>
              <w:rPr>
                <w:sz w:val="26"/>
                <w:szCs w:val="26"/>
                <w:lang w:val="vi-VN"/>
              </w:rPr>
              <w:t> </w:t>
            </w:r>
          </w:p>
        </w:tc>
        <w:tc>
          <w:tcPr>
            <w:tcW w:w="118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C370CF8" w14:textId="77777777" w:rsidR="00087F95" w:rsidRDefault="006F3EFE" w:rsidP="00A02B7D">
            <w:pPr>
              <w:jc w:val="center"/>
              <w:rPr>
                <w:sz w:val="26"/>
                <w:szCs w:val="26"/>
              </w:rPr>
            </w:pPr>
            <w:r>
              <w:rPr>
                <w:sz w:val="26"/>
                <w:szCs w:val="26"/>
                <w:lang w:val="vi-VN"/>
              </w:rPr>
              <w:t> </w:t>
            </w:r>
          </w:p>
        </w:tc>
        <w:tc>
          <w:tcPr>
            <w:tcW w:w="89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6F93F0A" w14:textId="77777777" w:rsidR="00087F95" w:rsidRDefault="006F3EFE" w:rsidP="00A02B7D">
            <w:pPr>
              <w:jc w:val="center"/>
              <w:rPr>
                <w:sz w:val="26"/>
                <w:szCs w:val="26"/>
              </w:rPr>
            </w:pPr>
            <w:r>
              <w:rPr>
                <w:sz w:val="26"/>
                <w:szCs w:val="26"/>
                <w:lang w:val="vi-VN"/>
              </w:rPr>
              <w:t> </w:t>
            </w:r>
          </w:p>
        </w:tc>
      </w:tr>
    </w:tbl>
    <w:p w14:paraId="3F05BC87" w14:textId="77777777" w:rsidR="00087F95" w:rsidRDefault="006F3EFE" w:rsidP="005A7611">
      <w:pPr>
        <w:spacing w:before="120" w:after="120"/>
        <w:ind w:firstLine="567"/>
        <w:rPr>
          <w:sz w:val="26"/>
          <w:szCs w:val="26"/>
        </w:rPr>
      </w:pPr>
      <w:r>
        <w:rPr>
          <w:sz w:val="26"/>
          <w:szCs w:val="26"/>
          <w:lang w:val="vi-VN"/>
        </w:rPr>
        <w:t>3. Danh sách người làm việc:</w:t>
      </w:r>
    </w:p>
    <w:tbl>
      <w:tblPr>
        <w:tblW w:w="0" w:type="dxa"/>
        <w:tblCellMar>
          <w:left w:w="0" w:type="dxa"/>
          <w:right w:w="0" w:type="dxa"/>
        </w:tblCellMar>
        <w:tblLook w:val="04A0" w:firstRow="1" w:lastRow="0" w:firstColumn="1" w:lastColumn="0" w:noHBand="0" w:noVBand="1"/>
      </w:tblPr>
      <w:tblGrid>
        <w:gridCol w:w="652"/>
        <w:gridCol w:w="2327"/>
        <w:gridCol w:w="1685"/>
        <w:gridCol w:w="2079"/>
        <w:gridCol w:w="1940"/>
      </w:tblGrid>
      <w:tr w:rsidR="00087F95" w14:paraId="62716FAB" w14:textId="77777777">
        <w:tc>
          <w:tcPr>
            <w:tcW w:w="376"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A1E4A41" w14:textId="77777777" w:rsidR="00087F95" w:rsidRDefault="006F3EFE" w:rsidP="00A02B7D">
            <w:pPr>
              <w:jc w:val="center"/>
              <w:rPr>
                <w:sz w:val="26"/>
                <w:szCs w:val="26"/>
              </w:rPr>
            </w:pPr>
            <w:r>
              <w:rPr>
                <w:b/>
                <w:bCs/>
                <w:sz w:val="26"/>
                <w:szCs w:val="26"/>
                <w:lang w:val="vi-VN"/>
              </w:rPr>
              <w:t>STT</w:t>
            </w:r>
          </w:p>
        </w:tc>
        <w:tc>
          <w:tcPr>
            <w:tcW w:w="1340"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71376D4" w14:textId="77777777" w:rsidR="00087F95" w:rsidRDefault="006F3EFE" w:rsidP="00A02B7D">
            <w:pPr>
              <w:jc w:val="center"/>
              <w:rPr>
                <w:sz w:val="26"/>
                <w:szCs w:val="26"/>
              </w:rPr>
            </w:pPr>
            <w:r>
              <w:rPr>
                <w:b/>
                <w:bCs/>
                <w:sz w:val="26"/>
                <w:szCs w:val="26"/>
                <w:lang w:val="vi-VN"/>
              </w:rPr>
              <w:t>Họ và tên</w:t>
            </w:r>
          </w:p>
        </w:tc>
        <w:tc>
          <w:tcPr>
            <w:tcW w:w="970"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0C28D57" w14:textId="77777777" w:rsidR="00087F95" w:rsidRDefault="006F3EFE" w:rsidP="00A02B7D">
            <w:pPr>
              <w:jc w:val="center"/>
              <w:rPr>
                <w:sz w:val="26"/>
                <w:szCs w:val="26"/>
              </w:rPr>
            </w:pPr>
            <w:r>
              <w:rPr>
                <w:b/>
                <w:bCs/>
                <w:sz w:val="26"/>
                <w:szCs w:val="26"/>
                <w:lang w:val="vi-VN"/>
              </w:rPr>
              <w:t>Văn bằng chuyên môn</w:t>
            </w:r>
          </w:p>
        </w:tc>
        <w:tc>
          <w:tcPr>
            <w:tcW w:w="1197"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2B512C7" w14:textId="77777777" w:rsidR="00087F95" w:rsidRDefault="006F3EFE" w:rsidP="00A02B7D">
            <w:pPr>
              <w:jc w:val="center"/>
              <w:rPr>
                <w:sz w:val="26"/>
                <w:szCs w:val="26"/>
              </w:rPr>
            </w:pPr>
            <w:r>
              <w:rPr>
                <w:b/>
                <w:bCs/>
                <w:sz w:val="26"/>
                <w:szCs w:val="26"/>
                <w:lang w:val="vi-VN"/>
              </w:rPr>
              <w:t>Thời gian đăng ký làm việc tại cơ sở khám bệnh, chữa bệnh (ghi cụ thể thời gian làm việc)</w:t>
            </w:r>
          </w:p>
        </w:tc>
        <w:tc>
          <w:tcPr>
            <w:tcW w:w="1117"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79E43C5" w14:textId="77777777" w:rsidR="00087F95" w:rsidRDefault="006F3EFE" w:rsidP="00A02B7D">
            <w:pPr>
              <w:jc w:val="center"/>
              <w:rPr>
                <w:sz w:val="26"/>
                <w:szCs w:val="26"/>
              </w:rPr>
            </w:pPr>
            <w:r>
              <w:rPr>
                <w:b/>
                <w:bCs/>
                <w:sz w:val="26"/>
                <w:szCs w:val="26"/>
                <w:lang w:val="vi-VN"/>
              </w:rPr>
              <w:t>V</w:t>
            </w:r>
            <w:r>
              <w:rPr>
                <w:b/>
                <w:bCs/>
                <w:sz w:val="26"/>
                <w:szCs w:val="26"/>
              </w:rPr>
              <w:t xml:space="preserve">ị </w:t>
            </w:r>
            <w:r>
              <w:rPr>
                <w:b/>
                <w:bCs/>
                <w:sz w:val="26"/>
                <w:szCs w:val="26"/>
                <w:lang w:val="vi-VN"/>
              </w:rPr>
              <w:t>trí làm việc</w:t>
            </w:r>
            <w:r>
              <w:rPr>
                <w:rStyle w:val="FootnoteReference"/>
                <w:b/>
                <w:bCs/>
                <w:sz w:val="26"/>
                <w:szCs w:val="26"/>
                <w:lang w:val="vi-VN"/>
              </w:rPr>
              <w:footnoteReference w:id="117"/>
            </w:r>
          </w:p>
        </w:tc>
      </w:tr>
      <w:tr w:rsidR="00087F95" w14:paraId="107B21ED" w14:textId="77777777">
        <w:tc>
          <w:tcPr>
            <w:tcW w:w="376"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4D5DF3E" w14:textId="77777777" w:rsidR="00087F95" w:rsidRDefault="006F3EFE" w:rsidP="00A02B7D">
            <w:pPr>
              <w:jc w:val="center"/>
              <w:rPr>
                <w:sz w:val="26"/>
                <w:szCs w:val="26"/>
              </w:rPr>
            </w:pPr>
            <w:r>
              <w:rPr>
                <w:sz w:val="26"/>
                <w:szCs w:val="26"/>
                <w:lang w:val="vi-VN"/>
              </w:rPr>
              <w:t>1</w:t>
            </w:r>
          </w:p>
        </w:tc>
        <w:tc>
          <w:tcPr>
            <w:tcW w:w="134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BE22B7D" w14:textId="77777777" w:rsidR="00087F95" w:rsidRDefault="006F3EFE" w:rsidP="00A02B7D">
            <w:pPr>
              <w:jc w:val="center"/>
              <w:rPr>
                <w:sz w:val="26"/>
                <w:szCs w:val="26"/>
              </w:rPr>
            </w:pPr>
            <w:r>
              <w:rPr>
                <w:sz w:val="26"/>
                <w:szCs w:val="26"/>
                <w:lang w:val="vi-VN"/>
              </w:rPr>
              <w:t> </w:t>
            </w:r>
          </w:p>
        </w:tc>
        <w:tc>
          <w:tcPr>
            <w:tcW w:w="97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EAB0557" w14:textId="77777777" w:rsidR="00087F95" w:rsidRDefault="006F3EFE" w:rsidP="00A02B7D">
            <w:pPr>
              <w:jc w:val="center"/>
              <w:rPr>
                <w:sz w:val="26"/>
                <w:szCs w:val="26"/>
              </w:rPr>
            </w:pPr>
            <w:r>
              <w:rPr>
                <w:sz w:val="26"/>
                <w:szCs w:val="26"/>
                <w:lang w:val="vi-VN"/>
              </w:rPr>
              <w:t> </w:t>
            </w:r>
          </w:p>
        </w:tc>
        <w:tc>
          <w:tcPr>
            <w:tcW w:w="119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1F8DDE2" w14:textId="77777777" w:rsidR="00087F95" w:rsidRDefault="006F3EFE" w:rsidP="00A02B7D">
            <w:pPr>
              <w:jc w:val="center"/>
              <w:rPr>
                <w:sz w:val="26"/>
                <w:szCs w:val="26"/>
              </w:rPr>
            </w:pPr>
            <w:r>
              <w:rPr>
                <w:sz w:val="26"/>
                <w:szCs w:val="26"/>
                <w:lang w:val="vi-VN"/>
              </w:rPr>
              <w:t> </w:t>
            </w:r>
          </w:p>
        </w:tc>
        <w:tc>
          <w:tcPr>
            <w:tcW w:w="111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364E392" w14:textId="77777777" w:rsidR="00087F95" w:rsidRDefault="006F3EFE" w:rsidP="00A02B7D">
            <w:pPr>
              <w:jc w:val="center"/>
              <w:rPr>
                <w:sz w:val="26"/>
                <w:szCs w:val="26"/>
              </w:rPr>
            </w:pPr>
            <w:r>
              <w:rPr>
                <w:sz w:val="26"/>
                <w:szCs w:val="26"/>
                <w:lang w:val="vi-VN"/>
              </w:rPr>
              <w:t> </w:t>
            </w:r>
          </w:p>
        </w:tc>
      </w:tr>
      <w:tr w:rsidR="00087F95" w14:paraId="00A5129A" w14:textId="77777777">
        <w:tc>
          <w:tcPr>
            <w:tcW w:w="376"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ED128F5" w14:textId="77777777" w:rsidR="00087F95" w:rsidRDefault="006F3EFE" w:rsidP="00A02B7D">
            <w:pPr>
              <w:jc w:val="center"/>
              <w:rPr>
                <w:sz w:val="26"/>
                <w:szCs w:val="26"/>
              </w:rPr>
            </w:pPr>
            <w:r>
              <w:rPr>
                <w:sz w:val="26"/>
                <w:szCs w:val="26"/>
                <w:lang w:val="vi-VN"/>
              </w:rPr>
              <w:t>2</w:t>
            </w:r>
          </w:p>
        </w:tc>
        <w:tc>
          <w:tcPr>
            <w:tcW w:w="134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91D311F" w14:textId="77777777" w:rsidR="00087F95" w:rsidRDefault="006F3EFE" w:rsidP="00A02B7D">
            <w:pPr>
              <w:jc w:val="center"/>
              <w:rPr>
                <w:sz w:val="26"/>
                <w:szCs w:val="26"/>
              </w:rPr>
            </w:pPr>
            <w:r>
              <w:rPr>
                <w:sz w:val="26"/>
                <w:szCs w:val="26"/>
                <w:lang w:val="vi-VN"/>
              </w:rPr>
              <w:t> </w:t>
            </w:r>
          </w:p>
        </w:tc>
        <w:tc>
          <w:tcPr>
            <w:tcW w:w="97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FF23E3E" w14:textId="77777777" w:rsidR="00087F95" w:rsidRDefault="006F3EFE" w:rsidP="00A02B7D">
            <w:pPr>
              <w:jc w:val="center"/>
              <w:rPr>
                <w:sz w:val="26"/>
                <w:szCs w:val="26"/>
              </w:rPr>
            </w:pPr>
            <w:r>
              <w:rPr>
                <w:sz w:val="26"/>
                <w:szCs w:val="26"/>
                <w:lang w:val="vi-VN"/>
              </w:rPr>
              <w:t> </w:t>
            </w:r>
          </w:p>
        </w:tc>
        <w:tc>
          <w:tcPr>
            <w:tcW w:w="119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B4A8B0B" w14:textId="77777777" w:rsidR="00087F95" w:rsidRDefault="006F3EFE" w:rsidP="00A02B7D">
            <w:pPr>
              <w:jc w:val="center"/>
              <w:rPr>
                <w:sz w:val="26"/>
                <w:szCs w:val="26"/>
              </w:rPr>
            </w:pPr>
            <w:r>
              <w:rPr>
                <w:sz w:val="26"/>
                <w:szCs w:val="26"/>
                <w:lang w:val="vi-VN"/>
              </w:rPr>
              <w:t> </w:t>
            </w:r>
          </w:p>
        </w:tc>
        <w:tc>
          <w:tcPr>
            <w:tcW w:w="111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5C4F984" w14:textId="77777777" w:rsidR="00087F95" w:rsidRDefault="006F3EFE" w:rsidP="00A02B7D">
            <w:pPr>
              <w:jc w:val="center"/>
              <w:rPr>
                <w:sz w:val="26"/>
                <w:szCs w:val="26"/>
              </w:rPr>
            </w:pPr>
            <w:r>
              <w:rPr>
                <w:sz w:val="26"/>
                <w:szCs w:val="26"/>
                <w:lang w:val="vi-VN"/>
              </w:rPr>
              <w:t> </w:t>
            </w:r>
          </w:p>
        </w:tc>
      </w:tr>
      <w:tr w:rsidR="00087F95" w14:paraId="06001873" w14:textId="77777777">
        <w:tc>
          <w:tcPr>
            <w:tcW w:w="376"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7C742A9" w14:textId="77777777" w:rsidR="00087F95" w:rsidRDefault="006F3EFE" w:rsidP="00A02B7D">
            <w:pPr>
              <w:jc w:val="center"/>
              <w:rPr>
                <w:sz w:val="26"/>
                <w:szCs w:val="26"/>
              </w:rPr>
            </w:pPr>
            <w:r>
              <w:rPr>
                <w:sz w:val="26"/>
                <w:szCs w:val="26"/>
              </w:rPr>
              <w:t>...</w:t>
            </w:r>
          </w:p>
        </w:tc>
        <w:tc>
          <w:tcPr>
            <w:tcW w:w="134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2552763" w14:textId="77777777" w:rsidR="00087F95" w:rsidRDefault="006F3EFE" w:rsidP="00A02B7D">
            <w:pPr>
              <w:jc w:val="center"/>
              <w:rPr>
                <w:sz w:val="26"/>
                <w:szCs w:val="26"/>
              </w:rPr>
            </w:pPr>
            <w:r>
              <w:rPr>
                <w:sz w:val="26"/>
                <w:szCs w:val="26"/>
                <w:lang w:val="vi-VN"/>
              </w:rPr>
              <w:t> </w:t>
            </w:r>
          </w:p>
        </w:tc>
        <w:tc>
          <w:tcPr>
            <w:tcW w:w="97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7D4C5AC" w14:textId="77777777" w:rsidR="00087F95" w:rsidRDefault="006F3EFE" w:rsidP="00A02B7D">
            <w:pPr>
              <w:jc w:val="center"/>
              <w:rPr>
                <w:sz w:val="26"/>
                <w:szCs w:val="26"/>
              </w:rPr>
            </w:pPr>
            <w:r>
              <w:rPr>
                <w:sz w:val="26"/>
                <w:szCs w:val="26"/>
                <w:lang w:val="vi-VN"/>
              </w:rPr>
              <w:t> </w:t>
            </w:r>
          </w:p>
        </w:tc>
        <w:tc>
          <w:tcPr>
            <w:tcW w:w="119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8B046FA" w14:textId="77777777" w:rsidR="00087F95" w:rsidRDefault="006F3EFE" w:rsidP="00A02B7D">
            <w:pPr>
              <w:jc w:val="center"/>
              <w:rPr>
                <w:sz w:val="26"/>
                <w:szCs w:val="26"/>
              </w:rPr>
            </w:pPr>
            <w:r>
              <w:rPr>
                <w:sz w:val="26"/>
                <w:szCs w:val="26"/>
                <w:lang w:val="vi-VN"/>
              </w:rPr>
              <w:t> </w:t>
            </w:r>
          </w:p>
        </w:tc>
        <w:tc>
          <w:tcPr>
            <w:tcW w:w="111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D9FC973" w14:textId="77777777" w:rsidR="00087F95" w:rsidRDefault="006F3EFE" w:rsidP="00A02B7D">
            <w:pPr>
              <w:jc w:val="center"/>
              <w:rPr>
                <w:sz w:val="26"/>
                <w:szCs w:val="26"/>
              </w:rPr>
            </w:pPr>
            <w:r>
              <w:rPr>
                <w:sz w:val="26"/>
                <w:szCs w:val="26"/>
                <w:lang w:val="vi-VN"/>
              </w:rPr>
              <w:t> </w:t>
            </w:r>
          </w:p>
        </w:tc>
      </w:tr>
    </w:tbl>
    <w:p w14:paraId="4CB694D2" w14:textId="79610093" w:rsidR="00087F95" w:rsidRDefault="006F3EFE" w:rsidP="00A02B7D">
      <w:pPr>
        <w:spacing w:before="120" w:after="120"/>
        <w:ind w:firstLine="567"/>
        <w:jc w:val="both"/>
        <w:rPr>
          <w:sz w:val="26"/>
          <w:szCs w:val="26"/>
          <w:lang w:val="fr-FR"/>
        </w:rPr>
      </w:pPr>
      <w:r>
        <w:rPr>
          <w:b/>
          <w:bCs/>
          <w:sz w:val="26"/>
          <w:szCs w:val="26"/>
          <w:lang w:val="vi-VN"/>
        </w:rPr>
        <w:lastRenderedPageBreak/>
        <w:t>IV. THIẾT BỊ Y T</w:t>
      </w:r>
      <w:r>
        <w:rPr>
          <w:b/>
          <w:bCs/>
          <w:sz w:val="26"/>
          <w:szCs w:val="26"/>
          <w:lang w:val="fr-FR"/>
        </w:rPr>
        <w:t>Ế</w:t>
      </w:r>
    </w:p>
    <w:tbl>
      <w:tblPr>
        <w:tblW w:w="0" w:type="dxa"/>
        <w:tblCellMar>
          <w:left w:w="0" w:type="dxa"/>
          <w:right w:w="0" w:type="dxa"/>
        </w:tblCellMar>
        <w:tblLook w:val="04A0" w:firstRow="1" w:lastRow="0" w:firstColumn="1" w:lastColumn="0" w:noHBand="0" w:noVBand="1"/>
      </w:tblPr>
      <w:tblGrid>
        <w:gridCol w:w="698"/>
        <w:gridCol w:w="1028"/>
        <w:gridCol w:w="1308"/>
        <w:gridCol w:w="1047"/>
        <w:gridCol w:w="1004"/>
        <w:gridCol w:w="948"/>
        <w:gridCol w:w="830"/>
        <w:gridCol w:w="1023"/>
        <w:gridCol w:w="797"/>
      </w:tblGrid>
      <w:tr w:rsidR="00087F95" w14:paraId="735AC2A1" w14:textId="77777777">
        <w:tc>
          <w:tcPr>
            <w:tcW w:w="402"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3781A1A" w14:textId="77777777" w:rsidR="00087F95" w:rsidRDefault="006F3EFE">
            <w:pPr>
              <w:jc w:val="center"/>
              <w:rPr>
                <w:sz w:val="26"/>
                <w:szCs w:val="26"/>
              </w:rPr>
            </w:pPr>
            <w:r>
              <w:rPr>
                <w:b/>
                <w:bCs/>
                <w:sz w:val="26"/>
                <w:szCs w:val="26"/>
                <w:lang w:val="vi-VN"/>
              </w:rPr>
              <w:t>STT</w:t>
            </w:r>
          </w:p>
        </w:tc>
        <w:tc>
          <w:tcPr>
            <w:tcW w:w="592"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18E1ACF" w14:textId="77777777" w:rsidR="00087F95" w:rsidRDefault="006F3EFE">
            <w:pPr>
              <w:jc w:val="center"/>
              <w:rPr>
                <w:sz w:val="26"/>
                <w:szCs w:val="26"/>
              </w:rPr>
            </w:pPr>
            <w:r>
              <w:rPr>
                <w:b/>
                <w:bCs/>
                <w:sz w:val="26"/>
                <w:szCs w:val="26"/>
                <w:lang w:val="vi-VN"/>
              </w:rPr>
              <w:t>Tên thiết bị</w:t>
            </w:r>
          </w:p>
        </w:tc>
        <w:tc>
          <w:tcPr>
            <w:tcW w:w="753"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3A735FD" w14:textId="77777777" w:rsidR="00087F95" w:rsidRDefault="006F3EFE">
            <w:pPr>
              <w:jc w:val="center"/>
              <w:rPr>
                <w:sz w:val="26"/>
                <w:szCs w:val="26"/>
              </w:rPr>
            </w:pPr>
            <w:r>
              <w:rPr>
                <w:b/>
                <w:bCs/>
                <w:sz w:val="26"/>
                <w:szCs w:val="26"/>
                <w:lang w:val="vi-VN"/>
              </w:rPr>
              <w:t xml:space="preserve">Ký </w:t>
            </w:r>
            <w:proofErr w:type="spellStart"/>
            <w:r>
              <w:rPr>
                <w:b/>
                <w:bCs/>
                <w:sz w:val="26"/>
                <w:szCs w:val="26"/>
              </w:rPr>
              <w:t>hiệu</w:t>
            </w:r>
            <w:proofErr w:type="spellEnd"/>
            <w:r>
              <w:rPr>
                <w:b/>
                <w:bCs/>
                <w:sz w:val="26"/>
                <w:szCs w:val="26"/>
              </w:rPr>
              <w:t xml:space="preserve"> </w:t>
            </w:r>
            <w:r>
              <w:rPr>
                <w:b/>
                <w:bCs/>
                <w:sz w:val="26"/>
                <w:szCs w:val="26"/>
                <w:lang w:val="vi-VN"/>
              </w:rPr>
              <w:t>(M</w:t>
            </w:r>
            <w:r>
              <w:rPr>
                <w:b/>
                <w:bCs/>
                <w:sz w:val="26"/>
                <w:szCs w:val="26"/>
              </w:rPr>
              <w:t>O</w:t>
            </w:r>
            <w:r>
              <w:rPr>
                <w:b/>
                <w:bCs/>
                <w:sz w:val="26"/>
                <w:szCs w:val="26"/>
                <w:lang w:val="vi-VN"/>
              </w:rPr>
              <w:t>D</w:t>
            </w:r>
            <w:r>
              <w:rPr>
                <w:b/>
                <w:bCs/>
                <w:sz w:val="26"/>
                <w:szCs w:val="26"/>
              </w:rPr>
              <w:t>E</w:t>
            </w:r>
            <w:r>
              <w:rPr>
                <w:b/>
                <w:bCs/>
                <w:sz w:val="26"/>
                <w:szCs w:val="26"/>
                <w:lang w:val="vi-VN"/>
              </w:rPr>
              <w:t>L)</w:t>
            </w:r>
          </w:p>
        </w:tc>
        <w:tc>
          <w:tcPr>
            <w:tcW w:w="603"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0CF0CFF" w14:textId="77777777" w:rsidR="00087F95" w:rsidRDefault="006F3EFE">
            <w:pPr>
              <w:jc w:val="center"/>
              <w:rPr>
                <w:sz w:val="26"/>
                <w:szCs w:val="26"/>
              </w:rPr>
            </w:pPr>
            <w:r>
              <w:rPr>
                <w:b/>
                <w:bCs/>
                <w:sz w:val="26"/>
                <w:szCs w:val="26"/>
                <w:lang w:val="vi-VN"/>
              </w:rPr>
              <w:t>Hãng sản xuất</w:t>
            </w:r>
          </w:p>
        </w:tc>
        <w:tc>
          <w:tcPr>
            <w:tcW w:w="578"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23248AA" w14:textId="77777777" w:rsidR="00087F95" w:rsidRDefault="006F3EFE">
            <w:pPr>
              <w:jc w:val="center"/>
              <w:rPr>
                <w:sz w:val="26"/>
                <w:szCs w:val="26"/>
              </w:rPr>
            </w:pPr>
            <w:r>
              <w:rPr>
                <w:b/>
                <w:bCs/>
                <w:sz w:val="26"/>
                <w:szCs w:val="26"/>
                <w:lang w:val="vi-VN"/>
              </w:rPr>
              <w:t>Xuất xứ</w:t>
            </w:r>
          </w:p>
        </w:tc>
        <w:tc>
          <w:tcPr>
            <w:tcW w:w="546"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E1A53CF" w14:textId="77777777" w:rsidR="00087F95" w:rsidRDefault="006F3EFE">
            <w:pPr>
              <w:jc w:val="center"/>
              <w:rPr>
                <w:sz w:val="26"/>
                <w:szCs w:val="26"/>
              </w:rPr>
            </w:pPr>
            <w:r>
              <w:rPr>
                <w:b/>
                <w:bCs/>
                <w:sz w:val="26"/>
                <w:szCs w:val="26"/>
                <w:lang w:val="vi-VN"/>
              </w:rPr>
              <w:t>Năm sản xuất</w:t>
            </w:r>
          </w:p>
        </w:tc>
        <w:tc>
          <w:tcPr>
            <w:tcW w:w="478"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30E1E6D" w14:textId="77777777" w:rsidR="00087F95" w:rsidRDefault="006F3EFE">
            <w:pPr>
              <w:jc w:val="center"/>
              <w:rPr>
                <w:sz w:val="26"/>
                <w:szCs w:val="26"/>
              </w:rPr>
            </w:pPr>
            <w:r>
              <w:rPr>
                <w:b/>
                <w:bCs/>
                <w:sz w:val="26"/>
                <w:szCs w:val="26"/>
                <w:lang w:val="vi-VN"/>
              </w:rPr>
              <w:t>Số lượng</w:t>
            </w:r>
          </w:p>
        </w:tc>
        <w:tc>
          <w:tcPr>
            <w:tcW w:w="589"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FB22552" w14:textId="77777777" w:rsidR="00087F95" w:rsidRDefault="006F3EFE">
            <w:pPr>
              <w:jc w:val="center"/>
              <w:rPr>
                <w:sz w:val="26"/>
                <w:szCs w:val="26"/>
              </w:rPr>
            </w:pPr>
            <w:r>
              <w:rPr>
                <w:b/>
                <w:bCs/>
                <w:sz w:val="26"/>
                <w:szCs w:val="26"/>
                <w:lang w:val="vi-VN"/>
              </w:rPr>
              <w:t>Tình trạng sử d</w:t>
            </w:r>
            <w:r>
              <w:rPr>
                <w:b/>
                <w:bCs/>
                <w:sz w:val="26"/>
                <w:szCs w:val="26"/>
              </w:rPr>
              <w:t>ụ</w:t>
            </w:r>
            <w:r>
              <w:rPr>
                <w:b/>
                <w:bCs/>
                <w:sz w:val="26"/>
                <w:szCs w:val="26"/>
                <w:lang w:val="vi-VN"/>
              </w:rPr>
              <w:t>ng (%)</w:t>
            </w:r>
          </w:p>
        </w:tc>
        <w:tc>
          <w:tcPr>
            <w:tcW w:w="459"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04E9FF1" w14:textId="77777777" w:rsidR="00087F95" w:rsidRDefault="006F3EFE">
            <w:pPr>
              <w:jc w:val="center"/>
              <w:rPr>
                <w:sz w:val="26"/>
                <w:szCs w:val="26"/>
              </w:rPr>
            </w:pPr>
            <w:r>
              <w:rPr>
                <w:b/>
                <w:bCs/>
                <w:sz w:val="26"/>
                <w:szCs w:val="26"/>
                <w:lang w:val="vi-VN"/>
              </w:rPr>
              <w:t>Ghi chú</w:t>
            </w:r>
          </w:p>
        </w:tc>
      </w:tr>
      <w:tr w:rsidR="00087F95" w14:paraId="16469574" w14:textId="77777777">
        <w:tc>
          <w:tcPr>
            <w:tcW w:w="402"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BE991C5" w14:textId="77777777" w:rsidR="00087F95" w:rsidRDefault="006F3EFE">
            <w:pPr>
              <w:jc w:val="center"/>
              <w:rPr>
                <w:sz w:val="26"/>
                <w:szCs w:val="26"/>
              </w:rPr>
            </w:pPr>
            <w:r>
              <w:rPr>
                <w:sz w:val="26"/>
                <w:szCs w:val="26"/>
                <w:lang w:val="vi-VN"/>
              </w:rPr>
              <w:t>1</w:t>
            </w:r>
          </w:p>
        </w:tc>
        <w:tc>
          <w:tcPr>
            <w:tcW w:w="59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A8A395D" w14:textId="77777777" w:rsidR="00087F95" w:rsidRDefault="006F3EFE">
            <w:pPr>
              <w:jc w:val="center"/>
              <w:rPr>
                <w:sz w:val="26"/>
                <w:szCs w:val="26"/>
              </w:rPr>
            </w:pPr>
            <w:r>
              <w:rPr>
                <w:sz w:val="26"/>
                <w:szCs w:val="26"/>
                <w:lang w:val="vi-VN"/>
              </w:rPr>
              <w:t> </w:t>
            </w:r>
          </w:p>
        </w:tc>
        <w:tc>
          <w:tcPr>
            <w:tcW w:w="75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3C775EF" w14:textId="77777777" w:rsidR="00087F95" w:rsidRDefault="006F3EFE">
            <w:pPr>
              <w:jc w:val="center"/>
              <w:rPr>
                <w:sz w:val="26"/>
                <w:szCs w:val="26"/>
              </w:rPr>
            </w:pPr>
            <w:r>
              <w:rPr>
                <w:sz w:val="26"/>
                <w:szCs w:val="26"/>
                <w:lang w:val="vi-VN"/>
              </w:rPr>
              <w:t> </w:t>
            </w:r>
          </w:p>
        </w:tc>
        <w:tc>
          <w:tcPr>
            <w:tcW w:w="60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60420CD" w14:textId="77777777" w:rsidR="00087F95" w:rsidRDefault="006F3EFE">
            <w:pPr>
              <w:jc w:val="center"/>
              <w:rPr>
                <w:sz w:val="26"/>
                <w:szCs w:val="26"/>
              </w:rPr>
            </w:pPr>
            <w:r>
              <w:rPr>
                <w:sz w:val="26"/>
                <w:szCs w:val="26"/>
                <w:lang w:val="vi-VN"/>
              </w:rPr>
              <w:t> </w:t>
            </w:r>
          </w:p>
        </w:tc>
        <w:tc>
          <w:tcPr>
            <w:tcW w:w="57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76B1D2E" w14:textId="77777777" w:rsidR="00087F95" w:rsidRDefault="006F3EFE">
            <w:pPr>
              <w:jc w:val="center"/>
              <w:rPr>
                <w:sz w:val="26"/>
                <w:szCs w:val="26"/>
              </w:rPr>
            </w:pPr>
            <w:r>
              <w:rPr>
                <w:sz w:val="26"/>
                <w:szCs w:val="26"/>
                <w:lang w:val="vi-VN"/>
              </w:rPr>
              <w:t> </w:t>
            </w:r>
          </w:p>
        </w:tc>
        <w:tc>
          <w:tcPr>
            <w:tcW w:w="54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34B5D35" w14:textId="77777777" w:rsidR="00087F95" w:rsidRDefault="006F3EFE">
            <w:pPr>
              <w:jc w:val="center"/>
              <w:rPr>
                <w:sz w:val="26"/>
                <w:szCs w:val="26"/>
              </w:rPr>
            </w:pPr>
            <w:r>
              <w:rPr>
                <w:sz w:val="26"/>
                <w:szCs w:val="26"/>
                <w:lang w:val="vi-VN"/>
              </w:rPr>
              <w:t> </w:t>
            </w:r>
          </w:p>
        </w:tc>
        <w:tc>
          <w:tcPr>
            <w:tcW w:w="47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D437885" w14:textId="77777777" w:rsidR="00087F95" w:rsidRDefault="006F3EFE">
            <w:pPr>
              <w:jc w:val="center"/>
              <w:rPr>
                <w:sz w:val="26"/>
                <w:szCs w:val="26"/>
              </w:rPr>
            </w:pPr>
            <w:r>
              <w:rPr>
                <w:sz w:val="26"/>
                <w:szCs w:val="26"/>
                <w:lang w:val="vi-VN"/>
              </w:rPr>
              <w:t> </w:t>
            </w:r>
          </w:p>
        </w:tc>
        <w:tc>
          <w:tcPr>
            <w:tcW w:w="58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0735DFC" w14:textId="77777777" w:rsidR="00087F95" w:rsidRDefault="006F3EFE">
            <w:pPr>
              <w:jc w:val="center"/>
              <w:rPr>
                <w:sz w:val="26"/>
                <w:szCs w:val="26"/>
              </w:rPr>
            </w:pPr>
            <w:r>
              <w:rPr>
                <w:sz w:val="26"/>
                <w:szCs w:val="26"/>
                <w:lang w:val="vi-VN"/>
              </w:rPr>
              <w:t> </w:t>
            </w:r>
          </w:p>
        </w:tc>
        <w:tc>
          <w:tcPr>
            <w:tcW w:w="45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4E953F4" w14:textId="77777777" w:rsidR="00087F95" w:rsidRDefault="006F3EFE">
            <w:pPr>
              <w:jc w:val="center"/>
              <w:rPr>
                <w:sz w:val="26"/>
                <w:szCs w:val="26"/>
              </w:rPr>
            </w:pPr>
            <w:r>
              <w:rPr>
                <w:sz w:val="26"/>
                <w:szCs w:val="26"/>
                <w:lang w:val="vi-VN"/>
              </w:rPr>
              <w:t> </w:t>
            </w:r>
          </w:p>
        </w:tc>
      </w:tr>
      <w:tr w:rsidR="00087F95" w14:paraId="675624AF" w14:textId="77777777">
        <w:tc>
          <w:tcPr>
            <w:tcW w:w="402"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CE04681" w14:textId="77777777" w:rsidR="00087F95" w:rsidRDefault="006F3EFE">
            <w:pPr>
              <w:jc w:val="center"/>
              <w:rPr>
                <w:sz w:val="26"/>
                <w:szCs w:val="26"/>
              </w:rPr>
            </w:pPr>
            <w:r>
              <w:rPr>
                <w:sz w:val="26"/>
                <w:szCs w:val="26"/>
                <w:lang w:val="vi-VN"/>
              </w:rPr>
              <w:t>2</w:t>
            </w:r>
          </w:p>
        </w:tc>
        <w:tc>
          <w:tcPr>
            <w:tcW w:w="59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2FD81A8" w14:textId="77777777" w:rsidR="00087F95" w:rsidRDefault="006F3EFE">
            <w:pPr>
              <w:jc w:val="center"/>
              <w:rPr>
                <w:sz w:val="26"/>
                <w:szCs w:val="26"/>
              </w:rPr>
            </w:pPr>
            <w:r>
              <w:rPr>
                <w:sz w:val="26"/>
                <w:szCs w:val="26"/>
                <w:lang w:val="vi-VN"/>
              </w:rPr>
              <w:t> </w:t>
            </w:r>
          </w:p>
        </w:tc>
        <w:tc>
          <w:tcPr>
            <w:tcW w:w="75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263C5C0" w14:textId="77777777" w:rsidR="00087F95" w:rsidRDefault="006F3EFE">
            <w:pPr>
              <w:jc w:val="center"/>
              <w:rPr>
                <w:sz w:val="26"/>
                <w:szCs w:val="26"/>
              </w:rPr>
            </w:pPr>
            <w:r>
              <w:rPr>
                <w:sz w:val="26"/>
                <w:szCs w:val="26"/>
                <w:lang w:val="vi-VN"/>
              </w:rPr>
              <w:t> </w:t>
            </w:r>
          </w:p>
        </w:tc>
        <w:tc>
          <w:tcPr>
            <w:tcW w:w="60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8A627AD" w14:textId="77777777" w:rsidR="00087F95" w:rsidRDefault="006F3EFE">
            <w:pPr>
              <w:jc w:val="center"/>
              <w:rPr>
                <w:sz w:val="26"/>
                <w:szCs w:val="26"/>
              </w:rPr>
            </w:pPr>
            <w:r>
              <w:rPr>
                <w:sz w:val="26"/>
                <w:szCs w:val="26"/>
                <w:lang w:val="vi-VN"/>
              </w:rPr>
              <w:t> </w:t>
            </w:r>
          </w:p>
        </w:tc>
        <w:tc>
          <w:tcPr>
            <w:tcW w:w="57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94CD1EA" w14:textId="77777777" w:rsidR="00087F95" w:rsidRDefault="006F3EFE">
            <w:pPr>
              <w:jc w:val="center"/>
              <w:rPr>
                <w:sz w:val="26"/>
                <w:szCs w:val="26"/>
              </w:rPr>
            </w:pPr>
            <w:r>
              <w:rPr>
                <w:sz w:val="26"/>
                <w:szCs w:val="26"/>
                <w:lang w:val="vi-VN"/>
              </w:rPr>
              <w:t> </w:t>
            </w:r>
          </w:p>
        </w:tc>
        <w:tc>
          <w:tcPr>
            <w:tcW w:w="54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31DF572" w14:textId="77777777" w:rsidR="00087F95" w:rsidRDefault="006F3EFE">
            <w:pPr>
              <w:jc w:val="center"/>
              <w:rPr>
                <w:sz w:val="26"/>
                <w:szCs w:val="26"/>
              </w:rPr>
            </w:pPr>
            <w:r>
              <w:rPr>
                <w:sz w:val="26"/>
                <w:szCs w:val="26"/>
                <w:lang w:val="vi-VN"/>
              </w:rPr>
              <w:t> </w:t>
            </w:r>
          </w:p>
        </w:tc>
        <w:tc>
          <w:tcPr>
            <w:tcW w:w="47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F5DDE6B" w14:textId="77777777" w:rsidR="00087F95" w:rsidRDefault="006F3EFE">
            <w:pPr>
              <w:jc w:val="center"/>
              <w:rPr>
                <w:sz w:val="26"/>
                <w:szCs w:val="26"/>
              </w:rPr>
            </w:pPr>
            <w:r>
              <w:rPr>
                <w:sz w:val="26"/>
                <w:szCs w:val="26"/>
                <w:lang w:val="vi-VN"/>
              </w:rPr>
              <w:t> </w:t>
            </w:r>
          </w:p>
        </w:tc>
        <w:tc>
          <w:tcPr>
            <w:tcW w:w="58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F2A9E10" w14:textId="77777777" w:rsidR="00087F95" w:rsidRDefault="006F3EFE">
            <w:pPr>
              <w:jc w:val="center"/>
              <w:rPr>
                <w:sz w:val="26"/>
                <w:szCs w:val="26"/>
              </w:rPr>
            </w:pPr>
            <w:r>
              <w:rPr>
                <w:sz w:val="26"/>
                <w:szCs w:val="26"/>
                <w:lang w:val="vi-VN"/>
              </w:rPr>
              <w:t> </w:t>
            </w:r>
          </w:p>
        </w:tc>
        <w:tc>
          <w:tcPr>
            <w:tcW w:w="45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0FEBAEF" w14:textId="77777777" w:rsidR="00087F95" w:rsidRDefault="006F3EFE">
            <w:pPr>
              <w:jc w:val="center"/>
              <w:rPr>
                <w:sz w:val="26"/>
                <w:szCs w:val="26"/>
              </w:rPr>
            </w:pPr>
            <w:r>
              <w:rPr>
                <w:sz w:val="26"/>
                <w:szCs w:val="26"/>
                <w:lang w:val="vi-VN"/>
              </w:rPr>
              <w:t> </w:t>
            </w:r>
          </w:p>
        </w:tc>
      </w:tr>
      <w:tr w:rsidR="00087F95" w14:paraId="5EAE5F69" w14:textId="77777777">
        <w:tc>
          <w:tcPr>
            <w:tcW w:w="402"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ECA40D0" w14:textId="77777777" w:rsidR="00087F95" w:rsidRDefault="006F3EFE">
            <w:pPr>
              <w:jc w:val="center"/>
              <w:rPr>
                <w:sz w:val="26"/>
                <w:szCs w:val="26"/>
              </w:rPr>
            </w:pPr>
            <w:r>
              <w:rPr>
                <w:sz w:val="26"/>
                <w:szCs w:val="26"/>
                <w:lang w:val="vi-VN"/>
              </w:rPr>
              <w:t>3</w:t>
            </w:r>
          </w:p>
        </w:tc>
        <w:tc>
          <w:tcPr>
            <w:tcW w:w="59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0255356" w14:textId="77777777" w:rsidR="00087F95" w:rsidRDefault="006F3EFE">
            <w:pPr>
              <w:jc w:val="center"/>
              <w:rPr>
                <w:sz w:val="26"/>
                <w:szCs w:val="26"/>
              </w:rPr>
            </w:pPr>
            <w:r>
              <w:rPr>
                <w:sz w:val="26"/>
                <w:szCs w:val="26"/>
                <w:lang w:val="vi-VN"/>
              </w:rPr>
              <w:t> </w:t>
            </w:r>
          </w:p>
        </w:tc>
        <w:tc>
          <w:tcPr>
            <w:tcW w:w="75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2FAFA1D" w14:textId="77777777" w:rsidR="00087F95" w:rsidRDefault="006F3EFE">
            <w:pPr>
              <w:jc w:val="center"/>
              <w:rPr>
                <w:sz w:val="26"/>
                <w:szCs w:val="26"/>
              </w:rPr>
            </w:pPr>
            <w:r>
              <w:rPr>
                <w:sz w:val="26"/>
                <w:szCs w:val="26"/>
                <w:lang w:val="vi-VN"/>
              </w:rPr>
              <w:t> </w:t>
            </w:r>
          </w:p>
        </w:tc>
        <w:tc>
          <w:tcPr>
            <w:tcW w:w="603"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159E547" w14:textId="77777777" w:rsidR="00087F95" w:rsidRDefault="006F3EFE">
            <w:pPr>
              <w:jc w:val="center"/>
              <w:rPr>
                <w:sz w:val="26"/>
                <w:szCs w:val="26"/>
              </w:rPr>
            </w:pPr>
            <w:r>
              <w:rPr>
                <w:sz w:val="26"/>
                <w:szCs w:val="26"/>
                <w:lang w:val="vi-VN"/>
              </w:rPr>
              <w:t> </w:t>
            </w:r>
          </w:p>
        </w:tc>
        <w:tc>
          <w:tcPr>
            <w:tcW w:w="57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0BDBE38" w14:textId="77777777" w:rsidR="00087F95" w:rsidRDefault="006F3EFE">
            <w:pPr>
              <w:jc w:val="center"/>
              <w:rPr>
                <w:sz w:val="26"/>
                <w:szCs w:val="26"/>
              </w:rPr>
            </w:pPr>
            <w:r>
              <w:rPr>
                <w:sz w:val="26"/>
                <w:szCs w:val="26"/>
                <w:lang w:val="vi-VN"/>
              </w:rPr>
              <w:t> </w:t>
            </w:r>
          </w:p>
        </w:tc>
        <w:tc>
          <w:tcPr>
            <w:tcW w:w="54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A37339F" w14:textId="77777777" w:rsidR="00087F95" w:rsidRDefault="006F3EFE">
            <w:pPr>
              <w:jc w:val="center"/>
              <w:rPr>
                <w:sz w:val="26"/>
                <w:szCs w:val="26"/>
              </w:rPr>
            </w:pPr>
            <w:r>
              <w:rPr>
                <w:sz w:val="26"/>
                <w:szCs w:val="26"/>
                <w:lang w:val="vi-VN"/>
              </w:rPr>
              <w:t> </w:t>
            </w:r>
          </w:p>
        </w:tc>
        <w:tc>
          <w:tcPr>
            <w:tcW w:w="47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2C44D54" w14:textId="77777777" w:rsidR="00087F95" w:rsidRDefault="006F3EFE">
            <w:pPr>
              <w:jc w:val="center"/>
              <w:rPr>
                <w:sz w:val="26"/>
                <w:szCs w:val="26"/>
              </w:rPr>
            </w:pPr>
            <w:r>
              <w:rPr>
                <w:sz w:val="26"/>
                <w:szCs w:val="26"/>
                <w:lang w:val="vi-VN"/>
              </w:rPr>
              <w:t> </w:t>
            </w:r>
          </w:p>
        </w:tc>
        <w:tc>
          <w:tcPr>
            <w:tcW w:w="58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FD75F04" w14:textId="77777777" w:rsidR="00087F95" w:rsidRDefault="006F3EFE">
            <w:pPr>
              <w:jc w:val="center"/>
              <w:rPr>
                <w:sz w:val="26"/>
                <w:szCs w:val="26"/>
              </w:rPr>
            </w:pPr>
            <w:r>
              <w:rPr>
                <w:sz w:val="26"/>
                <w:szCs w:val="26"/>
                <w:lang w:val="vi-VN"/>
              </w:rPr>
              <w:t> </w:t>
            </w:r>
          </w:p>
        </w:tc>
        <w:tc>
          <w:tcPr>
            <w:tcW w:w="45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464EB93" w14:textId="77777777" w:rsidR="00087F95" w:rsidRDefault="006F3EFE">
            <w:pPr>
              <w:jc w:val="center"/>
              <w:rPr>
                <w:sz w:val="26"/>
                <w:szCs w:val="26"/>
              </w:rPr>
            </w:pPr>
            <w:r>
              <w:rPr>
                <w:sz w:val="26"/>
                <w:szCs w:val="26"/>
                <w:lang w:val="vi-VN"/>
              </w:rPr>
              <w:t> </w:t>
            </w:r>
          </w:p>
        </w:tc>
      </w:tr>
    </w:tbl>
    <w:p w14:paraId="628F2678" w14:textId="77777777" w:rsidR="00087F95" w:rsidRPr="00A02B7D" w:rsidRDefault="00087F95">
      <w:pPr>
        <w:rPr>
          <w:b/>
          <w:bCs/>
          <w:sz w:val="10"/>
          <w:szCs w:val="26"/>
        </w:rPr>
      </w:pPr>
    </w:p>
    <w:p w14:paraId="28C3B5F1" w14:textId="19600FC6" w:rsidR="00087F95" w:rsidRDefault="006F3EFE" w:rsidP="00A02B7D">
      <w:pPr>
        <w:spacing w:before="120" w:after="120"/>
        <w:ind w:firstLine="567"/>
        <w:jc w:val="both"/>
        <w:rPr>
          <w:sz w:val="26"/>
          <w:szCs w:val="26"/>
        </w:rPr>
      </w:pPr>
      <w:r>
        <w:rPr>
          <w:b/>
          <w:bCs/>
          <w:sz w:val="26"/>
          <w:szCs w:val="26"/>
        </w:rPr>
        <w:t>V.</w:t>
      </w:r>
      <w:r>
        <w:rPr>
          <w:b/>
          <w:bCs/>
          <w:sz w:val="26"/>
          <w:szCs w:val="26"/>
          <w:lang w:val="vi-VN"/>
        </w:rPr>
        <w:t xml:space="preserve"> C</w:t>
      </w:r>
      <w:r>
        <w:rPr>
          <w:b/>
          <w:bCs/>
          <w:sz w:val="26"/>
          <w:szCs w:val="26"/>
        </w:rPr>
        <w:t xml:space="preserve">Ơ </w:t>
      </w:r>
      <w:r>
        <w:rPr>
          <w:b/>
          <w:bCs/>
          <w:sz w:val="26"/>
          <w:szCs w:val="26"/>
          <w:lang w:val="vi-VN"/>
        </w:rPr>
        <w:t>SỞ VẬT CHẤT</w:t>
      </w:r>
    </w:p>
    <w:p w14:paraId="7727AB0D" w14:textId="77777777" w:rsidR="00087F95" w:rsidRDefault="006F3EFE" w:rsidP="00A02B7D">
      <w:pPr>
        <w:spacing w:before="120" w:after="120"/>
        <w:ind w:firstLine="567"/>
        <w:jc w:val="both"/>
        <w:rPr>
          <w:sz w:val="26"/>
          <w:szCs w:val="26"/>
        </w:rPr>
      </w:pPr>
      <w:r>
        <w:rPr>
          <w:sz w:val="26"/>
          <w:szCs w:val="26"/>
        </w:rPr>
        <w:t xml:space="preserve">1. </w:t>
      </w:r>
      <w:r>
        <w:rPr>
          <w:sz w:val="26"/>
          <w:szCs w:val="26"/>
          <w:lang w:val="vi-VN"/>
        </w:rPr>
        <w:t>Tổng diện tích mặt bằng:</w:t>
      </w:r>
    </w:p>
    <w:p w14:paraId="115E3177" w14:textId="6C1552F7" w:rsidR="00087F95" w:rsidRDefault="000C72DE" w:rsidP="00A02B7D">
      <w:pPr>
        <w:spacing w:before="120" w:after="120"/>
        <w:ind w:firstLine="567"/>
        <w:jc w:val="both"/>
        <w:rPr>
          <w:sz w:val="26"/>
          <w:szCs w:val="26"/>
        </w:rPr>
      </w:pPr>
      <w:r>
        <w:rPr>
          <w:sz w:val="26"/>
          <w:szCs w:val="26"/>
        </w:rPr>
        <w:t>2</w:t>
      </w:r>
      <w:r w:rsidR="006F3EFE">
        <w:rPr>
          <w:sz w:val="26"/>
          <w:szCs w:val="26"/>
        </w:rPr>
        <w:t xml:space="preserve">. </w:t>
      </w:r>
      <w:r w:rsidR="006F3EFE">
        <w:rPr>
          <w:sz w:val="26"/>
          <w:szCs w:val="26"/>
          <w:lang w:val="vi-VN"/>
        </w:rPr>
        <w:t>Diện tích xây dựng trung bình cho 01 giư</w:t>
      </w:r>
      <w:r w:rsidR="006F3EFE">
        <w:rPr>
          <w:sz w:val="26"/>
          <w:szCs w:val="26"/>
        </w:rPr>
        <w:t>ờ</w:t>
      </w:r>
      <w:r w:rsidR="006F3EFE">
        <w:rPr>
          <w:sz w:val="26"/>
          <w:szCs w:val="26"/>
          <w:lang w:val="vi-VN"/>
        </w:rPr>
        <w:t>ng bệnh (đối với bệnh viện):</w:t>
      </w:r>
    </w:p>
    <w:p w14:paraId="659C54A8" w14:textId="2C7A9099" w:rsidR="00087F95" w:rsidRPr="00A02B7D" w:rsidRDefault="000C72DE" w:rsidP="00A02B7D">
      <w:pPr>
        <w:spacing w:before="120" w:after="120"/>
        <w:ind w:firstLine="567"/>
        <w:jc w:val="both"/>
        <w:rPr>
          <w:spacing w:val="-6"/>
          <w:sz w:val="26"/>
          <w:szCs w:val="26"/>
        </w:rPr>
      </w:pPr>
      <w:r w:rsidRPr="00A02B7D">
        <w:rPr>
          <w:spacing w:val="-6"/>
          <w:sz w:val="26"/>
          <w:szCs w:val="26"/>
        </w:rPr>
        <w:t>3</w:t>
      </w:r>
      <w:r w:rsidR="006F3EFE" w:rsidRPr="00A02B7D">
        <w:rPr>
          <w:spacing w:val="-6"/>
          <w:sz w:val="26"/>
          <w:szCs w:val="26"/>
        </w:rPr>
        <w:t xml:space="preserve">. </w:t>
      </w:r>
      <w:r w:rsidR="006F3EFE" w:rsidRPr="00A02B7D">
        <w:rPr>
          <w:spacing w:val="-6"/>
          <w:sz w:val="26"/>
          <w:szCs w:val="26"/>
          <w:lang w:val="vi-VN"/>
        </w:rPr>
        <w:t>Diện tích các khoa, phòng, buồng kỹ thuật chuyên môn, xét nghiệm, buồng bệnh:</w:t>
      </w:r>
    </w:p>
    <w:p w14:paraId="3968943D" w14:textId="0C9645CE" w:rsidR="00087F95" w:rsidRDefault="000C72DE" w:rsidP="00A02B7D">
      <w:pPr>
        <w:spacing w:before="120" w:after="120"/>
        <w:ind w:firstLine="567"/>
        <w:jc w:val="both"/>
        <w:rPr>
          <w:sz w:val="26"/>
          <w:szCs w:val="26"/>
        </w:rPr>
      </w:pPr>
      <w:r>
        <w:rPr>
          <w:sz w:val="26"/>
          <w:szCs w:val="26"/>
        </w:rPr>
        <w:t>4</w:t>
      </w:r>
      <w:r w:rsidR="006F3EFE">
        <w:rPr>
          <w:sz w:val="26"/>
          <w:szCs w:val="26"/>
        </w:rPr>
        <w:t xml:space="preserve">. </w:t>
      </w:r>
      <w:r w:rsidR="006F3EFE">
        <w:rPr>
          <w:sz w:val="26"/>
          <w:szCs w:val="26"/>
          <w:lang w:val="vi-VN"/>
        </w:rPr>
        <w:t xml:space="preserve">Bố trí các </w:t>
      </w:r>
      <w:proofErr w:type="spellStart"/>
      <w:r>
        <w:rPr>
          <w:sz w:val="26"/>
          <w:szCs w:val="26"/>
        </w:rPr>
        <w:t>bộ</w:t>
      </w:r>
      <w:proofErr w:type="spellEnd"/>
      <w:r>
        <w:rPr>
          <w:sz w:val="26"/>
          <w:szCs w:val="26"/>
        </w:rPr>
        <w:t xml:space="preserve"> </w:t>
      </w:r>
      <w:proofErr w:type="spellStart"/>
      <w:r>
        <w:rPr>
          <w:sz w:val="26"/>
          <w:szCs w:val="26"/>
        </w:rPr>
        <w:t>phận</w:t>
      </w:r>
      <w:proofErr w:type="spellEnd"/>
      <w:r>
        <w:rPr>
          <w:sz w:val="26"/>
          <w:szCs w:val="26"/>
        </w:rPr>
        <w:t xml:space="preserve"> </w:t>
      </w:r>
      <w:proofErr w:type="spellStart"/>
      <w:r>
        <w:rPr>
          <w:sz w:val="26"/>
          <w:szCs w:val="26"/>
        </w:rPr>
        <w:t>chuyên</w:t>
      </w:r>
      <w:proofErr w:type="spellEnd"/>
      <w:r>
        <w:rPr>
          <w:sz w:val="26"/>
          <w:szCs w:val="26"/>
        </w:rPr>
        <w:t xml:space="preserve"> </w:t>
      </w:r>
      <w:proofErr w:type="spellStart"/>
      <w:r>
        <w:rPr>
          <w:sz w:val="26"/>
          <w:szCs w:val="26"/>
        </w:rPr>
        <w:t>môn</w:t>
      </w:r>
      <w:proofErr w:type="spellEnd"/>
      <w:r w:rsidR="006F3EFE">
        <w:rPr>
          <w:sz w:val="26"/>
          <w:szCs w:val="26"/>
          <w:lang w:val="vi-VN"/>
        </w:rPr>
        <w:t xml:space="preserve"> (liệt kê cụ thể):</w:t>
      </w:r>
    </w:p>
    <w:p w14:paraId="7C0BAE84" w14:textId="2E90AEDE" w:rsidR="00087F95" w:rsidRDefault="000C72DE" w:rsidP="00A02B7D">
      <w:pPr>
        <w:spacing w:before="120" w:after="120"/>
        <w:ind w:firstLine="567"/>
        <w:jc w:val="both"/>
        <w:rPr>
          <w:sz w:val="26"/>
          <w:szCs w:val="26"/>
        </w:rPr>
      </w:pPr>
      <w:r>
        <w:rPr>
          <w:sz w:val="26"/>
          <w:szCs w:val="26"/>
        </w:rPr>
        <w:t>5</w:t>
      </w:r>
      <w:r w:rsidR="006F3EFE">
        <w:rPr>
          <w:sz w:val="26"/>
          <w:szCs w:val="26"/>
        </w:rPr>
        <w:t xml:space="preserve">. </w:t>
      </w:r>
      <w:r w:rsidR="006F3EFE">
        <w:rPr>
          <w:sz w:val="26"/>
          <w:szCs w:val="26"/>
          <w:lang w:val="vi-VN"/>
        </w:rPr>
        <w:t xml:space="preserve">Các điều kiện vệ sinh môi </w:t>
      </w:r>
      <w:proofErr w:type="spellStart"/>
      <w:r w:rsidR="006F3EFE">
        <w:rPr>
          <w:sz w:val="26"/>
          <w:szCs w:val="26"/>
        </w:rPr>
        <w:t>trường</w:t>
      </w:r>
      <w:proofErr w:type="spellEnd"/>
      <w:r w:rsidR="006F3EFE">
        <w:rPr>
          <w:sz w:val="26"/>
          <w:szCs w:val="26"/>
          <w:lang w:val="vi-VN"/>
        </w:rPr>
        <w:t>:</w:t>
      </w:r>
    </w:p>
    <w:p w14:paraId="6732ED4B" w14:textId="77777777" w:rsidR="00087F95" w:rsidRDefault="006F3EFE" w:rsidP="00A02B7D">
      <w:pPr>
        <w:spacing w:before="120" w:after="120"/>
        <w:ind w:firstLine="567"/>
        <w:jc w:val="both"/>
        <w:rPr>
          <w:sz w:val="26"/>
          <w:szCs w:val="26"/>
        </w:rPr>
      </w:pPr>
      <w:r>
        <w:rPr>
          <w:sz w:val="26"/>
          <w:szCs w:val="26"/>
        </w:rPr>
        <w:t xml:space="preserve">a) </w:t>
      </w:r>
      <w:r>
        <w:rPr>
          <w:sz w:val="26"/>
          <w:szCs w:val="26"/>
          <w:lang w:val="vi-VN"/>
        </w:rPr>
        <w:t>Xử lý nước thải:</w:t>
      </w:r>
    </w:p>
    <w:p w14:paraId="27C65374" w14:textId="77777777" w:rsidR="00087F95" w:rsidRDefault="006F3EFE" w:rsidP="00A02B7D">
      <w:pPr>
        <w:spacing w:before="120" w:after="120"/>
        <w:ind w:firstLine="567"/>
        <w:jc w:val="both"/>
        <w:rPr>
          <w:sz w:val="26"/>
          <w:szCs w:val="26"/>
        </w:rPr>
      </w:pPr>
      <w:r>
        <w:rPr>
          <w:sz w:val="26"/>
          <w:szCs w:val="26"/>
        </w:rPr>
        <w:t xml:space="preserve">b) </w:t>
      </w:r>
      <w:r>
        <w:rPr>
          <w:sz w:val="26"/>
          <w:szCs w:val="26"/>
          <w:lang w:val="vi-VN"/>
        </w:rPr>
        <w:t>Xử lý rác y tế, rác sinh hoạt:</w:t>
      </w:r>
    </w:p>
    <w:p w14:paraId="7E7C509E" w14:textId="3E8ED0DB" w:rsidR="00087F95" w:rsidRDefault="000C72DE" w:rsidP="00A02B7D">
      <w:pPr>
        <w:spacing w:before="120" w:after="120"/>
        <w:ind w:firstLine="567"/>
        <w:jc w:val="both"/>
        <w:rPr>
          <w:sz w:val="26"/>
          <w:szCs w:val="26"/>
        </w:rPr>
      </w:pPr>
      <w:r>
        <w:rPr>
          <w:sz w:val="26"/>
          <w:szCs w:val="26"/>
        </w:rPr>
        <w:t>6</w:t>
      </w:r>
      <w:r w:rsidR="006F3EFE">
        <w:rPr>
          <w:sz w:val="26"/>
          <w:szCs w:val="26"/>
        </w:rPr>
        <w:t xml:space="preserve">. </w:t>
      </w:r>
      <w:proofErr w:type="gramStart"/>
      <w:r w:rsidR="006F3EFE">
        <w:rPr>
          <w:sz w:val="26"/>
          <w:szCs w:val="26"/>
          <w:lang w:val="vi-VN"/>
        </w:rPr>
        <w:t>An</w:t>
      </w:r>
      <w:proofErr w:type="gramEnd"/>
      <w:r w:rsidR="006F3EFE">
        <w:rPr>
          <w:sz w:val="26"/>
          <w:szCs w:val="26"/>
          <w:lang w:val="vi-VN"/>
        </w:rPr>
        <w:t xml:space="preserve"> toàn bức xạ:</w:t>
      </w:r>
    </w:p>
    <w:p w14:paraId="022DC88B" w14:textId="0113FABB" w:rsidR="00087F95" w:rsidRDefault="000C72DE" w:rsidP="00A02B7D">
      <w:pPr>
        <w:spacing w:before="120" w:after="120"/>
        <w:ind w:firstLine="567"/>
        <w:jc w:val="both"/>
        <w:rPr>
          <w:sz w:val="26"/>
          <w:szCs w:val="26"/>
        </w:rPr>
      </w:pPr>
      <w:r>
        <w:rPr>
          <w:sz w:val="26"/>
          <w:szCs w:val="26"/>
        </w:rPr>
        <w:t>7</w:t>
      </w:r>
      <w:r w:rsidR="006F3EFE">
        <w:rPr>
          <w:sz w:val="26"/>
          <w:szCs w:val="26"/>
        </w:rPr>
        <w:t xml:space="preserve">. </w:t>
      </w:r>
      <w:r w:rsidR="006F3EFE">
        <w:rPr>
          <w:sz w:val="26"/>
          <w:szCs w:val="26"/>
          <w:lang w:val="vi-VN"/>
        </w:rPr>
        <w:t>Hệ thống phụ trợ:</w:t>
      </w:r>
    </w:p>
    <w:p w14:paraId="31733BD0" w14:textId="77777777" w:rsidR="00087F95" w:rsidRDefault="006F3EFE" w:rsidP="00A02B7D">
      <w:pPr>
        <w:spacing w:before="120" w:after="120"/>
        <w:ind w:firstLine="567"/>
        <w:jc w:val="both"/>
        <w:rPr>
          <w:sz w:val="26"/>
          <w:szCs w:val="26"/>
        </w:rPr>
      </w:pPr>
      <w:r>
        <w:rPr>
          <w:sz w:val="26"/>
          <w:szCs w:val="26"/>
        </w:rPr>
        <w:t xml:space="preserve">a) </w:t>
      </w:r>
      <w:r>
        <w:rPr>
          <w:sz w:val="26"/>
          <w:szCs w:val="26"/>
          <w:lang w:val="vi-VN"/>
        </w:rPr>
        <w:t>Phòng cháy chữa cháy:</w:t>
      </w:r>
    </w:p>
    <w:p w14:paraId="2CCA60B3" w14:textId="77777777" w:rsidR="00087F95" w:rsidRDefault="006F3EFE" w:rsidP="00A02B7D">
      <w:pPr>
        <w:spacing w:before="120" w:after="120"/>
        <w:ind w:firstLine="567"/>
        <w:jc w:val="both"/>
        <w:rPr>
          <w:sz w:val="26"/>
          <w:szCs w:val="26"/>
          <w:lang w:val="es-ES"/>
        </w:rPr>
      </w:pPr>
      <w:r>
        <w:rPr>
          <w:sz w:val="26"/>
          <w:szCs w:val="26"/>
          <w:lang w:val="es-ES"/>
        </w:rPr>
        <w:t xml:space="preserve">b) </w:t>
      </w:r>
      <w:r>
        <w:rPr>
          <w:sz w:val="26"/>
          <w:szCs w:val="26"/>
          <w:lang w:val="vi-VN"/>
        </w:rPr>
        <w:t xml:space="preserve">Khí y tế: </w:t>
      </w:r>
    </w:p>
    <w:p w14:paraId="6AEC7E1A" w14:textId="77777777" w:rsidR="00087F95" w:rsidRDefault="006F3EFE" w:rsidP="00A02B7D">
      <w:pPr>
        <w:spacing w:before="120" w:after="120"/>
        <w:ind w:firstLine="567"/>
        <w:jc w:val="both"/>
        <w:rPr>
          <w:sz w:val="26"/>
          <w:szCs w:val="26"/>
          <w:lang w:val="es-ES"/>
        </w:rPr>
      </w:pPr>
      <w:r>
        <w:rPr>
          <w:sz w:val="26"/>
          <w:szCs w:val="26"/>
          <w:lang w:val="es-ES"/>
        </w:rPr>
        <w:t xml:space="preserve">c) </w:t>
      </w:r>
      <w:r>
        <w:rPr>
          <w:sz w:val="26"/>
          <w:szCs w:val="26"/>
          <w:lang w:val="vi-VN"/>
        </w:rPr>
        <w:t>Máy phát điện:</w:t>
      </w:r>
    </w:p>
    <w:p w14:paraId="0DAEABCD" w14:textId="77777777" w:rsidR="00087F95" w:rsidRDefault="006F3EFE" w:rsidP="00A02B7D">
      <w:pPr>
        <w:spacing w:before="120" w:after="120"/>
        <w:ind w:firstLine="567"/>
        <w:jc w:val="both"/>
        <w:rPr>
          <w:sz w:val="26"/>
          <w:szCs w:val="26"/>
        </w:rPr>
      </w:pPr>
      <w:r>
        <w:rPr>
          <w:sz w:val="26"/>
          <w:szCs w:val="26"/>
        </w:rPr>
        <w:t>d</w:t>
      </w:r>
      <w:r>
        <w:rPr>
          <w:sz w:val="26"/>
          <w:szCs w:val="26"/>
          <w:lang w:val="vi-VN"/>
        </w:rPr>
        <w:t>) Thông tin liên lạc:</w:t>
      </w:r>
    </w:p>
    <w:p w14:paraId="010190CC" w14:textId="1FE76C1E" w:rsidR="00087F95" w:rsidRDefault="000C72DE" w:rsidP="00A02B7D">
      <w:pPr>
        <w:spacing w:before="120" w:after="120"/>
        <w:ind w:firstLine="567"/>
        <w:jc w:val="both"/>
        <w:rPr>
          <w:sz w:val="26"/>
          <w:szCs w:val="26"/>
        </w:rPr>
      </w:pPr>
      <w:r>
        <w:rPr>
          <w:sz w:val="26"/>
          <w:szCs w:val="26"/>
        </w:rPr>
        <w:t>8</w:t>
      </w:r>
      <w:r w:rsidR="006F3EFE">
        <w:rPr>
          <w:sz w:val="26"/>
          <w:szCs w:val="26"/>
        </w:rPr>
        <w:t>.</w:t>
      </w:r>
      <w:r w:rsidR="006F3EFE">
        <w:rPr>
          <w:sz w:val="26"/>
          <w:szCs w:val="26"/>
          <w:lang w:val="vi-VN"/>
        </w:rPr>
        <w:t xml:space="preserve"> Cơ s</w:t>
      </w:r>
      <w:r w:rsidR="006F3EFE">
        <w:rPr>
          <w:sz w:val="26"/>
          <w:szCs w:val="26"/>
        </w:rPr>
        <w:t xml:space="preserve">ở </w:t>
      </w:r>
      <w:r w:rsidR="006F3EFE">
        <w:rPr>
          <w:sz w:val="26"/>
          <w:szCs w:val="26"/>
          <w:lang w:val="vi-VN"/>
        </w:rPr>
        <w:t>vật chất khác (nếu có):</w:t>
      </w:r>
    </w:p>
    <w:p w14:paraId="341C93DD" w14:textId="77777777" w:rsidR="00087F95" w:rsidRPr="00A02B7D" w:rsidRDefault="006F3EFE">
      <w:pPr>
        <w:rPr>
          <w:sz w:val="16"/>
          <w:szCs w:val="26"/>
        </w:rPr>
      </w:pPr>
      <w:r>
        <w:rPr>
          <w:sz w:val="26"/>
          <w:szCs w:val="26"/>
        </w:rPr>
        <w:t> </w:t>
      </w:r>
    </w:p>
    <w:tbl>
      <w:tblPr>
        <w:tblW w:w="0" w:type="auto"/>
        <w:tblCellMar>
          <w:left w:w="0" w:type="dxa"/>
          <w:right w:w="0" w:type="dxa"/>
        </w:tblCellMar>
        <w:tblLook w:val="04A0" w:firstRow="1" w:lastRow="0" w:firstColumn="1" w:lastColumn="0" w:noHBand="0" w:noVBand="1"/>
      </w:tblPr>
      <w:tblGrid>
        <w:gridCol w:w="4342"/>
        <w:gridCol w:w="4361"/>
      </w:tblGrid>
      <w:tr w:rsidR="00087F95" w14:paraId="38195EFA" w14:textId="77777777">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14:paraId="47615024" w14:textId="77777777" w:rsidR="00087F95" w:rsidRDefault="006F3EFE">
            <w:pPr>
              <w:rPr>
                <w:sz w:val="26"/>
                <w:szCs w:val="26"/>
              </w:rPr>
            </w:pPr>
            <w:r>
              <w:rPr>
                <w:sz w:val="26"/>
                <w:szCs w:val="26"/>
                <w:lang w:val="vi-VN"/>
              </w:rPr>
              <w:t> </w:t>
            </w:r>
          </w:p>
        </w:tc>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14:paraId="7B4C45A9" w14:textId="7AD9D7A9" w:rsidR="00087F95" w:rsidRDefault="000C72DE">
            <w:pPr>
              <w:jc w:val="center"/>
              <w:rPr>
                <w:sz w:val="26"/>
                <w:szCs w:val="26"/>
              </w:rPr>
            </w:pPr>
            <w:r>
              <w:rPr>
                <w:b/>
                <w:bCs/>
                <w:sz w:val="26"/>
                <w:szCs w:val="26"/>
                <w14:ligatures w14:val="none"/>
              </w:rPr>
              <w:t xml:space="preserve">ĐẠI DIỆN CƠ SỞ </w:t>
            </w:r>
            <w:r w:rsidRPr="002B7916">
              <w:rPr>
                <w:b/>
                <w:bCs/>
                <w:sz w:val="26"/>
                <w:szCs w:val="26"/>
                <w14:ligatures w14:val="none"/>
              </w:rPr>
              <w:t>ĐỀ NGHỊ</w:t>
            </w:r>
            <w:r>
              <w:rPr>
                <w:rStyle w:val="FootnoteReference"/>
                <w:b/>
                <w:bCs/>
                <w:sz w:val="26"/>
                <w:szCs w:val="26"/>
                <w14:ligatures w14:val="none"/>
              </w:rPr>
              <w:footnoteReference w:id="118"/>
            </w:r>
          </w:p>
        </w:tc>
      </w:tr>
    </w:tbl>
    <w:p w14:paraId="405D7CF4" w14:textId="77777777" w:rsidR="00087F95" w:rsidRDefault="00087F95">
      <w:pPr>
        <w:rPr>
          <w:sz w:val="26"/>
          <w:szCs w:val="26"/>
        </w:rPr>
      </w:pPr>
    </w:p>
    <w:p w14:paraId="5D8F7834" w14:textId="77777777" w:rsidR="00087F95" w:rsidRDefault="00087F95">
      <w:pPr>
        <w:spacing w:before="100" w:after="80" w:line="276" w:lineRule="auto"/>
        <w:jc w:val="both"/>
        <w:rPr>
          <w:szCs w:val="28"/>
          <w:lang w:val="vi-VN"/>
        </w:rPr>
      </w:pPr>
    </w:p>
    <w:p w14:paraId="40E74F4A" w14:textId="77777777" w:rsidR="004139F4" w:rsidRDefault="004139F4">
      <w:pPr>
        <w:spacing w:before="100" w:after="80" w:line="276" w:lineRule="auto"/>
        <w:jc w:val="both"/>
        <w:rPr>
          <w:szCs w:val="28"/>
          <w:lang w:val="vi-VN"/>
        </w:rPr>
        <w:sectPr w:rsidR="004139F4" w:rsidSect="005A36EE">
          <w:footnotePr>
            <w:numRestart w:val="eachPage"/>
          </w:footnotePr>
          <w:endnotePr>
            <w:numFmt w:val="decimal"/>
            <w:numRestart w:val="eachSect"/>
          </w:endnotePr>
          <w:type w:val="continuous"/>
          <w:pgSz w:w="11907" w:h="16840" w:code="9"/>
          <w:pgMar w:top="1361" w:right="1276" w:bottom="1134" w:left="1928" w:header="720" w:footer="720" w:gutter="0"/>
          <w:cols w:space="720"/>
          <w:docGrid w:linePitch="381"/>
        </w:sectPr>
      </w:pPr>
    </w:p>
    <w:p w14:paraId="010DD0AE" w14:textId="11E7A3F8" w:rsidR="00D34DC5" w:rsidRPr="004139F4" w:rsidRDefault="00D34DC5" w:rsidP="004139F4">
      <w:pPr>
        <w:pStyle w:val="Heading1"/>
        <w:spacing w:before="0"/>
        <w:jc w:val="center"/>
        <w:rPr>
          <w:rFonts w:ascii="Times New Roman" w:hAnsi="Times New Roman" w:cs="Times New Roman"/>
          <w:b/>
          <w:bCs/>
          <w:color w:val="auto"/>
          <w:sz w:val="28"/>
          <w:szCs w:val="28"/>
        </w:rPr>
      </w:pPr>
      <w:r w:rsidRPr="004139F4">
        <w:rPr>
          <w:rFonts w:ascii="Times New Roman" w:hAnsi="Times New Roman" w:cs="Times New Roman"/>
          <w:b/>
          <w:bCs/>
          <w:color w:val="auto"/>
          <w:sz w:val="28"/>
          <w:szCs w:val="28"/>
          <w:lang w:val="vi-VN"/>
        </w:rPr>
        <w:lastRenderedPageBreak/>
        <w:t xml:space="preserve">Phụ lục </w:t>
      </w:r>
      <w:r w:rsidRPr="004139F4">
        <w:rPr>
          <w:rFonts w:ascii="Times New Roman" w:hAnsi="Times New Roman" w:cs="Times New Roman"/>
          <w:b/>
          <w:bCs/>
          <w:color w:val="auto"/>
          <w:sz w:val="28"/>
          <w:szCs w:val="28"/>
        </w:rPr>
        <w:t>III</w:t>
      </w:r>
    </w:p>
    <w:p w14:paraId="3F95D740" w14:textId="77777777" w:rsidR="00ED1401" w:rsidRDefault="00D34DC5" w:rsidP="004139F4">
      <w:pPr>
        <w:pStyle w:val="Heading1"/>
        <w:spacing w:before="0"/>
        <w:jc w:val="center"/>
        <w:rPr>
          <w:rFonts w:ascii="Times New Roman" w:hAnsi="Times New Roman" w:cs="Times New Roman"/>
          <w:b/>
          <w:bCs/>
          <w:color w:val="auto"/>
          <w:sz w:val="28"/>
          <w:szCs w:val="28"/>
        </w:rPr>
      </w:pPr>
      <w:r w:rsidRPr="004139F4">
        <w:rPr>
          <w:rFonts w:ascii="Times New Roman" w:hAnsi="Times New Roman" w:cs="Times New Roman"/>
          <w:b/>
          <w:bCs/>
          <w:color w:val="auto"/>
          <w:sz w:val="28"/>
          <w:szCs w:val="28"/>
          <w:lang w:val="vi-VN"/>
        </w:rPr>
        <w:t xml:space="preserve">CÁC BIỂU MẪU LIÊN QUAN ĐẾN </w:t>
      </w:r>
      <w:r w:rsidR="00ED1401">
        <w:rPr>
          <w:rFonts w:ascii="Times New Roman" w:hAnsi="Times New Roman" w:cs="Times New Roman"/>
          <w:b/>
          <w:bCs/>
          <w:color w:val="auto"/>
          <w:sz w:val="28"/>
          <w:szCs w:val="28"/>
        </w:rPr>
        <w:t xml:space="preserve">KIỂM TRA/CÔNG NHẬN </w:t>
      </w:r>
    </w:p>
    <w:p w14:paraId="7F1BDB5B" w14:textId="4052B27A" w:rsidR="004139F4" w:rsidRPr="00ED1401" w:rsidRDefault="00ED1401" w:rsidP="004139F4">
      <w:pPr>
        <w:pStyle w:val="Heading1"/>
        <w:spacing w:before="0"/>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ĐỦ TRÌNH ĐỘ SỬ DỤNG NGÔN NGỮ</w:t>
      </w:r>
    </w:p>
    <w:p w14:paraId="424EE9D5" w14:textId="77777777" w:rsidR="00893124" w:rsidRDefault="00ED1401" w:rsidP="00893124">
      <w:pPr>
        <w:jc w:val="center"/>
        <w:rPr>
          <w:i/>
          <w:iCs/>
          <w:kern w:val="2"/>
          <w:sz w:val="28"/>
          <w:szCs w:val="26"/>
          <w:lang w:val="vi-VN"/>
        </w:rPr>
      </w:pPr>
      <w:r w:rsidRPr="004139F4">
        <w:rPr>
          <w:rFonts w:eastAsia="Calibri"/>
          <w:i/>
          <w:kern w:val="2"/>
          <w:sz w:val="28"/>
          <w:szCs w:val="28"/>
          <w:lang w:val="sv-SE"/>
        </w:rPr>
        <w:t xml:space="preserve"> </w:t>
      </w:r>
      <w:r w:rsidR="00D34DC5" w:rsidRPr="004139F4">
        <w:rPr>
          <w:rFonts w:eastAsia="Calibri"/>
          <w:i/>
          <w:kern w:val="2"/>
          <w:sz w:val="28"/>
          <w:szCs w:val="28"/>
          <w:lang w:val="sv-SE"/>
        </w:rPr>
        <w:t>(</w:t>
      </w:r>
      <w:r w:rsidR="00893124" w:rsidRPr="00925CBE">
        <w:rPr>
          <w:i/>
          <w:iCs/>
          <w:kern w:val="2"/>
          <w:sz w:val="28"/>
          <w:szCs w:val="26"/>
          <w:lang w:val="vi-VN"/>
        </w:rPr>
        <w:t>Kèm theo Nghị định số</w:t>
      </w:r>
      <w:r w:rsidR="00893124">
        <w:rPr>
          <w:i/>
          <w:iCs/>
          <w:kern w:val="2"/>
          <w:sz w:val="28"/>
          <w:szCs w:val="26"/>
        </w:rPr>
        <w:t xml:space="preserve"> 96</w:t>
      </w:r>
      <w:r w:rsidR="00893124" w:rsidRPr="00925CBE">
        <w:rPr>
          <w:i/>
          <w:iCs/>
          <w:kern w:val="2"/>
          <w:sz w:val="28"/>
          <w:szCs w:val="26"/>
          <w:lang w:val="vi-VN"/>
        </w:rPr>
        <w:t xml:space="preserve">/2023/NĐ-CP </w:t>
      </w:r>
    </w:p>
    <w:p w14:paraId="707C6A6F" w14:textId="686D58D5" w:rsidR="00D34DC5" w:rsidRPr="004139F4" w:rsidRDefault="00893124" w:rsidP="00893124">
      <w:pPr>
        <w:jc w:val="center"/>
        <w:rPr>
          <w:rFonts w:eastAsia="Calibri"/>
          <w:i/>
          <w:kern w:val="2"/>
          <w:sz w:val="28"/>
          <w:szCs w:val="28"/>
          <w:lang w:val="sv-SE"/>
        </w:rPr>
      </w:pPr>
      <w:r w:rsidRPr="00925CBE">
        <w:rPr>
          <w:i/>
          <w:iCs/>
          <w:kern w:val="2"/>
          <w:sz w:val="28"/>
          <w:szCs w:val="26"/>
          <w:lang w:val="vi-VN"/>
        </w:rPr>
        <w:t>ngày</w:t>
      </w:r>
      <w:r>
        <w:rPr>
          <w:i/>
          <w:iCs/>
          <w:kern w:val="2"/>
          <w:sz w:val="28"/>
          <w:szCs w:val="26"/>
        </w:rPr>
        <w:t xml:space="preserve"> 30 </w:t>
      </w:r>
      <w:r w:rsidRPr="00925CBE">
        <w:rPr>
          <w:i/>
          <w:iCs/>
          <w:kern w:val="2"/>
          <w:sz w:val="28"/>
          <w:szCs w:val="26"/>
          <w:lang w:val="vi-VN"/>
        </w:rPr>
        <w:t>tháng</w:t>
      </w:r>
      <w:r>
        <w:rPr>
          <w:i/>
          <w:iCs/>
          <w:kern w:val="2"/>
          <w:sz w:val="28"/>
          <w:szCs w:val="26"/>
        </w:rPr>
        <w:t xml:space="preserve"> 12 </w:t>
      </w:r>
      <w:r w:rsidRPr="00925CBE">
        <w:rPr>
          <w:i/>
          <w:iCs/>
          <w:kern w:val="2"/>
          <w:sz w:val="28"/>
          <w:szCs w:val="26"/>
          <w:lang w:val="vi-VN"/>
        </w:rPr>
        <w:t>năm 2023 của Chính phủ</w:t>
      </w:r>
      <w:r w:rsidR="00D34DC5" w:rsidRPr="004139F4">
        <w:rPr>
          <w:rFonts w:eastAsia="Calibri"/>
          <w:i/>
          <w:kern w:val="2"/>
          <w:sz w:val="28"/>
          <w:szCs w:val="28"/>
          <w:lang w:val="sv-SE"/>
        </w:rPr>
        <w:t>)</w:t>
      </w:r>
    </w:p>
    <w:p w14:paraId="7F2694DA" w14:textId="42A42636" w:rsidR="004139F4" w:rsidRPr="004139F4" w:rsidRDefault="004139F4" w:rsidP="004139F4">
      <w:pPr>
        <w:jc w:val="center"/>
        <w:rPr>
          <w:rFonts w:eastAsia="Calibri"/>
          <w:i/>
          <w:kern w:val="2"/>
          <w:sz w:val="26"/>
          <w:szCs w:val="26"/>
          <w:vertAlign w:val="superscript"/>
          <w:lang w:val="sv-SE"/>
        </w:rPr>
      </w:pPr>
      <w:r>
        <w:rPr>
          <w:rFonts w:eastAsia="Calibri"/>
          <w:i/>
          <w:kern w:val="2"/>
          <w:sz w:val="26"/>
          <w:szCs w:val="26"/>
          <w:vertAlign w:val="superscript"/>
          <w:lang w:val="sv-SE"/>
        </w:rPr>
        <w:t>___________</w:t>
      </w:r>
    </w:p>
    <w:p w14:paraId="700C2430" w14:textId="77777777" w:rsidR="00D34DC5" w:rsidRDefault="00D34DC5" w:rsidP="00D34DC5">
      <w:pPr>
        <w:jc w:val="center"/>
        <w:rPr>
          <w:i/>
          <w:iCs/>
          <w:sz w:val="26"/>
          <w:szCs w:val="26"/>
          <w:lang w:val="vi-VN"/>
        </w:rPr>
      </w:pPr>
    </w:p>
    <w:tbl>
      <w:tblPr>
        <w:tblStyle w:val="TableGrid"/>
        <w:tblW w:w="9351" w:type="dxa"/>
        <w:tblInd w:w="-289" w:type="dxa"/>
        <w:tblLook w:val="04A0" w:firstRow="1" w:lastRow="0" w:firstColumn="1" w:lastColumn="0" w:noHBand="0" w:noVBand="1"/>
      </w:tblPr>
      <w:tblGrid>
        <w:gridCol w:w="945"/>
        <w:gridCol w:w="1885"/>
        <w:gridCol w:w="6521"/>
      </w:tblGrid>
      <w:tr w:rsidR="00D34DC5" w14:paraId="0EB58AF3" w14:textId="77777777" w:rsidTr="004139F4">
        <w:tc>
          <w:tcPr>
            <w:tcW w:w="945" w:type="dxa"/>
          </w:tcPr>
          <w:p w14:paraId="1CD53169" w14:textId="77777777" w:rsidR="00D34DC5" w:rsidRDefault="00D34DC5" w:rsidP="00925CBE">
            <w:pPr>
              <w:spacing w:after="120" w:line="360" w:lineRule="exact"/>
              <w:jc w:val="center"/>
              <w:rPr>
                <w:b/>
                <w:bCs/>
                <w:sz w:val="26"/>
                <w:szCs w:val="26"/>
              </w:rPr>
            </w:pPr>
            <w:r>
              <w:rPr>
                <w:b/>
                <w:bCs/>
                <w:sz w:val="26"/>
                <w:szCs w:val="26"/>
              </w:rPr>
              <w:t>STT</w:t>
            </w:r>
          </w:p>
        </w:tc>
        <w:tc>
          <w:tcPr>
            <w:tcW w:w="1885" w:type="dxa"/>
          </w:tcPr>
          <w:p w14:paraId="39D5593E" w14:textId="77777777" w:rsidR="00D34DC5" w:rsidRDefault="00D34DC5" w:rsidP="00925CBE">
            <w:pPr>
              <w:spacing w:after="120" w:line="360" w:lineRule="exact"/>
              <w:jc w:val="center"/>
              <w:rPr>
                <w:rFonts w:eastAsia="Calibri"/>
                <w:b/>
                <w:bCs/>
                <w:iCs/>
                <w:sz w:val="26"/>
                <w:szCs w:val="26"/>
                <w:lang w:val="vi-VN"/>
              </w:rPr>
            </w:pPr>
            <w:r>
              <w:rPr>
                <w:rFonts w:eastAsia="Calibri"/>
                <w:b/>
                <w:bCs/>
                <w:iCs/>
                <w:sz w:val="26"/>
                <w:szCs w:val="26"/>
                <w:lang w:val="sv-SE"/>
              </w:rPr>
              <w:t>Số</w:t>
            </w:r>
            <w:r>
              <w:rPr>
                <w:rFonts w:eastAsia="Calibri"/>
                <w:b/>
                <w:bCs/>
                <w:iCs/>
                <w:sz w:val="26"/>
                <w:szCs w:val="26"/>
                <w:lang w:val="vi-VN"/>
              </w:rPr>
              <w:t xml:space="preserve"> thự tự mẫu</w:t>
            </w:r>
          </w:p>
        </w:tc>
        <w:tc>
          <w:tcPr>
            <w:tcW w:w="6521" w:type="dxa"/>
          </w:tcPr>
          <w:p w14:paraId="48CD8008" w14:textId="4F780AA8" w:rsidR="00D34DC5" w:rsidRDefault="00D34DC5" w:rsidP="00925CBE">
            <w:pPr>
              <w:spacing w:after="120" w:line="360" w:lineRule="exact"/>
              <w:jc w:val="center"/>
              <w:rPr>
                <w:rFonts w:eastAsia="Calibri"/>
                <w:b/>
                <w:bCs/>
                <w:iCs/>
                <w:sz w:val="26"/>
                <w:szCs w:val="26"/>
                <w:lang w:val="vi-VN"/>
              </w:rPr>
            </w:pPr>
            <w:r>
              <w:rPr>
                <w:rFonts w:eastAsia="Calibri"/>
                <w:b/>
                <w:bCs/>
                <w:iCs/>
                <w:sz w:val="26"/>
                <w:szCs w:val="26"/>
                <w:lang w:val="sv-SE"/>
              </w:rPr>
              <w:t>Tên</w:t>
            </w:r>
            <w:r>
              <w:rPr>
                <w:rFonts w:eastAsia="Calibri"/>
                <w:b/>
                <w:bCs/>
                <w:iCs/>
                <w:sz w:val="26"/>
                <w:szCs w:val="26"/>
                <w:lang w:val="vi-VN"/>
              </w:rPr>
              <w:t xml:space="preserve"> </w:t>
            </w:r>
            <w:r w:rsidR="002A16D0">
              <w:rPr>
                <w:rFonts w:eastAsia="Calibri"/>
                <w:b/>
                <w:bCs/>
                <w:iCs/>
                <w:sz w:val="26"/>
                <w:szCs w:val="26"/>
              </w:rPr>
              <w:t>m</w:t>
            </w:r>
            <w:r>
              <w:rPr>
                <w:rFonts w:eastAsia="Calibri"/>
                <w:b/>
                <w:bCs/>
                <w:iCs/>
                <w:sz w:val="26"/>
                <w:szCs w:val="26"/>
                <w:lang w:val="vi-VN"/>
              </w:rPr>
              <w:t>ẫu</w:t>
            </w:r>
          </w:p>
        </w:tc>
      </w:tr>
      <w:tr w:rsidR="00D34DC5" w:rsidRPr="00D3119A" w14:paraId="6E78DEC6" w14:textId="77777777" w:rsidTr="004139F4">
        <w:tc>
          <w:tcPr>
            <w:tcW w:w="945" w:type="dxa"/>
            <w:vAlign w:val="center"/>
          </w:tcPr>
          <w:p w14:paraId="65A05029" w14:textId="77777777" w:rsidR="00D34DC5" w:rsidRDefault="00D34DC5" w:rsidP="00925CBE">
            <w:pPr>
              <w:spacing w:after="120" w:line="360" w:lineRule="exact"/>
              <w:jc w:val="center"/>
              <w:rPr>
                <w:sz w:val="26"/>
                <w:szCs w:val="26"/>
              </w:rPr>
            </w:pPr>
            <w:r>
              <w:rPr>
                <w:sz w:val="26"/>
                <w:szCs w:val="26"/>
              </w:rPr>
              <w:t>1</w:t>
            </w:r>
          </w:p>
        </w:tc>
        <w:tc>
          <w:tcPr>
            <w:tcW w:w="1885" w:type="dxa"/>
            <w:vAlign w:val="center"/>
          </w:tcPr>
          <w:p w14:paraId="52302476" w14:textId="77777777" w:rsidR="00D34DC5" w:rsidRDefault="00D34DC5" w:rsidP="00925CBE">
            <w:pPr>
              <w:spacing w:after="120" w:line="360" w:lineRule="exact"/>
              <w:jc w:val="center"/>
              <w:rPr>
                <w:rFonts w:eastAsia="Calibri"/>
                <w:iCs/>
                <w:sz w:val="26"/>
                <w:szCs w:val="26"/>
                <w:lang w:val="sv-SE"/>
              </w:rPr>
            </w:pPr>
            <w:r>
              <w:rPr>
                <w:iCs/>
                <w:sz w:val="26"/>
                <w:szCs w:val="26"/>
                <w:lang w:val="sv-SE"/>
              </w:rPr>
              <w:t>Mẫu 01</w:t>
            </w:r>
          </w:p>
        </w:tc>
        <w:tc>
          <w:tcPr>
            <w:tcW w:w="6521" w:type="dxa"/>
          </w:tcPr>
          <w:p w14:paraId="1BF3AE77" w14:textId="4B3D9FBB" w:rsidR="00D34DC5" w:rsidRDefault="00997A0D" w:rsidP="00925CBE">
            <w:pPr>
              <w:spacing w:after="120" w:line="360" w:lineRule="exact"/>
              <w:rPr>
                <w:sz w:val="26"/>
                <w:szCs w:val="26"/>
                <w:lang w:val="vi-VN"/>
              </w:rPr>
            </w:pPr>
            <w:r w:rsidRPr="00997A0D">
              <w:rPr>
                <w:rFonts w:eastAsia="Calibri"/>
                <w:iCs/>
                <w:sz w:val="26"/>
                <w:szCs w:val="26"/>
                <w:lang w:val="sv-SE"/>
              </w:rPr>
              <w:t>Đơn đề nghị công nhận/kiểm tra biết tiếng Việt thành thạo hoặc sử dụng thành thạo ngôn ngữ khác hoặc đủ trình độ phiên dịch trong khám bệnh, chữa bệnh</w:t>
            </w:r>
          </w:p>
        </w:tc>
      </w:tr>
      <w:tr w:rsidR="00D34DC5" w:rsidRPr="00D3119A" w14:paraId="0037B92F" w14:textId="77777777" w:rsidTr="004139F4">
        <w:tc>
          <w:tcPr>
            <w:tcW w:w="945" w:type="dxa"/>
            <w:vAlign w:val="center"/>
          </w:tcPr>
          <w:p w14:paraId="2E074013" w14:textId="77777777" w:rsidR="00D34DC5" w:rsidRDefault="00D34DC5" w:rsidP="00925CBE">
            <w:pPr>
              <w:spacing w:after="120" w:line="360" w:lineRule="exact"/>
              <w:jc w:val="center"/>
              <w:rPr>
                <w:sz w:val="26"/>
                <w:szCs w:val="26"/>
              </w:rPr>
            </w:pPr>
            <w:r>
              <w:rPr>
                <w:sz w:val="26"/>
                <w:szCs w:val="26"/>
              </w:rPr>
              <w:t>2</w:t>
            </w:r>
          </w:p>
        </w:tc>
        <w:tc>
          <w:tcPr>
            <w:tcW w:w="1885" w:type="dxa"/>
            <w:vAlign w:val="center"/>
          </w:tcPr>
          <w:p w14:paraId="6731F357" w14:textId="77777777" w:rsidR="00D34DC5" w:rsidRDefault="00D34DC5" w:rsidP="00925CBE">
            <w:pPr>
              <w:spacing w:after="120" w:line="360" w:lineRule="exact"/>
              <w:jc w:val="center"/>
              <w:rPr>
                <w:rFonts w:eastAsia="Calibri"/>
                <w:iCs/>
                <w:sz w:val="26"/>
                <w:szCs w:val="26"/>
                <w:lang w:val="sv-SE"/>
              </w:rPr>
            </w:pPr>
            <w:r>
              <w:rPr>
                <w:iCs/>
                <w:sz w:val="26"/>
                <w:szCs w:val="26"/>
                <w:lang w:val="sv-SE"/>
              </w:rPr>
              <w:t>Mẫu</w:t>
            </w:r>
            <w:r>
              <w:rPr>
                <w:iCs/>
                <w:sz w:val="26"/>
                <w:szCs w:val="26"/>
                <w:lang w:val="vi-VN"/>
              </w:rPr>
              <w:t xml:space="preserve"> 02</w:t>
            </w:r>
          </w:p>
        </w:tc>
        <w:tc>
          <w:tcPr>
            <w:tcW w:w="6521" w:type="dxa"/>
          </w:tcPr>
          <w:p w14:paraId="025133AA" w14:textId="1E180131" w:rsidR="00D34DC5" w:rsidRDefault="00997A0D" w:rsidP="00925CBE">
            <w:pPr>
              <w:spacing w:after="120" w:line="360" w:lineRule="exact"/>
              <w:rPr>
                <w:sz w:val="26"/>
                <w:szCs w:val="26"/>
                <w:lang w:val="vi-VN"/>
              </w:rPr>
            </w:pPr>
            <w:r w:rsidRPr="00997A0D">
              <w:rPr>
                <w:rFonts w:eastAsia="Calibri"/>
                <w:iCs/>
                <w:sz w:val="26"/>
                <w:szCs w:val="26"/>
                <w:lang w:val="sv-SE"/>
              </w:rPr>
              <w:t>Giấy chứng nhận cơ sở đủ điều kiện kiểm tra ngôn ngữ</w:t>
            </w:r>
          </w:p>
        </w:tc>
      </w:tr>
      <w:tr w:rsidR="00997A0D" w:rsidRPr="00D3119A" w14:paraId="2F334CEC" w14:textId="77777777" w:rsidTr="004139F4">
        <w:tc>
          <w:tcPr>
            <w:tcW w:w="945" w:type="dxa"/>
            <w:vAlign w:val="center"/>
          </w:tcPr>
          <w:p w14:paraId="7D39A4B0" w14:textId="5E1AB932" w:rsidR="00997A0D" w:rsidRDefault="00997A0D" w:rsidP="00925CBE">
            <w:pPr>
              <w:spacing w:after="120" w:line="360" w:lineRule="exact"/>
              <w:jc w:val="center"/>
              <w:rPr>
                <w:sz w:val="26"/>
                <w:szCs w:val="26"/>
              </w:rPr>
            </w:pPr>
            <w:r>
              <w:rPr>
                <w:sz w:val="26"/>
                <w:szCs w:val="26"/>
              </w:rPr>
              <w:t>3</w:t>
            </w:r>
          </w:p>
        </w:tc>
        <w:tc>
          <w:tcPr>
            <w:tcW w:w="1885" w:type="dxa"/>
            <w:vAlign w:val="center"/>
          </w:tcPr>
          <w:p w14:paraId="276FF9B0" w14:textId="11CD74B6" w:rsidR="00997A0D" w:rsidRDefault="00997A0D" w:rsidP="00925CBE">
            <w:pPr>
              <w:spacing w:after="120" w:line="360" w:lineRule="exact"/>
              <w:jc w:val="center"/>
              <w:rPr>
                <w:iCs/>
                <w:sz w:val="26"/>
                <w:szCs w:val="26"/>
                <w:lang w:val="sv-SE"/>
              </w:rPr>
            </w:pPr>
            <w:r>
              <w:rPr>
                <w:iCs/>
                <w:sz w:val="26"/>
                <w:szCs w:val="26"/>
                <w:lang w:val="sv-SE"/>
              </w:rPr>
              <w:t>Mẫu 03</w:t>
            </w:r>
          </w:p>
        </w:tc>
        <w:tc>
          <w:tcPr>
            <w:tcW w:w="6521" w:type="dxa"/>
          </w:tcPr>
          <w:p w14:paraId="0DCA9142" w14:textId="16259477" w:rsidR="00997A0D" w:rsidRPr="00997A0D" w:rsidRDefault="00997A0D" w:rsidP="00925CBE">
            <w:pPr>
              <w:spacing w:after="120" w:line="360" w:lineRule="exact"/>
              <w:rPr>
                <w:rFonts w:eastAsia="Calibri"/>
                <w:iCs/>
                <w:sz w:val="26"/>
                <w:szCs w:val="26"/>
                <w:lang w:val="sv-SE"/>
              </w:rPr>
            </w:pPr>
            <w:r>
              <w:rPr>
                <w:rFonts w:eastAsia="Calibri"/>
                <w:iCs/>
                <w:sz w:val="26"/>
                <w:szCs w:val="26"/>
                <w:lang w:val="sv-SE"/>
              </w:rPr>
              <w:t>Giấy chứng nhận đủ trình độ phiên dịch</w:t>
            </w:r>
          </w:p>
        </w:tc>
      </w:tr>
    </w:tbl>
    <w:p w14:paraId="268BB368" w14:textId="77777777" w:rsidR="00D34DC5" w:rsidRDefault="00D34DC5">
      <w:pPr>
        <w:spacing w:before="100" w:after="80" w:line="276" w:lineRule="auto"/>
        <w:jc w:val="both"/>
        <w:rPr>
          <w:szCs w:val="28"/>
          <w:lang w:val="vi-VN"/>
        </w:rPr>
      </w:pPr>
    </w:p>
    <w:p w14:paraId="1204B98F" w14:textId="77777777" w:rsidR="00D34DC5" w:rsidRDefault="00D34DC5">
      <w:pPr>
        <w:spacing w:before="100" w:after="80" w:line="276" w:lineRule="auto"/>
        <w:jc w:val="both"/>
        <w:rPr>
          <w:szCs w:val="28"/>
          <w:lang w:val="vi-VN"/>
        </w:rPr>
      </w:pPr>
    </w:p>
    <w:p w14:paraId="32B8CDFE" w14:textId="77777777" w:rsidR="00D34DC5" w:rsidRDefault="00D34DC5">
      <w:pPr>
        <w:spacing w:before="100" w:after="80" w:line="276" w:lineRule="auto"/>
        <w:jc w:val="both"/>
        <w:rPr>
          <w:szCs w:val="28"/>
          <w:lang w:val="vi-VN"/>
        </w:rPr>
      </w:pPr>
    </w:p>
    <w:p w14:paraId="3EBE783A" w14:textId="77777777" w:rsidR="00D34DC5" w:rsidRDefault="00D34DC5">
      <w:pPr>
        <w:spacing w:before="100" w:after="80" w:line="276" w:lineRule="auto"/>
        <w:jc w:val="both"/>
        <w:rPr>
          <w:szCs w:val="28"/>
          <w:lang w:val="vi-VN"/>
        </w:rPr>
      </w:pPr>
    </w:p>
    <w:p w14:paraId="0F440F14" w14:textId="77777777" w:rsidR="00D34DC5" w:rsidRDefault="00D34DC5">
      <w:pPr>
        <w:spacing w:before="100" w:after="80" w:line="276" w:lineRule="auto"/>
        <w:jc w:val="both"/>
        <w:rPr>
          <w:szCs w:val="28"/>
          <w:lang w:val="vi-VN"/>
        </w:rPr>
      </w:pPr>
    </w:p>
    <w:p w14:paraId="30A37D82" w14:textId="77777777" w:rsidR="00D34DC5" w:rsidRDefault="00D34DC5">
      <w:pPr>
        <w:spacing w:before="100" w:after="80" w:line="276" w:lineRule="auto"/>
        <w:jc w:val="both"/>
        <w:rPr>
          <w:szCs w:val="28"/>
          <w:lang w:val="vi-VN"/>
        </w:rPr>
      </w:pPr>
    </w:p>
    <w:p w14:paraId="66270578" w14:textId="77777777" w:rsidR="00D34DC5" w:rsidRDefault="00D34DC5">
      <w:pPr>
        <w:spacing w:before="100" w:after="80" w:line="276" w:lineRule="auto"/>
        <w:jc w:val="both"/>
        <w:rPr>
          <w:szCs w:val="28"/>
          <w:lang w:val="vi-VN"/>
        </w:rPr>
      </w:pPr>
    </w:p>
    <w:p w14:paraId="4C89C536" w14:textId="77777777" w:rsidR="00D34DC5" w:rsidRDefault="00D34DC5">
      <w:pPr>
        <w:spacing w:before="100" w:after="80" w:line="276" w:lineRule="auto"/>
        <w:jc w:val="both"/>
        <w:rPr>
          <w:szCs w:val="28"/>
          <w:lang w:val="vi-VN"/>
        </w:rPr>
      </w:pPr>
    </w:p>
    <w:p w14:paraId="59FC8A12" w14:textId="77777777" w:rsidR="00D34DC5" w:rsidRDefault="00D34DC5">
      <w:pPr>
        <w:spacing w:before="100" w:after="80" w:line="276" w:lineRule="auto"/>
        <w:jc w:val="both"/>
        <w:rPr>
          <w:szCs w:val="28"/>
          <w:lang w:val="vi-VN"/>
        </w:rPr>
      </w:pPr>
    </w:p>
    <w:p w14:paraId="4F26603A" w14:textId="77777777" w:rsidR="00D34DC5" w:rsidRDefault="00D34DC5">
      <w:pPr>
        <w:spacing w:before="100" w:after="80" w:line="276" w:lineRule="auto"/>
        <w:jc w:val="both"/>
        <w:rPr>
          <w:szCs w:val="28"/>
          <w:lang w:val="vi-VN"/>
        </w:rPr>
      </w:pPr>
    </w:p>
    <w:p w14:paraId="3F40D5A7" w14:textId="77777777" w:rsidR="00D34DC5" w:rsidRDefault="00D34DC5">
      <w:pPr>
        <w:spacing w:before="100" w:after="80" w:line="276" w:lineRule="auto"/>
        <w:jc w:val="both"/>
        <w:rPr>
          <w:szCs w:val="28"/>
          <w:lang w:val="vi-VN"/>
        </w:rPr>
      </w:pPr>
    </w:p>
    <w:p w14:paraId="081757BD" w14:textId="77777777" w:rsidR="00D34DC5" w:rsidRDefault="00D34DC5">
      <w:pPr>
        <w:spacing w:before="100" w:after="80" w:line="276" w:lineRule="auto"/>
        <w:jc w:val="both"/>
        <w:rPr>
          <w:szCs w:val="28"/>
          <w:lang w:val="vi-VN"/>
        </w:rPr>
      </w:pPr>
    </w:p>
    <w:p w14:paraId="11318D72" w14:textId="77777777" w:rsidR="00D34DC5" w:rsidRDefault="00D34DC5">
      <w:pPr>
        <w:spacing w:before="100" w:after="80" w:line="276" w:lineRule="auto"/>
        <w:jc w:val="both"/>
        <w:rPr>
          <w:szCs w:val="28"/>
          <w:lang w:val="vi-VN"/>
        </w:rPr>
      </w:pPr>
    </w:p>
    <w:p w14:paraId="2B4F325F" w14:textId="77777777" w:rsidR="00D34DC5" w:rsidRDefault="00D34DC5">
      <w:pPr>
        <w:spacing w:before="100" w:after="80" w:line="276" w:lineRule="auto"/>
        <w:jc w:val="both"/>
        <w:rPr>
          <w:szCs w:val="28"/>
          <w:lang w:val="vi-VN"/>
        </w:rPr>
      </w:pPr>
    </w:p>
    <w:p w14:paraId="3EB560BB" w14:textId="77777777" w:rsidR="00D34DC5" w:rsidRDefault="00D34DC5">
      <w:pPr>
        <w:spacing w:before="100" w:after="80" w:line="276" w:lineRule="auto"/>
        <w:jc w:val="both"/>
        <w:rPr>
          <w:szCs w:val="28"/>
          <w:lang w:val="vi-VN"/>
        </w:rPr>
      </w:pPr>
    </w:p>
    <w:p w14:paraId="4FCA5091" w14:textId="77777777" w:rsidR="00D34DC5" w:rsidRDefault="00D34DC5">
      <w:pPr>
        <w:spacing w:before="100" w:after="80" w:line="276" w:lineRule="auto"/>
        <w:jc w:val="both"/>
        <w:rPr>
          <w:szCs w:val="28"/>
          <w:lang w:val="vi-VN"/>
        </w:rPr>
      </w:pPr>
    </w:p>
    <w:p w14:paraId="49A8839C" w14:textId="77777777" w:rsidR="00D34DC5" w:rsidRDefault="00D34DC5">
      <w:pPr>
        <w:spacing w:before="100" w:after="80" w:line="276" w:lineRule="auto"/>
        <w:jc w:val="both"/>
        <w:rPr>
          <w:szCs w:val="28"/>
          <w:lang w:val="vi-VN"/>
        </w:rPr>
      </w:pPr>
    </w:p>
    <w:p w14:paraId="545B4FB5" w14:textId="77777777" w:rsidR="00D34DC5" w:rsidRDefault="00D34DC5">
      <w:pPr>
        <w:spacing w:before="100" w:after="80" w:line="276" w:lineRule="auto"/>
        <w:jc w:val="both"/>
        <w:rPr>
          <w:szCs w:val="28"/>
          <w:lang w:val="vi-VN"/>
        </w:rPr>
      </w:pPr>
    </w:p>
    <w:p w14:paraId="1DF52407" w14:textId="77777777" w:rsidR="00D34DC5" w:rsidRDefault="00D34DC5">
      <w:pPr>
        <w:spacing w:before="100" w:after="80" w:line="276" w:lineRule="auto"/>
        <w:jc w:val="both"/>
        <w:rPr>
          <w:szCs w:val="28"/>
          <w:lang w:val="vi-VN"/>
        </w:rPr>
      </w:pPr>
    </w:p>
    <w:p w14:paraId="614B8C37" w14:textId="77777777" w:rsidR="004951D4" w:rsidRDefault="004951D4">
      <w:pPr>
        <w:spacing w:before="100" w:after="80" w:line="276" w:lineRule="auto"/>
        <w:jc w:val="both"/>
        <w:rPr>
          <w:szCs w:val="28"/>
          <w:lang w:val="vi-VN"/>
        </w:rPr>
      </w:pPr>
    </w:p>
    <w:p w14:paraId="563FE105" w14:textId="77777777" w:rsidR="0044122D" w:rsidRDefault="0044122D">
      <w:pPr>
        <w:spacing w:before="100" w:after="80" w:line="276" w:lineRule="auto"/>
        <w:jc w:val="both"/>
        <w:rPr>
          <w:szCs w:val="28"/>
          <w:lang w:val="vi-VN"/>
        </w:rPr>
      </w:pPr>
    </w:p>
    <w:p w14:paraId="768491B2" w14:textId="0BBE8739" w:rsidR="0044122D" w:rsidRPr="004139F4" w:rsidRDefault="0044122D" w:rsidP="0044122D">
      <w:pPr>
        <w:pStyle w:val="Heading2"/>
        <w:jc w:val="both"/>
        <w:rPr>
          <w:rFonts w:ascii="Times New Roman Bold" w:hAnsi="Times New Roman Bold" w:hint="eastAsia"/>
          <w:spacing w:val="-8"/>
        </w:rPr>
      </w:pPr>
      <w:r w:rsidRPr="004139F4">
        <w:rPr>
          <w:rFonts w:ascii="Times New Roman Bold" w:eastAsia="Times New Roman" w:hAnsi="Times New Roman Bold" w:cs="Times New Roman"/>
          <w:b/>
          <w:bCs/>
          <w:color w:val="auto"/>
          <w:spacing w:val="-8"/>
          <w:lang w:val="vi-VN"/>
          <w14:ligatures w14:val="none"/>
        </w:rPr>
        <w:lastRenderedPageBreak/>
        <w:t>Mẫu</w:t>
      </w:r>
      <w:r w:rsidRPr="004139F4">
        <w:rPr>
          <w:rFonts w:ascii="Times New Roman Bold" w:hAnsi="Times New Roman Bold" w:cs="Times New Roman"/>
          <w:b/>
          <w:bCs/>
          <w:color w:val="auto"/>
          <w:spacing w:val="-8"/>
          <w:lang w:val="vi-VN"/>
          <w14:ligatures w14:val="none"/>
        </w:rPr>
        <w:t xml:space="preserve"> 01 </w:t>
      </w:r>
      <w:r w:rsidR="002A16D0">
        <w:rPr>
          <w:rFonts w:asciiTheme="minorHAnsi" w:hAnsiTheme="minorHAnsi" w:cs="Times New Roman"/>
          <w:b/>
          <w:bCs/>
          <w:color w:val="auto"/>
          <w:spacing w:val="-8"/>
          <w14:ligatures w14:val="none"/>
        </w:rPr>
        <w:t>-</w:t>
      </w:r>
      <w:r w:rsidRPr="004139F4">
        <w:rPr>
          <w:rFonts w:ascii="Times New Roman Bold" w:hAnsi="Times New Roman Bold" w:cs="Times New Roman"/>
          <w:b/>
          <w:bCs/>
          <w:color w:val="auto"/>
          <w:spacing w:val="-8"/>
          <w:lang w:val="vi-VN"/>
          <w14:ligatures w14:val="none"/>
        </w:rPr>
        <w:t xml:space="preserve"> </w:t>
      </w:r>
      <w:proofErr w:type="spellStart"/>
      <w:r w:rsidRPr="004139F4">
        <w:rPr>
          <w:rFonts w:ascii="Times New Roman Bold" w:hAnsi="Times New Roman Bold" w:cs="Times New Roman"/>
          <w:b/>
          <w:bCs/>
          <w:color w:val="auto"/>
          <w:spacing w:val="-8"/>
          <w14:ligatures w14:val="none"/>
        </w:rPr>
        <w:t>Đơn</w:t>
      </w:r>
      <w:proofErr w:type="spellEnd"/>
      <w:r w:rsidRPr="004139F4">
        <w:rPr>
          <w:rFonts w:ascii="Times New Roman Bold" w:hAnsi="Times New Roman Bold" w:cs="Times New Roman"/>
          <w:b/>
          <w:bCs/>
          <w:color w:val="auto"/>
          <w:spacing w:val="-8"/>
          <w14:ligatures w14:val="none"/>
        </w:rPr>
        <w:t xml:space="preserve"> </w:t>
      </w:r>
      <w:proofErr w:type="spellStart"/>
      <w:r w:rsidRPr="004139F4">
        <w:rPr>
          <w:rFonts w:ascii="Times New Roman Bold" w:hAnsi="Times New Roman Bold" w:cs="Times New Roman"/>
          <w:b/>
          <w:bCs/>
          <w:color w:val="auto"/>
          <w:spacing w:val="-8"/>
          <w14:ligatures w14:val="none"/>
        </w:rPr>
        <w:t>đề</w:t>
      </w:r>
      <w:proofErr w:type="spellEnd"/>
      <w:r w:rsidRPr="004139F4">
        <w:rPr>
          <w:rFonts w:ascii="Times New Roman Bold" w:hAnsi="Times New Roman Bold" w:cs="Times New Roman"/>
          <w:b/>
          <w:bCs/>
          <w:color w:val="auto"/>
          <w:spacing w:val="-8"/>
          <w14:ligatures w14:val="none"/>
        </w:rPr>
        <w:t xml:space="preserve"> </w:t>
      </w:r>
      <w:proofErr w:type="spellStart"/>
      <w:r w:rsidRPr="004139F4">
        <w:rPr>
          <w:rFonts w:ascii="Times New Roman Bold" w:hAnsi="Times New Roman Bold" w:cs="Times New Roman"/>
          <w:b/>
          <w:bCs/>
          <w:color w:val="auto"/>
          <w:spacing w:val="-8"/>
          <w14:ligatures w14:val="none"/>
        </w:rPr>
        <w:t>nghị</w:t>
      </w:r>
      <w:proofErr w:type="spellEnd"/>
      <w:r w:rsidRPr="004139F4">
        <w:rPr>
          <w:rFonts w:ascii="Times New Roman Bold" w:hAnsi="Times New Roman Bold" w:cs="Times New Roman"/>
          <w:b/>
          <w:bCs/>
          <w:color w:val="auto"/>
          <w:spacing w:val="-8"/>
          <w14:ligatures w14:val="none"/>
        </w:rPr>
        <w:t xml:space="preserve"> </w:t>
      </w:r>
      <w:proofErr w:type="spellStart"/>
      <w:r w:rsidRPr="004139F4">
        <w:rPr>
          <w:rFonts w:ascii="Times New Roman Bold" w:hAnsi="Times New Roman Bold" w:cs="Times New Roman"/>
          <w:b/>
          <w:bCs/>
          <w:color w:val="auto"/>
          <w:spacing w:val="-8"/>
          <w14:ligatures w14:val="none"/>
        </w:rPr>
        <w:t>công</w:t>
      </w:r>
      <w:proofErr w:type="spellEnd"/>
      <w:r w:rsidRPr="004139F4">
        <w:rPr>
          <w:rFonts w:ascii="Times New Roman Bold" w:hAnsi="Times New Roman Bold" w:cs="Times New Roman"/>
          <w:b/>
          <w:bCs/>
          <w:color w:val="auto"/>
          <w:spacing w:val="-8"/>
          <w14:ligatures w14:val="none"/>
        </w:rPr>
        <w:t xml:space="preserve"> </w:t>
      </w:r>
      <w:proofErr w:type="spellStart"/>
      <w:r w:rsidRPr="004139F4">
        <w:rPr>
          <w:rFonts w:ascii="Times New Roman Bold" w:hAnsi="Times New Roman Bold" w:cs="Times New Roman"/>
          <w:b/>
          <w:bCs/>
          <w:color w:val="auto"/>
          <w:spacing w:val="-8"/>
          <w14:ligatures w14:val="none"/>
        </w:rPr>
        <w:t>nhận</w:t>
      </w:r>
      <w:proofErr w:type="spellEnd"/>
      <w:r w:rsidRPr="004139F4">
        <w:rPr>
          <w:rFonts w:ascii="Times New Roman Bold" w:hAnsi="Times New Roman Bold" w:cs="Times New Roman"/>
          <w:b/>
          <w:bCs/>
          <w:color w:val="auto"/>
          <w:spacing w:val="-8"/>
          <w14:ligatures w14:val="none"/>
        </w:rPr>
        <w:t>/</w:t>
      </w:r>
      <w:proofErr w:type="spellStart"/>
      <w:r w:rsidRPr="004139F4">
        <w:rPr>
          <w:rFonts w:ascii="Times New Roman Bold" w:hAnsi="Times New Roman Bold" w:cs="Times New Roman"/>
          <w:b/>
          <w:bCs/>
          <w:color w:val="auto"/>
          <w:spacing w:val="-8"/>
          <w14:ligatures w14:val="none"/>
        </w:rPr>
        <w:t>kiểm</w:t>
      </w:r>
      <w:proofErr w:type="spellEnd"/>
      <w:r w:rsidRPr="004139F4">
        <w:rPr>
          <w:rFonts w:ascii="Times New Roman Bold" w:hAnsi="Times New Roman Bold" w:cs="Times New Roman"/>
          <w:b/>
          <w:bCs/>
          <w:color w:val="auto"/>
          <w:spacing w:val="-8"/>
          <w14:ligatures w14:val="none"/>
        </w:rPr>
        <w:t xml:space="preserve"> </w:t>
      </w:r>
      <w:proofErr w:type="spellStart"/>
      <w:r w:rsidRPr="004139F4">
        <w:rPr>
          <w:rFonts w:ascii="Times New Roman Bold" w:hAnsi="Times New Roman Bold" w:cs="Times New Roman"/>
          <w:b/>
          <w:bCs/>
          <w:color w:val="auto"/>
          <w:spacing w:val="-8"/>
          <w14:ligatures w14:val="none"/>
        </w:rPr>
        <w:t>tra</w:t>
      </w:r>
      <w:proofErr w:type="spellEnd"/>
      <w:r w:rsidRPr="004139F4">
        <w:rPr>
          <w:rFonts w:ascii="Times New Roman Bold" w:hAnsi="Times New Roman Bold" w:cs="Times New Roman"/>
          <w:b/>
          <w:bCs/>
          <w:color w:val="auto"/>
          <w:spacing w:val="-8"/>
          <w14:ligatures w14:val="none"/>
        </w:rPr>
        <w:t xml:space="preserve"> </w:t>
      </w:r>
      <w:proofErr w:type="spellStart"/>
      <w:r w:rsidRPr="004139F4">
        <w:rPr>
          <w:rFonts w:ascii="Times New Roman Bold" w:hAnsi="Times New Roman Bold" w:cs="Times New Roman"/>
          <w:b/>
          <w:bCs/>
          <w:color w:val="auto"/>
          <w:spacing w:val="-8"/>
          <w14:ligatures w14:val="none"/>
        </w:rPr>
        <w:t>biết</w:t>
      </w:r>
      <w:proofErr w:type="spellEnd"/>
      <w:r w:rsidRPr="004139F4">
        <w:rPr>
          <w:rFonts w:ascii="Times New Roman Bold" w:hAnsi="Times New Roman Bold" w:cs="Times New Roman"/>
          <w:b/>
          <w:bCs/>
          <w:color w:val="auto"/>
          <w:spacing w:val="-8"/>
          <w14:ligatures w14:val="none"/>
        </w:rPr>
        <w:t xml:space="preserve"> </w:t>
      </w:r>
      <w:proofErr w:type="spellStart"/>
      <w:r w:rsidRPr="004139F4">
        <w:rPr>
          <w:rFonts w:ascii="Times New Roman Bold" w:hAnsi="Times New Roman Bold" w:cs="Times New Roman"/>
          <w:b/>
          <w:bCs/>
          <w:color w:val="auto"/>
          <w:spacing w:val="-8"/>
          <w14:ligatures w14:val="none"/>
        </w:rPr>
        <w:t>tiếng</w:t>
      </w:r>
      <w:proofErr w:type="spellEnd"/>
      <w:r w:rsidRPr="004139F4">
        <w:rPr>
          <w:rFonts w:ascii="Times New Roman Bold" w:hAnsi="Times New Roman Bold" w:cs="Times New Roman"/>
          <w:b/>
          <w:bCs/>
          <w:color w:val="auto"/>
          <w:spacing w:val="-8"/>
          <w14:ligatures w14:val="none"/>
        </w:rPr>
        <w:t xml:space="preserve"> Việt </w:t>
      </w:r>
      <w:proofErr w:type="spellStart"/>
      <w:r w:rsidRPr="004139F4">
        <w:rPr>
          <w:rFonts w:ascii="Times New Roman Bold" w:hAnsi="Times New Roman Bold" w:cs="Times New Roman"/>
          <w:b/>
          <w:bCs/>
          <w:color w:val="auto"/>
          <w:spacing w:val="-8"/>
          <w14:ligatures w14:val="none"/>
        </w:rPr>
        <w:t>thành</w:t>
      </w:r>
      <w:proofErr w:type="spellEnd"/>
      <w:r w:rsidRPr="004139F4">
        <w:rPr>
          <w:rFonts w:ascii="Times New Roman Bold" w:hAnsi="Times New Roman Bold" w:cs="Times New Roman"/>
          <w:b/>
          <w:bCs/>
          <w:color w:val="auto"/>
          <w:spacing w:val="-8"/>
          <w14:ligatures w14:val="none"/>
        </w:rPr>
        <w:t xml:space="preserve"> </w:t>
      </w:r>
      <w:proofErr w:type="spellStart"/>
      <w:r w:rsidRPr="004139F4">
        <w:rPr>
          <w:rFonts w:ascii="Times New Roman Bold" w:hAnsi="Times New Roman Bold" w:cs="Times New Roman"/>
          <w:b/>
          <w:bCs/>
          <w:color w:val="auto"/>
          <w:spacing w:val="-8"/>
          <w14:ligatures w14:val="none"/>
        </w:rPr>
        <w:t>thạo</w:t>
      </w:r>
      <w:proofErr w:type="spellEnd"/>
      <w:r w:rsidRPr="004139F4">
        <w:rPr>
          <w:rFonts w:ascii="Times New Roman Bold" w:hAnsi="Times New Roman Bold" w:cs="Times New Roman"/>
          <w:b/>
          <w:bCs/>
          <w:color w:val="auto"/>
          <w:spacing w:val="-8"/>
          <w14:ligatures w14:val="none"/>
        </w:rPr>
        <w:t xml:space="preserve"> </w:t>
      </w:r>
      <w:proofErr w:type="spellStart"/>
      <w:r w:rsidRPr="004139F4">
        <w:rPr>
          <w:rFonts w:ascii="Times New Roman Bold" w:hAnsi="Times New Roman Bold" w:cs="Times New Roman"/>
          <w:b/>
          <w:bCs/>
          <w:color w:val="auto"/>
          <w:spacing w:val="-8"/>
          <w14:ligatures w14:val="none"/>
        </w:rPr>
        <w:t>hoặc</w:t>
      </w:r>
      <w:proofErr w:type="spellEnd"/>
      <w:r w:rsidRPr="004139F4">
        <w:rPr>
          <w:rFonts w:ascii="Times New Roman Bold" w:hAnsi="Times New Roman Bold" w:cs="Times New Roman"/>
          <w:b/>
          <w:bCs/>
          <w:color w:val="auto"/>
          <w:spacing w:val="-8"/>
          <w14:ligatures w14:val="none"/>
        </w:rPr>
        <w:t xml:space="preserve"> </w:t>
      </w:r>
      <w:proofErr w:type="spellStart"/>
      <w:r w:rsidRPr="004139F4">
        <w:rPr>
          <w:rFonts w:ascii="Times New Roman Bold" w:hAnsi="Times New Roman Bold" w:cs="Times New Roman"/>
          <w:b/>
          <w:bCs/>
          <w:color w:val="auto"/>
          <w:spacing w:val="-8"/>
          <w14:ligatures w14:val="none"/>
        </w:rPr>
        <w:t>sử</w:t>
      </w:r>
      <w:proofErr w:type="spellEnd"/>
      <w:r w:rsidRPr="004139F4">
        <w:rPr>
          <w:rFonts w:ascii="Times New Roman Bold" w:hAnsi="Times New Roman Bold" w:cs="Times New Roman"/>
          <w:b/>
          <w:bCs/>
          <w:color w:val="auto"/>
          <w:spacing w:val="-8"/>
          <w14:ligatures w14:val="none"/>
        </w:rPr>
        <w:t xml:space="preserve"> </w:t>
      </w:r>
      <w:proofErr w:type="spellStart"/>
      <w:r w:rsidRPr="004139F4">
        <w:rPr>
          <w:rFonts w:ascii="Times New Roman Bold" w:hAnsi="Times New Roman Bold" w:cs="Times New Roman"/>
          <w:b/>
          <w:bCs/>
          <w:color w:val="auto"/>
          <w:spacing w:val="-8"/>
          <w14:ligatures w14:val="none"/>
        </w:rPr>
        <w:t>dụng</w:t>
      </w:r>
      <w:proofErr w:type="spellEnd"/>
      <w:r w:rsidRPr="004139F4">
        <w:rPr>
          <w:rFonts w:ascii="Times New Roman Bold" w:hAnsi="Times New Roman Bold" w:cs="Times New Roman"/>
          <w:b/>
          <w:bCs/>
          <w:color w:val="auto"/>
          <w:spacing w:val="-8"/>
          <w14:ligatures w14:val="none"/>
        </w:rPr>
        <w:t xml:space="preserve"> </w:t>
      </w:r>
      <w:proofErr w:type="spellStart"/>
      <w:r w:rsidRPr="004139F4">
        <w:rPr>
          <w:rFonts w:ascii="Times New Roman Bold" w:hAnsi="Times New Roman Bold" w:cs="Times New Roman"/>
          <w:b/>
          <w:bCs/>
          <w:color w:val="auto"/>
          <w:spacing w:val="-8"/>
          <w14:ligatures w14:val="none"/>
        </w:rPr>
        <w:t>thành</w:t>
      </w:r>
      <w:proofErr w:type="spellEnd"/>
      <w:r w:rsidRPr="004139F4">
        <w:rPr>
          <w:rFonts w:ascii="Times New Roman Bold" w:hAnsi="Times New Roman Bold" w:cs="Times New Roman"/>
          <w:b/>
          <w:bCs/>
          <w:color w:val="auto"/>
          <w:spacing w:val="-8"/>
          <w14:ligatures w14:val="none"/>
        </w:rPr>
        <w:t xml:space="preserve"> </w:t>
      </w:r>
      <w:proofErr w:type="spellStart"/>
      <w:r w:rsidRPr="004139F4">
        <w:rPr>
          <w:rFonts w:ascii="Times New Roman Bold" w:hAnsi="Times New Roman Bold" w:cs="Times New Roman"/>
          <w:b/>
          <w:bCs/>
          <w:color w:val="auto"/>
          <w:spacing w:val="-8"/>
          <w14:ligatures w14:val="none"/>
        </w:rPr>
        <w:t>thạo</w:t>
      </w:r>
      <w:proofErr w:type="spellEnd"/>
      <w:r w:rsidRPr="004139F4">
        <w:rPr>
          <w:rFonts w:ascii="Times New Roman Bold" w:hAnsi="Times New Roman Bold" w:cs="Times New Roman"/>
          <w:b/>
          <w:bCs/>
          <w:color w:val="auto"/>
          <w:spacing w:val="-8"/>
          <w14:ligatures w14:val="none"/>
        </w:rPr>
        <w:t xml:space="preserve"> </w:t>
      </w:r>
      <w:proofErr w:type="spellStart"/>
      <w:r w:rsidRPr="004139F4">
        <w:rPr>
          <w:rFonts w:ascii="Times New Roman Bold" w:hAnsi="Times New Roman Bold" w:cs="Times New Roman"/>
          <w:b/>
          <w:bCs/>
          <w:color w:val="auto"/>
          <w:spacing w:val="-8"/>
          <w14:ligatures w14:val="none"/>
        </w:rPr>
        <w:t>ngôn</w:t>
      </w:r>
      <w:proofErr w:type="spellEnd"/>
      <w:r w:rsidRPr="004139F4">
        <w:rPr>
          <w:rFonts w:ascii="Times New Roman Bold" w:hAnsi="Times New Roman Bold" w:cs="Times New Roman"/>
          <w:b/>
          <w:bCs/>
          <w:color w:val="auto"/>
          <w:spacing w:val="-8"/>
          <w14:ligatures w14:val="none"/>
        </w:rPr>
        <w:t xml:space="preserve"> </w:t>
      </w:r>
      <w:proofErr w:type="spellStart"/>
      <w:r w:rsidRPr="004139F4">
        <w:rPr>
          <w:rFonts w:ascii="Times New Roman Bold" w:hAnsi="Times New Roman Bold" w:cs="Times New Roman"/>
          <w:b/>
          <w:bCs/>
          <w:color w:val="auto"/>
          <w:spacing w:val="-8"/>
          <w14:ligatures w14:val="none"/>
        </w:rPr>
        <w:t>ngữ</w:t>
      </w:r>
      <w:proofErr w:type="spellEnd"/>
      <w:r w:rsidRPr="004139F4">
        <w:rPr>
          <w:rFonts w:ascii="Times New Roman Bold" w:hAnsi="Times New Roman Bold" w:cs="Times New Roman"/>
          <w:b/>
          <w:bCs/>
          <w:color w:val="auto"/>
          <w:spacing w:val="-8"/>
          <w14:ligatures w14:val="none"/>
        </w:rPr>
        <w:t xml:space="preserve"> </w:t>
      </w:r>
      <w:proofErr w:type="spellStart"/>
      <w:r w:rsidRPr="004139F4">
        <w:rPr>
          <w:rFonts w:ascii="Times New Roman Bold" w:hAnsi="Times New Roman Bold" w:cs="Times New Roman"/>
          <w:b/>
          <w:bCs/>
          <w:color w:val="auto"/>
          <w:spacing w:val="-8"/>
          <w14:ligatures w14:val="none"/>
        </w:rPr>
        <w:t>khác</w:t>
      </w:r>
      <w:proofErr w:type="spellEnd"/>
      <w:r w:rsidRPr="004139F4">
        <w:rPr>
          <w:rFonts w:ascii="Times New Roman Bold" w:hAnsi="Times New Roman Bold" w:cs="Times New Roman"/>
          <w:b/>
          <w:bCs/>
          <w:color w:val="auto"/>
          <w:spacing w:val="-8"/>
          <w14:ligatures w14:val="none"/>
        </w:rPr>
        <w:t xml:space="preserve"> </w:t>
      </w:r>
      <w:proofErr w:type="spellStart"/>
      <w:r w:rsidRPr="004139F4">
        <w:rPr>
          <w:rFonts w:ascii="Times New Roman Bold" w:hAnsi="Times New Roman Bold" w:cs="Times New Roman"/>
          <w:b/>
          <w:bCs/>
          <w:color w:val="auto"/>
          <w:spacing w:val="-8"/>
          <w14:ligatures w14:val="none"/>
        </w:rPr>
        <w:t>hoặc</w:t>
      </w:r>
      <w:proofErr w:type="spellEnd"/>
      <w:r w:rsidRPr="004139F4">
        <w:rPr>
          <w:rFonts w:ascii="Times New Roman Bold" w:hAnsi="Times New Roman Bold" w:cs="Times New Roman"/>
          <w:b/>
          <w:bCs/>
          <w:color w:val="auto"/>
          <w:spacing w:val="-8"/>
          <w14:ligatures w14:val="none"/>
        </w:rPr>
        <w:t xml:space="preserve"> </w:t>
      </w:r>
      <w:proofErr w:type="spellStart"/>
      <w:r w:rsidRPr="004139F4">
        <w:rPr>
          <w:rFonts w:ascii="Times New Roman Bold" w:hAnsi="Times New Roman Bold" w:cs="Times New Roman"/>
          <w:b/>
          <w:bCs/>
          <w:color w:val="auto"/>
          <w:spacing w:val="-8"/>
          <w14:ligatures w14:val="none"/>
        </w:rPr>
        <w:t>đủ</w:t>
      </w:r>
      <w:proofErr w:type="spellEnd"/>
      <w:r w:rsidRPr="004139F4">
        <w:rPr>
          <w:rFonts w:ascii="Times New Roman Bold" w:hAnsi="Times New Roman Bold" w:cs="Times New Roman"/>
          <w:b/>
          <w:bCs/>
          <w:color w:val="auto"/>
          <w:spacing w:val="-8"/>
          <w14:ligatures w14:val="none"/>
        </w:rPr>
        <w:t xml:space="preserve"> </w:t>
      </w:r>
      <w:proofErr w:type="spellStart"/>
      <w:r w:rsidRPr="004139F4">
        <w:rPr>
          <w:rFonts w:ascii="Times New Roman Bold" w:hAnsi="Times New Roman Bold" w:cs="Times New Roman"/>
          <w:b/>
          <w:bCs/>
          <w:color w:val="auto"/>
          <w:spacing w:val="-8"/>
          <w14:ligatures w14:val="none"/>
        </w:rPr>
        <w:t>trình</w:t>
      </w:r>
      <w:proofErr w:type="spellEnd"/>
      <w:r w:rsidRPr="004139F4">
        <w:rPr>
          <w:rFonts w:ascii="Times New Roman Bold" w:hAnsi="Times New Roman Bold" w:cs="Times New Roman"/>
          <w:b/>
          <w:bCs/>
          <w:color w:val="auto"/>
          <w:spacing w:val="-8"/>
          <w14:ligatures w14:val="none"/>
        </w:rPr>
        <w:t xml:space="preserve"> </w:t>
      </w:r>
      <w:proofErr w:type="spellStart"/>
      <w:r w:rsidRPr="004139F4">
        <w:rPr>
          <w:rFonts w:ascii="Times New Roman Bold" w:hAnsi="Times New Roman Bold" w:cs="Times New Roman"/>
          <w:b/>
          <w:bCs/>
          <w:color w:val="auto"/>
          <w:spacing w:val="-8"/>
          <w14:ligatures w14:val="none"/>
        </w:rPr>
        <w:t>độ</w:t>
      </w:r>
      <w:proofErr w:type="spellEnd"/>
      <w:r w:rsidRPr="004139F4">
        <w:rPr>
          <w:rFonts w:ascii="Times New Roman Bold" w:hAnsi="Times New Roman Bold" w:cs="Times New Roman"/>
          <w:b/>
          <w:bCs/>
          <w:color w:val="auto"/>
          <w:spacing w:val="-8"/>
          <w14:ligatures w14:val="none"/>
        </w:rPr>
        <w:t xml:space="preserve"> </w:t>
      </w:r>
      <w:proofErr w:type="spellStart"/>
      <w:r w:rsidRPr="004139F4">
        <w:rPr>
          <w:rFonts w:ascii="Times New Roman Bold" w:hAnsi="Times New Roman Bold" w:cs="Times New Roman"/>
          <w:b/>
          <w:bCs/>
          <w:color w:val="auto"/>
          <w:spacing w:val="-8"/>
          <w14:ligatures w14:val="none"/>
        </w:rPr>
        <w:t>phiên</w:t>
      </w:r>
      <w:proofErr w:type="spellEnd"/>
      <w:r w:rsidRPr="004139F4">
        <w:rPr>
          <w:rFonts w:ascii="Times New Roman Bold" w:hAnsi="Times New Roman Bold" w:cs="Times New Roman"/>
          <w:b/>
          <w:bCs/>
          <w:color w:val="auto"/>
          <w:spacing w:val="-8"/>
          <w14:ligatures w14:val="none"/>
        </w:rPr>
        <w:t xml:space="preserve"> </w:t>
      </w:r>
      <w:proofErr w:type="spellStart"/>
      <w:r w:rsidRPr="004139F4">
        <w:rPr>
          <w:rFonts w:ascii="Times New Roman Bold" w:hAnsi="Times New Roman Bold" w:cs="Times New Roman"/>
          <w:b/>
          <w:bCs/>
          <w:color w:val="auto"/>
          <w:spacing w:val="-8"/>
          <w14:ligatures w14:val="none"/>
        </w:rPr>
        <w:t>dịch</w:t>
      </w:r>
      <w:proofErr w:type="spellEnd"/>
      <w:r w:rsidRPr="004139F4">
        <w:rPr>
          <w:rFonts w:ascii="Times New Roman Bold" w:hAnsi="Times New Roman Bold" w:cs="Times New Roman"/>
          <w:b/>
          <w:bCs/>
          <w:color w:val="auto"/>
          <w:spacing w:val="-8"/>
          <w14:ligatures w14:val="none"/>
        </w:rPr>
        <w:t xml:space="preserve"> </w:t>
      </w:r>
      <w:proofErr w:type="spellStart"/>
      <w:r w:rsidRPr="004139F4">
        <w:rPr>
          <w:rFonts w:ascii="Times New Roman Bold" w:hAnsi="Times New Roman Bold" w:cs="Times New Roman"/>
          <w:b/>
          <w:bCs/>
          <w:color w:val="auto"/>
          <w:spacing w:val="-8"/>
          <w14:ligatures w14:val="none"/>
        </w:rPr>
        <w:t>trong</w:t>
      </w:r>
      <w:proofErr w:type="spellEnd"/>
      <w:r w:rsidRPr="004139F4">
        <w:rPr>
          <w:rFonts w:ascii="Times New Roman Bold" w:hAnsi="Times New Roman Bold" w:cs="Times New Roman"/>
          <w:b/>
          <w:bCs/>
          <w:color w:val="auto"/>
          <w:spacing w:val="-8"/>
          <w14:ligatures w14:val="none"/>
        </w:rPr>
        <w:t xml:space="preserve"> </w:t>
      </w:r>
      <w:proofErr w:type="spellStart"/>
      <w:r w:rsidRPr="004139F4">
        <w:rPr>
          <w:rFonts w:ascii="Times New Roman Bold" w:hAnsi="Times New Roman Bold" w:cs="Times New Roman"/>
          <w:b/>
          <w:bCs/>
          <w:color w:val="auto"/>
          <w:spacing w:val="-8"/>
          <w14:ligatures w14:val="none"/>
        </w:rPr>
        <w:t>khám</w:t>
      </w:r>
      <w:proofErr w:type="spellEnd"/>
      <w:r w:rsidRPr="004139F4">
        <w:rPr>
          <w:rFonts w:ascii="Times New Roman Bold" w:hAnsi="Times New Roman Bold" w:cs="Times New Roman"/>
          <w:b/>
          <w:bCs/>
          <w:color w:val="auto"/>
          <w:spacing w:val="-8"/>
          <w14:ligatures w14:val="none"/>
        </w:rPr>
        <w:t xml:space="preserve"> </w:t>
      </w:r>
      <w:proofErr w:type="spellStart"/>
      <w:r w:rsidRPr="004139F4">
        <w:rPr>
          <w:rFonts w:ascii="Times New Roman Bold" w:hAnsi="Times New Roman Bold" w:cs="Times New Roman"/>
          <w:b/>
          <w:bCs/>
          <w:color w:val="auto"/>
          <w:spacing w:val="-8"/>
          <w14:ligatures w14:val="none"/>
        </w:rPr>
        <w:t>bệnh</w:t>
      </w:r>
      <w:proofErr w:type="spellEnd"/>
      <w:r w:rsidRPr="004139F4">
        <w:rPr>
          <w:rFonts w:ascii="Times New Roman Bold" w:hAnsi="Times New Roman Bold" w:cs="Times New Roman"/>
          <w:b/>
          <w:bCs/>
          <w:color w:val="auto"/>
          <w:spacing w:val="-8"/>
          <w14:ligatures w14:val="none"/>
        </w:rPr>
        <w:t xml:space="preserve">, </w:t>
      </w:r>
      <w:proofErr w:type="spellStart"/>
      <w:r w:rsidRPr="004139F4">
        <w:rPr>
          <w:rFonts w:ascii="Times New Roman Bold" w:hAnsi="Times New Roman Bold" w:cs="Times New Roman"/>
          <w:b/>
          <w:bCs/>
          <w:color w:val="auto"/>
          <w:spacing w:val="-8"/>
          <w14:ligatures w14:val="none"/>
        </w:rPr>
        <w:t>chữa</w:t>
      </w:r>
      <w:proofErr w:type="spellEnd"/>
      <w:r w:rsidRPr="004139F4">
        <w:rPr>
          <w:rFonts w:ascii="Times New Roman Bold" w:hAnsi="Times New Roman Bold" w:cs="Times New Roman"/>
          <w:b/>
          <w:bCs/>
          <w:color w:val="auto"/>
          <w:spacing w:val="-8"/>
          <w14:ligatures w14:val="none"/>
        </w:rPr>
        <w:t xml:space="preserve"> </w:t>
      </w:r>
      <w:proofErr w:type="spellStart"/>
      <w:r w:rsidRPr="004139F4">
        <w:rPr>
          <w:rFonts w:ascii="Times New Roman Bold" w:hAnsi="Times New Roman Bold" w:cs="Times New Roman"/>
          <w:b/>
          <w:bCs/>
          <w:color w:val="auto"/>
          <w:spacing w:val="-8"/>
          <w14:ligatures w14:val="none"/>
        </w:rPr>
        <w:t>bệnh</w:t>
      </w:r>
      <w:proofErr w:type="spellEnd"/>
    </w:p>
    <w:tbl>
      <w:tblPr>
        <w:tblW w:w="0" w:type="auto"/>
        <w:tblInd w:w="108" w:type="dxa"/>
        <w:tblLayout w:type="fixed"/>
        <w:tblLook w:val="0000" w:firstRow="0" w:lastRow="0" w:firstColumn="0" w:lastColumn="0" w:noHBand="0" w:noVBand="0"/>
      </w:tblPr>
      <w:tblGrid>
        <w:gridCol w:w="8901"/>
      </w:tblGrid>
      <w:tr w:rsidR="0044122D" w:rsidRPr="00D650B5" w14:paraId="6EE15847" w14:textId="77777777" w:rsidTr="00925CBE">
        <w:trPr>
          <w:trHeight w:val="1605"/>
        </w:trPr>
        <w:tc>
          <w:tcPr>
            <w:tcW w:w="8901" w:type="dxa"/>
          </w:tcPr>
          <w:p w14:paraId="51512FE1" w14:textId="77777777" w:rsidR="004139F4" w:rsidRPr="004139F4" w:rsidRDefault="004139F4" w:rsidP="00925CBE">
            <w:pPr>
              <w:jc w:val="center"/>
              <w:rPr>
                <w:b/>
                <w:bCs/>
                <w:sz w:val="12"/>
                <w:szCs w:val="26"/>
                <w:lang w:val="es-ES"/>
              </w:rPr>
            </w:pPr>
          </w:p>
          <w:p w14:paraId="626D33CB" w14:textId="2B8CBD91" w:rsidR="0044122D" w:rsidRPr="00D650B5" w:rsidRDefault="0044122D" w:rsidP="00925CBE">
            <w:pPr>
              <w:jc w:val="center"/>
              <w:rPr>
                <w:b/>
                <w:bCs/>
                <w:sz w:val="26"/>
                <w:szCs w:val="26"/>
                <w:lang w:val="es-ES"/>
              </w:rPr>
            </w:pPr>
            <w:r w:rsidRPr="00D650B5">
              <w:rPr>
                <w:b/>
                <w:bCs/>
                <w:sz w:val="26"/>
                <w:szCs w:val="26"/>
                <w:lang w:val="es-ES"/>
              </w:rPr>
              <w:t>CỘNG HÒA XÃ HỘI CHỦ NGHĨA VIỆT NAM</w:t>
            </w:r>
          </w:p>
          <w:p w14:paraId="1268D428" w14:textId="77777777" w:rsidR="0044122D" w:rsidRPr="00D650B5" w:rsidRDefault="0044122D" w:rsidP="00925CBE">
            <w:pPr>
              <w:jc w:val="center"/>
              <w:rPr>
                <w:sz w:val="28"/>
                <w:szCs w:val="28"/>
                <w:lang w:val="es-ES"/>
              </w:rPr>
            </w:pPr>
            <w:proofErr w:type="spellStart"/>
            <w:r w:rsidRPr="00D650B5">
              <w:rPr>
                <w:b/>
                <w:bCs/>
                <w:sz w:val="28"/>
                <w:szCs w:val="28"/>
                <w:lang w:val="es-ES"/>
              </w:rPr>
              <w:t>Độc</w:t>
            </w:r>
            <w:proofErr w:type="spellEnd"/>
            <w:r w:rsidRPr="00D650B5">
              <w:rPr>
                <w:b/>
                <w:bCs/>
                <w:sz w:val="28"/>
                <w:szCs w:val="28"/>
                <w:lang w:val="es-ES"/>
              </w:rPr>
              <w:t xml:space="preserve"> </w:t>
            </w:r>
            <w:proofErr w:type="spellStart"/>
            <w:r w:rsidRPr="00D650B5">
              <w:rPr>
                <w:b/>
                <w:bCs/>
                <w:sz w:val="28"/>
                <w:szCs w:val="28"/>
                <w:lang w:val="es-ES"/>
              </w:rPr>
              <w:t>lập</w:t>
            </w:r>
            <w:proofErr w:type="spellEnd"/>
            <w:r w:rsidRPr="00D650B5">
              <w:rPr>
                <w:b/>
                <w:bCs/>
                <w:sz w:val="28"/>
                <w:szCs w:val="28"/>
                <w:lang w:val="es-ES"/>
              </w:rPr>
              <w:t xml:space="preserve"> - </w:t>
            </w:r>
            <w:proofErr w:type="spellStart"/>
            <w:r w:rsidRPr="00D650B5">
              <w:rPr>
                <w:b/>
                <w:bCs/>
                <w:sz w:val="28"/>
                <w:szCs w:val="28"/>
                <w:lang w:val="es-ES"/>
              </w:rPr>
              <w:t>Tự</w:t>
            </w:r>
            <w:proofErr w:type="spellEnd"/>
            <w:r w:rsidRPr="00D650B5">
              <w:rPr>
                <w:b/>
                <w:bCs/>
                <w:sz w:val="28"/>
                <w:szCs w:val="28"/>
                <w:lang w:val="es-ES"/>
              </w:rPr>
              <w:t xml:space="preserve"> do - </w:t>
            </w:r>
            <w:proofErr w:type="spellStart"/>
            <w:r w:rsidRPr="00D650B5">
              <w:rPr>
                <w:b/>
                <w:bCs/>
                <w:sz w:val="28"/>
                <w:szCs w:val="28"/>
                <w:lang w:val="es-ES"/>
              </w:rPr>
              <w:t>Hạnh</w:t>
            </w:r>
            <w:proofErr w:type="spellEnd"/>
            <w:r w:rsidRPr="00D650B5">
              <w:rPr>
                <w:b/>
                <w:bCs/>
                <w:sz w:val="28"/>
                <w:szCs w:val="28"/>
                <w:lang w:val="es-ES"/>
              </w:rPr>
              <w:t xml:space="preserve"> </w:t>
            </w:r>
            <w:proofErr w:type="spellStart"/>
            <w:r w:rsidRPr="00D650B5">
              <w:rPr>
                <w:b/>
                <w:bCs/>
                <w:sz w:val="28"/>
                <w:szCs w:val="28"/>
                <w:lang w:val="es-ES"/>
              </w:rPr>
              <w:t>phúc</w:t>
            </w:r>
            <w:proofErr w:type="spellEnd"/>
            <w:r w:rsidRPr="00D650B5">
              <w:rPr>
                <w:sz w:val="28"/>
                <w:szCs w:val="28"/>
                <w:lang w:val="es-ES"/>
              </w:rPr>
              <w:t xml:space="preserve">  </w:t>
            </w:r>
          </w:p>
          <w:p w14:paraId="5A9FC691" w14:textId="77777777" w:rsidR="0044122D" w:rsidRPr="00D650B5" w:rsidRDefault="0044122D" w:rsidP="00925CBE">
            <w:pPr>
              <w:jc w:val="center"/>
              <w:rPr>
                <w:sz w:val="28"/>
                <w:szCs w:val="28"/>
                <w:lang w:val="es-ES"/>
              </w:rPr>
            </w:pPr>
            <w:r w:rsidRPr="00D650B5">
              <w:rPr>
                <w:sz w:val="28"/>
                <w:szCs w:val="28"/>
                <w:vertAlign w:val="superscript"/>
                <w:lang w:val="es-ES"/>
              </w:rPr>
              <w:t>_____________________________________</w:t>
            </w:r>
            <w:r w:rsidRPr="00D650B5">
              <w:rPr>
                <w:sz w:val="28"/>
                <w:szCs w:val="28"/>
                <w:lang w:val="es-ES"/>
              </w:rPr>
              <w:t xml:space="preserve">                    </w:t>
            </w:r>
          </w:p>
          <w:p w14:paraId="3E917FD1" w14:textId="6E237014" w:rsidR="0044122D" w:rsidRPr="00D650B5" w:rsidRDefault="0044122D" w:rsidP="00925CBE">
            <w:pPr>
              <w:jc w:val="center"/>
            </w:pPr>
            <w:r w:rsidRPr="00D650B5">
              <w:rPr>
                <w:sz w:val="28"/>
                <w:szCs w:val="28"/>
              </w:rPr>
              <w:t>......</w:t>
            </w:r>
            <w:r w:rsidRPr="00D650B5">
              <w:rPr>
                <w:rStyle w:val="FootnoteReference"/>
                <w:sz w:val="28"/>
                <w:szCs w:val="28"/>
              </w:rPr>
              <w:footnoteReference w:id="119"/>
            </w:r>
            <w:proofErr w:type="gramStart"/>
            <w:r w:rsidRPr="00D650B5">
              <w:rPr>
                <w:sz w:val="28"/>
                <w:szCs w:val="28"/>
              </w:rPr>
              <w:t>.....</w:t>
            </w:r>
            <w:proofErr w:type="gramEnd"/>
            <w:r w:rsidRPr="00D650B5">
              <w:rPr>
                <w:i/>
                <w:iCs/>
                <w:sz w:val="28"/>
                <w:szCs w:val="28"/>
              </w:rPr>
              <w:t xml:space="preserve">, </w:t>
            </w:r>
            <w:proofErr w:type="spellStart"/>
            <w:r w:rsidRPr="00D650B5">
              <w:rPr>
                <w:i/>
                <w:iCs/>
                <w:sz w:val="28"/>
                <w:szCs w:val="28"/>
              </w:rPr>
              <w:t>ngày</w:t>
            </w:r>
            <w:proofErr w:type="spellEnd"/>
            <w:r w:rsidRPr="00D650B5">
              <w:rPr>
                <w:i/>
                <w:iCs/>
                <w:sz w:val="28"/>
                <w:szCs w:val="28"/>
              </w:rPr>
              <w:t>......</w:t>
            </w:r>
            <w:proofErr w:type="spellStart"/>
            <w:r w:rsidRPr="00D650B5">
              <w:rPr>
                <w:i/>
                <w:iCs/>
                <w:sz w:val="28"/>
                <w:szCs w:val="28"/>
              </w:rPr>
              <w:t>tháng</w:t>
            </w:r>
            <w:proofErr w:type="spellEnd"/>
            <w:r w:rsidRPr="00D650B5">
              <w:rPr>
                <w:i/>
                <w:iCs/>
                <w:sz w:val="28"/>
                <w:szCs w:val="28"/>
              </w:rPr>
              <w:t xml:space="preserve">.... </w:t>
            </w:r>
            <w:proofErr w:type="spellStart"/>
            <w:r w:rsidRPr="00D650B5">
              <w:rPr>
                <w:i/>
                <w:iCs/>
                <w:sz w:val="28"/>
                <w:szCs w:val="28"/>
              </w:rPr>
              <w:t>năm</w:t>
            </w:r>
            <w:proofErr w:type="spellEnd"/>
            <w:proofErr w:type="gramStart"/>
            <w:r w:rsidRPr="00D650B5">
              <w:rPr>
                <w:i/>
                <w:iCs/>
                <w:sz w:val="28"/>
                <w:szCs w:val="28"/>
              </w:rPr>
              <w:t>.....</w:t>
            </w:r>
            <w:proofErr w:type="gramEnd"/>
          </w:p>
        </w:tc>
      </w:tr>
    </w:tbl>
    <w:p w14:paraId="56049673" w14:textId="77777777" w:rsidR="0044122D" w:rsidRPr="002A16D0" w:rsidRDefault="0044122D" w:rsidP="0044122D">
      <w:pPr>
        <w:jc w:val="center"/>
        <w:rPr>
          <w:b/>
          <w:bCs/>
          <w:sz w:val="28"/>
        </w:rPr>
      </w:pPr>
      <w:r w:rsidRPr="002A16D0">
        <w:rPr>
          <w:b/>
          <w:bCs/>
          <w:sz w:val="28"/>
        </w:rPr>
        <w:t>ĐƠN ĐỀ NGHỊ</w:t>
      </w:r>
    </w:p>
    <w:p w14:paraId="090CA0F5" w14:textId="38DF3E01" w:rsidR="0044122D" w:rsidRPr="00D650B5" w:rsidRDefault="0044122D" w:rsidP="0044122D">
      <w:pPr>
        <w:jc w:val="center"/>
        <w:rPr>
          <w:b/>
          <w:bCs/>
          <w:sz w:val="28"/>
          <w:szCs w:val="28"/>
        </w:rPr>
      </w:pPr>
      <w:r w:rsidRPr="00D650B5">
        <w:rPr>
          <w:b/>
          <w:bCs/>
          <w:sz w:val="28"/>
          <w:szCs w:val="28"/>
        </w:rPr>
        <w:t xml:space="preserve">Công </w:t>
      </w:r>
      <w:proofErr w:type="spellStart"/>
      <w:r w:rsidRPr="00D650B5">
        <w:rPr>
          <w:b/>
          <w:bCs/>
          <w:sz w:val="28"/>
          <w:szCs w:val="28"/>
        </w:rPr>
        <w:t>nhận</w:t>
      </w:r>
      <w:proofErr w:type="spellEnd"/>
      <w:r>
        <w:rPr>
          <w:b/>
          <w:bCs/>
          <w:sz w:val="28"/>
          <w:szCs w:val="28"/>
        </w:rPr>
        <w:t>/</w:t>
      </w:r>
      <w:proofErr w:type="spellStart"/>
      <w:r>
        <w:rPr>
          <w:b/>
          <w:bCs/>
          <w:sz w:val="28"/>
          <w:szCs w:val="28"/>
        </w:rPr>
        <w:t>kiểm</w:t>
      </w:r>
      <w:proofErr w:type="spellEnd"/>
      <w:r>
        <w:rPr>
          <w:b/>
          <w:bCs/>
          <w:sz w:val="28"/>
          <w:szCs w:val="28"/>
        </w:rPr>
        <w:t xml:space="preserve"> </w:t>
      </w:r>
      <w:proofErr w:type="spellStart"/>
      <w:r>
        <w:rPr>
          <w:b/>
          <w:bCs/>
          <w:sz w:val="28"/>
          <w:szCs w:val="28"/>
        </w:rPr>
        <w:t>tra</w:t>
      </w:r>
      <w:proofErr w:type="spellEnd"/>
      <w:r w:rsidRPr="00D650B5">
        <w:rPr>
          <w:b/>
          <w:bCs/>
          <w:sz w:val="28"/>
          <w:szCs w:val="28"/>
        </w:rPr>
        <w:t xml:space="preserve"> </w:t>
      </w:r>
      <w:proofErr w:type="spellStart"/>
      <w:r w:rsidRPr="00D650B5">
        <w:rPr>
          <w:b/>
          <w:bCs/>
          <w:sz w:val="28"/>
          <w:szCs w:val="28"/>
        </w:rPr>
        <w:t>biết</w:t>
      </w:r>
      <w:proofErr w:type="spellEnd"/>
      <w:r w:rsidRPr="00D650B5">
        <w:rPr>
          <w:b/>
          <w:bCs/>
          <w:sz w:val="28"/>
          <w:szCs w:val="28"/>
        </w:rPr>
        <w:t xml:space="preserve"> </w:t>
      </w:r>
      <w:proofErr w:type="spellStart"/>
      <w:r w:rsidRPr="00D650B5">
        <w:rPr>
          <w:b/>
          <w:bCs/>
          <w:sz w:val="28"/>
          <w:szCs w:val="28"/>
        </w:rPr>
        <w:t>tiếng</w:t>
      </w:r>
      <w:proofErr w:type="spellEnd"/>
      <w:r w:rsidRPr="00D650B5">
        <w:rPr>
          <w:b/>
          <w:bCs/>
          <w:sz w:val="28"/>
          <w:szCs w:val="28"/>
        </w:rPr>
        <w:t xml:space="preserve"> Việt </w:t>
      </w:r>
      <w:proofErr w:type="spellStart"/>
      <w:r w:rsidRPr="00D650B5">
        <w:rPr>
          <w:b/>
          <w:bCs/>
          <w:sz w:val="28"/>
          <w:szCs w:val="28"/>
        </w:rPr>
        <w:t>thành</w:t>
      </w:r>
      <w:proofErr w:type="spellEnd"/>
      <w:r w:rsidRPr="00D650B5">
        <w:rPr>
          <w:b/>
          <w:bCs/>
          <w:sz w:val="28"/>
          <w:szCs w:val="28"/>
        </w:rPr>
        <w:t xml:space="preserve"> </w:t>
      </w:r>
      <w:proofErr w:type="spellStart"/>
      <w:r w:rsidRPr="00D650B5">
        <w:rPr>
          <w:b/>
          <w:bCs/>
          <w:sz w:val="28"/>
          <w:szCs w:val="28"/>
        </w:rPr>
        <w:t>thạo</w:t>
      </w:r>
      <w:proofErr w:type="spellEnd"/>
      <w:r w:rsidRPr="00D650B5">
        <w:rPr>
          <w:b/>
          <w:bCs/>
          <w:sz w:val="28"/>
          <w:szCs w:val="28"/>
        </w:rPr>
        <w:t xml:space="preserve"> </w:t>
      </w:r>
      <w:proofErr w:type="spellStart"/>
      <w:r w:rsidRPr="00D650B5">
        <w:rPr>
          <w:b/>
          <w:bCs/>
          <w:sz w:val="28"/>
          <w:szCs w:val="28"/>
        </w:rPr>
        <w:t>hoặc</w:t>
      </w:r>
      <w:proofErr w:type="spellEnd"/>
      <w:r w:rsidRPr="00D650B5">
        <w:rPr>
          <w:b/>
          <w:bCs/>
          <w:sz w:val="28"/>
          <w:szCs w:val="28"/>
        </w:rPr>
        <w:t xml:space="preserve"> </w:t>
      </w:r>
      <w:proofErr w:type="spellStart"/>
      <w:r w:rsidRPr="00D650B5">
        <w:rPr>
          <w:b/>
          <w:bCs/>
          <w:sz w:val="28"/>
          <w:szCs w:val="28"/>
        </w:rPr>
        <w:t>sử</w:t>
      </w:r>
      <w:proofErr w:type="spellEnd"/>
      <w:r w:rsidRPr="00D650B5">
        <w:rPr>
          <w:b/>
          <w:bCs/>
          <w:sz w:val="28"/>
          <w:szCs w:val="28"/>
        </w:rPr>
        <w:t xml:space="preserve"> </w:t>
      </w:r>
      <w:proofErr w:type="spellStart"/>
      <w:r w:rsidRPr="00D650B5">
        <w:rPr>
          <w:b/>
          <w:bCs/>
          <w:sz w:val="28"/>
          <w:szCs w:val="28"/>
        </w:rPr>
        <w:t>dụng</w:t>
      </w:r>
      <w:proofErr w:type="spellEnd"/>
      <w:r w:rsidRPr="00D650B5">
        <w:rPr>
          <w:b/>
          <w:bCs/>
          <w:sz w:val="28"/>
          <w:szCs w:val="28"/>
        </w:rPr>
        <w:t xml:space="preserve"> </w:t>
      </w:r>
      <w:proofErr w:type="spellStart"/>
      <w:r w:rsidRPr="00D650B5">
        <w:rPr>
          <w:b/>
          <w:bCs/>
          <w:sz w:val="28"/>
          <w:szCs w:val="28"/>
        </w:rPr>
        <w:t>thành</w:t>
      </w:r>
      <w:proofErr w:type="spellEnd"/>
      <w:r w:rsidRPr="00D650B5">
        <w:rPr>
          <w:b/>
          <w:bCs/>
          <w:sz w:val="28"/>
          <w:szCs w:val="28"/>
        </w:rPr>
        <w:t xml:space="preserve"> </w:t>
      </w:r>
      <w:proofErr w:type="spellStart"/>
      <w:r w:rsidRPr="00D650B5">
        <w:rPr>
          <w:b/>
          <w:bCs/>
          <w:sz w:val="28"/>
          <w:szCs w:val="28"/>
        </w:rPr>
        <w:t>thạo</w:t>
      </w:r>
      <w:proofErr w:type="spellEnd"/>
      <w:r w:rsidRPr="00D650B5">
        <w:rPr>
          <w:b/>
          <w:bCs/>
          <w:sz w:val="28"/>
          <w:szCs w:val="28"/>
        </w:rPr>
        <w:t xml:space="preserve"> </w:t>
      </w:r>
      <w:proofErr w:type="spellStart"/>
      <w:r w:rsidRPr="00D650B5">
        <w:rPr>
          <w:b/>
          <w:bCs/>
          <w:sz w:val="28"/>
          <w:szCs w:val="28"/>
        </w:rPr>
        <w:t>ngôn</w:t>
      </w:r>
      <w:proofErr w:type="spellEnd"/>
      <w:r w:rsidRPr="00D650B5">
        <w:rPr>
          <w:b/>
          <w:bCs/>
          <w:sz w:val="28"/>
          <w:szCs w:val="28"/>
        </w:rPr>
        <w:t xml:space="preserve"> </w:t>
      </w:r>
      <w:proofErr w:type="spellStart"/>
      <w:r w:rsidRPr="00D650B5">
        <w:rPr>
          <w:b/>
          <w:bCs/>
          <w:sz w:val="28"/>
          <w:szCs w:val="28"/>
        </w:rPr>
        <w:t>ngữ</w:t>
      </w:r>
      <w:proofErr w:type="spellEnd"/>
      <w:r w:rsidRPr="00D650B5">
        <w:rPr>
          <w:b/>
          <w:bCs/>
          <w:sz w:val="28"/>
          <w:szCs w:val="28"/>
        </w:rPr>
        <w:t xml:space="preserve"> </w:t>
      </w:r>
      <w:proofErr w:type="spellStart"/>
      <w:r w:rsidRPr="00D650B5">
        <w:rPr>
          <w:b/>
          <w:bCs/>
          <w:sz w:val="28"/>
          <w:szCs w:val="28"/>
        </w:rPr>
        <w:t>khác</w:t>
      </w:r>
      <w:proofErr w:type="spellEnd"/>
      <w:r w:rsidRPr="00D650B5">
        <w:rPr>
          <w:b/>
          <w:bCs/>
          <w:sz w:val="28"/>
          <w:szCs w:val="28"/>
        </w:rPr>
        <w:t xml:space="preserve"> </w:t>
      </w:r>
      <w:proofErr w:type="spellStart"/>
      <w:r w:rsidRPr="00D650B5">
        <w:rPr>
          <w:b/>
          <w:bCs/>
          <w:sz w:val="28"/>
          <w:szCs w:val="28"/>
        </w:rPr>
        <w:t>hoặc</w:t>
      </w:r>
      <w:proofErr w:type="spellEnd"/>
      <w:r w:rsidRPr="00D650B5">
        <w:rPr>
          <w:b/>
          <w:bCs/>
          <w:sz w:val="28"/>
          <w:szCs w:val="28"/>
        </w:rPr>
        <w:t xml:space="preserve"> </w:t>
      </w:r>
      <w:proofErr w:type="spellStart"/>
      <w:r w:rsidRPr="00D650B5">
        <w:rPr>
          <w:b/>
          <w:bCs/>
          <w:sz w:val="28"/>
          <w:szCs w:val="28"/>
        </w:rPr>
        <w:t>đủ</w:t>
      </w:r>
      <w:proofErr w:type="spellEnd"/>
      <w:r w:rsidRPr="00D650B5">
        <w:rPr>
          <w:b/>
          <w:bCs/>
          <w:sz w:val="28"/>
          <w:szCs w:val="28"/>
        </w:rPr>
        <w:t xml:space="preserve"> </w:t>
      </w:r>
      <w:proofErr w:type="spellStart"/>
      <w:r w:rsidRPr="00D650B5">
        <w:rPr>
          <w:b/>
          <w:bCs/>
          <w:sz w:val="28"/>
          <w:szCs w:val="28"/>
        </w:rPr>
        <w:t>trình</w:t>
      </w:r>
      <w:proofErr w:type="spellEnd"/>
      <w:r w:rsidRPr="00D650B5">
        <w:rPr>
          <w:b/>
          <w:bCs/>
          <w:sz w:val="28"/>
          <w:szCs w:val="28"/>
        </w:rPr>
        <w:t xml:space="preserve"> </w:t>
      </w:r>
      <w:proofErr w:type="spellStart"/>
      <w:r w:rsidRPr="00D650B5">
        <w:rPr>
          <w:b/>
          <w:bCs/>
          <w:sz w:val="28"/>
          <w:szCs w:val="28"/>
        </w:rPr>
        <w:t>độ</w:t>
      </w:r>
      <w:proofErr w:type="spellEnd"/>
      <w:r w:rsidRPr="00D650B5">
        <w:rPr>
          <w:b/>
          <w:bCs/>
          <w:sz w:val="28"/>
          <w:szCs w:val="28"/>
        </w:rPr>
        <w:t xml:space="preserve"> </w:t>
      </w:r>
      <w:proofErr w:type="spellStart"/>
      <w:r w:rsidRPr="00D650B5">
        <w:rPr>
          <w:b/>
          <w:bCs/>
          <w:sz w:val="28"/>
          <w:szCs w:val="28"/>
        </w:rPr>
        <w:t>phiên</w:t>
      </w:r>
      <w:proofErr w:type="spellEnd"/>
      <w:r w:rsidRPr="00D650B5">
        <w:rPr>
          <w:b/>
          <w:bCs/>
          <w:sz w:val="28"/>
          <w:szCs w:val="28"/>
        </w:rPr>
        <w:t xml:space="preserve"> </w:t>
      </w:r>
      <w:proofErr w:type="spellStart"/>
      <w:r w:rsidRPr="00D650B5">
        <w:rPr>
          <w:b/>
          <w:bCs/>
          <w:sz w:val="28"/>
          <w:szCs w:val="28"/>
        </w:rPr>
        <w:t>dịch</w:t>
      </w:r>
      <w:proofErr w:type="spellEnd"/>
      <w:r w:rsidRPr="00D650B5">
        <w:rPr>
          <w:b/>
          <w:bCs/>
          <w:sz w:val="28"/>
          <w:szCs w:val="28"/>
        </w:rPr>
        <w:t xml:space="preserve"> </w:t>
      </w:r>
      <w:proofErr w:type="spellStart"/>
      <w:r w:rsidRPr="00D650B5">
        <w:rPr>
          <w:b/>
          <w:bCs/>
          <w:sz w:val="28"/>
          <w:szCs w:val="28"/>
        </w:rPr>
        <w:t>trong</w:t>
      </w:r>
      <w:proofErr w:type="spellEnd"/>
      <w:r w:rsidRPr="00D650B5">
        <w:rPr>
          <w:b/>
          <w:bCs/>
          <w:sz w:val="28"/>
          <w:szCs w:val="28"/>
        </w:rPr>
        <w:t xml:space="preserve"> </w:t>
      </w:r>
      <w:proofErr w:type="spellStart"/>
      <w:r w:rsidRPr="00D650B5">
        <w:rPr>
          <w:b/>
          <w:bCs/>
          <w:sz w:val="28"/>
          <w:szCs w:val="28"/>
        </w:rPr>
        <w:t>khám</w:t>
      </w:r>
      <w:proofErr w:type="spellEnd"/>
      <w:r w:rsidRPr="00D650B5">
        <w:rPr>
          <w:b/>
          <w:bCs/>
          <w:sz w:val="28"/>
          <w:szCs w:val="28"/>
        </w:rPr>
        <w:t xml:space="preserve"> </w:t>
      </w:r>
      <w:proofErr w:type="spellStart"/>
      <w:r w:rsidRPr="00D650B5">
        <w:rPr>
          <w:b/>
          <w:bCs/>
          <w:sz w:val="28"/>
          <w:szCs w:val="28"/>
        </w:rPr>
        <w:t>bệnh</w:t>
      </w:r>
      <w:proofErr w:type="spellEnd"/>
      <w:r w:rsidRPr="00D650B5">
        <w:rPr>
          <w:b/>
          <w:bCs/>
          <w:sz w:val="28"/>
          <w:szCs w:val="28"/>
        </w:rPr>
        <w:t xml:space="preserve">, </w:t>
      </w:r>
      <w:proofErr w:type="spellStart"/>
      <w:r w:rsidRPr="00D650B5">
        <w:rPr>
          <w:b/>
          <w:bCs/>
          <w:sz w:val="28"/>
          <w:szCs w:val="28"/>
        </w:rPr>
        <w:t>chữa</w:t>
      </w:r>
      <w:proofErr w:type="spellEnd"/>
      <w:r w:rsidRPr="00D650B5">
        <w:rPr>
          <w:b/>
          <w:bCs/>
          <w:sz w:val="28"/>
          <w:szCs w:val="28"/>
        </w:rPr>
        <w:t xml:space="preserve"> </w:t>
      </w:r>
      <w:proofErr w:type="spellStart"/>
      <w:r w:rsidRPr="00D650B5">
        <w:rPr>
          <w:b/>
          <w:bCs/>
          <w:sz w:val="28"/>
          <w:szCs w:val="28"/>
        </w:rPr>
        <w:t>bệnh</w:t>
      </w:r>
      <w:proofErr w:type="spellEnd"/>
    </w:p>
    <w:p w14:paraId="44878F0D" w14:textId="3605B36F" w:rsidR="0044122D" w:rsidRPr="00D650B5" w:rsidRDefault="0044122D" w:rsidP="0044122D">
      <w:pPr>
        <w:jc w:val="center"/>
        <w:rPr>
          <w:color w:val="0000FF"/>
          <w:vertAlign w:val="superscript"/>
        </w:rPr>
      </w:pPr>
      <w:r w:rsidRPr="00D650B5">
        <w:rPr>
          <w:b/>
          <w:bCs/>
          <w:vertAlign w:val="superscript"/>
        </w:rPr>
        <w:t>___________</w:t>
      </w:r>
    </w:p>
    <w:p w14:paraId="1F87BA78" w14:textId="77777777" w:rsidR="0044122D" w:rsidRPr="004139F4" w:rsidRDefault="0044122D" w:rsidP="004139F4">
      <w:pPr>
        <w:ind w:left="-142"/>
        <w:jc w:val="center"/>
        <w:rPr>
          <w:color w:val="000000"/>
          <w:sz w:val="14"/>
        </w:rPr>
      </w:pPr>
    </w:p>
    <w:p w14:paraId="350951C8" w14:textId="77777777" w:rsidR="0044122D" w:rsidRPr="00D650B5" w:rsidRDefault="0044122D" w:rsidP="0044122D">
      <w:pPr>
        <w:spacing w:line="340" w:lineRule="exact"/>
        <w:ind w:left="-142"/>
        <w:jc w:val="center"/>
        <w:rPr>
          <w:color w:val="000000"/>
          <w:sz w:val="28"/>
          <w:szCs w:val="28"/>
        </w:rPr>
      </w:pPr>
      <w:proofErr w:type="spellStart"/>
      <w:r w:rsidRPr="00D650B5">
        <w:rPr>
          <w:color w:val="000000"/>
          <w:sz w:val="28"/>
          <w:szCs w:val="28"/>
        </w:rPr>
        <w:t>Kính</w:t>
      </w:r>
      <w:proofErr w:type="spellEnd"/>
      <w:r w:rsidRPr="00D650B5">
        <w:rPr>
          <w:color w:val="000000"/>
          <w:sz w:val="28"/>
          <w:szCs w:val="28"/>
        </w:rPr>
        <w:t xml:space="preserve"> </w:t>
      </w:r>
      <w:proofErr w:type="spellStart"/>
      <w:r w:rsidRPr="00D650B5">
        <w:rPr>
          <w:color w:val="000000"/>
          <w:sz w:val="28"/>
          <w:szCs w:val="28"/>
        </w:rPr>
        <w:t>gửi</w:t>
      </w:r>
      <w:proofErr w:type="spellEnd"/>
      <w:r w:rsidRPr="00D650B5">
        <w:rPr>
          <w:color w:val="000000"/>
          <w:sz w:val="28"/>
          <w:szCs w:val="28"/>
        </w:rPr>
        <w:t xml:space="preserve">:  Ban </w:t>
      </w:r>
      <w:proofErr w:type="spellStart"/>
      <w:r w:rsidRPr="00D650B5">
        <w:rPr>
          <w:color w:val="000000"/>
          <w:sz w:val="28"/>
          <w:szCs w:val="28"/>
        </w:rPr>
        <w:t>Giám</w:t>
      </w:r>
      <w:proofErr w:type="spellEnd"/>
      <w:r w:rsidRPr="00D650B5">
        <w:rPr>
          <w:color w:val="000000"/>
          <w:sz w:val="28"/>
          <w:szCs w:val="28"/>
        </w:rPr>
        <w:t xml:space="preserve"> </w:t>
      </w:r>
      <w:proofErr w:type="spellStart"/>
      <w:r w:rsidRPr="00D650B5">
        <w:rPr>
          <w:color w:val="000000"/>
          <w:sz w:val="28"/>
          <w:szCs w:val="28"/>
        </w:rPr>
        <w:t>hiệu</w:t>
      </w:r>
      <w:proofErr w:type="spellEnd"/>
      <w:r w:rsidRPr="00D650B5">
        <w:rPr>
          <w:color w:val="000000"/>
          <w:sz w:val="28"/>
          <w:szCs w:val="28"/>
        </w:rPr>
        <w:t xml:space="preserve"> Trường ...........</w:t>
      </w:r>
      <w:r w:rsidRPr="00D650B5">
        <w:rPr>
          <w:rStyle w:val="FootnoteReference"/>
          <w:color w:val="000000"/>
          <w:sz w:val="28"/>
          <w:szCs w:val="28"/>
        </w:rPr>
        <w:footnoteReference w:id="120"/>
      </w:r>
      <w:r w:rsidRPr="00D650B5">
        <w:rPr>
          <w:color w:val="000000"/>
          <w:sz w:val="28"/>
          <w:szCs w:val="28"/>
        </w:rPr>
        <w:t>..............</w:t>
      </w:r>
    </w:p>
    <w:p w14:paraId="44E72BA0" w14:textId="2D105192" w:rsidR="0044122D" w:rsidRPr="00D650B5" w:rsidRDefault="0044122D" w:rsidP="004139F4">
      <w:pPr>
        <w:tabs>
          <w:tab w:val="left" w:leader="dot" w:pos="8789"/>
        </w:tabs>
        <w:spacing w:before="120"/>
        <w:ind w:firstLine="567"/>
        <w:jc w:val="both"/>
        <w:rPr>
          <w:sz w:val="28"/>
          <w:szCs w:val="28"/>
        </w:rPr>
      </w:pPr>
      <w:proofErr w:type="spellStart"/>
      <w:r w:rsidRPr="00D650B5">
        <w:rPr>
          <w:sz w:val="28"/>
          <w:szCs w:val="28"/>
        </w:rPr>
        <w:t>Họ</w:t>
      </w:r>
      <w:proofErr w:type="spellEnd"/>
      <w:r w:rsidRPr="00D650B5">
        <w:rPr>
          <w:sz w:val="28"/>
          <w:szCs w:val="28"/>
        </w:rPr>
        <w:t xml:space="preserve"> </w:t>
      </w:r>
      <w:proofErr w:type="spellStart"/>
      <w:r w:rsidRPr="00D650B5">
        <w:rPr>
          <w:sz w:val="28"/>
          <w:szCs w:val="28"/>
        </w:rPr>
        <w:t>và</w:t>
      </w:r>
      <w:proofErr w:type="spellEnd"/>
      <w:r w:rsidRPr="00D650B5">
        <w:rPr>
          <w:sz w:val="28"/>
          <w:szCs w:val="28"/>
        </w:rPr>
        <w:t xml:space="preserve"> </w:t>
      </w:r>
      <w:proofErr w:type="spellStart"/>
      <w:r w:rsidRPr="00D650B5">
        <w:rPr>
          <w:sz w:val="28"/>
          <w:szCs w:val="28"/>
        </w:rPr>
        <w:t>tên</w:t>
      </w:r>
      <w:proofErr w:type="spellEnd"/>
      <w:r w:rsidRPr="00D650B5">
        <w:rPr>
          <w:sz w:val="28"/>
          <w:szCs w:val="28"/>
        </w:rPr>
        <w:t xml:space="preserve">: </w:t>
      </w:r>
      <w:r w:rsidR="004139F4">
        <w:rPr>
          <w:sz w:val="28"/>
          <w:szCs w:val="28"/>
        </w:rPr>
        <w:t>……………………………</w:t>
      </w:r>
      <w:proofErr w:type="gramStart"/>
      <w:r w:rsidR="004139F4">
        <w:rPr>
          <w:sz w:val="28"/>
          <w:szCs w:val="28"/>
        </w:rPr>
        <w:t>…..</w:t>
      </w:r>
      <w:proofErr w:type="gramEnd"/>
      <w:r w:rsidR="004139F4">
        <w:rPr>
          <w:sz w:val="28"/>
          <w:szCs w:val="28"/>
        </w:rPr>
        <w:t>………………………………</w:t>
      </w:r>
    </w:p>
    <w:p w14:paraId="73816E2A" w14:textId="03251A04" w:rsidR="0044122D" w:rsidRPr="00D650B5" w:rsidRDefault="0044122D" w:rsidP="004139F4">
      <w:pPr>
        <w:tabs>
          <w:tab w:val="left" w:leader="dot" w:pos="8789"/>
        </w:tabs>
        <w:spacing w:before="120"/>
        <w:ind w:firstLine="567"/>
        <w:jc w:val="both"/>
        <w:rPr>
          <w:sz w:val="28"/>
          <w:szCs w:val="28"/>
        </w:rPr>
      </w:pPr>
      <w:proofErr w:type="spellStart"/>
      <w:r w:rsidRPr="00D650B5">
        <w:rPr>
          <w:sz w:val="28"/>
          <w:szCs w:val="28"/>
        </w:rPr>
        <w:t>Ngày</w:t>
      </w:r>
      <w:proofErr w:type="spellEnd"/>
      <w:r w:rsidRPr="00D650B5">
        <w:rPr>
          <w:sz w:val="28"/>
          <w:szCs w:val="28"/>
        </w:rPr>
        <w:t xml:space="preserve">, </w:t>
      </w:r>
      <w:proofErr w:type="spellStart"/>
      <w:r w:rsidRPr="00D650B5">
        <w:rPr>
          <w:sz w:val="28"/>
          <w:szCs w:val="28"/>
        </w:rPr>
        <w:t>tháng</w:t>
      </w:r>
      <w:proofErr w:type="spellEnd"/>
      <w:r w:rsidRPr="00D650B5">
        <w:rPr>
          <w:sz w:val="28"/>
          <w:szCs w:val="28"/>
        </w:rPr>
        <w:t xml:space="preserve">, </w:t>
      </w:r>
      <w:proofErr w:type="spellStart"/>
      <w:r w:rsidRPr="00D650B5">
        <w:rPr>
          <w:sz w:val="28"/>
          <w:szCs w:val="28"/>
        </w:rPr>
        <w:t>năm</w:t>
      </w:r>
      <w:proofErr w:type="spellEnd"/>
      <w:r w:rsidRPr="00D650B5">
        <w:rPr>
          <w:sz w:val="28"/>
          <w:szCs w:val="28"/>
        </w:rPr>
        <w:t xml:space="preserve"> </w:t>
      </w:r>
      <w:proofErr w:type="spellStart"/>
      <w:r w:rsidRPr="00D650B5">
        <w:rPr>
          <w:sz w:val="28"/>
          <w:szCs w:val="28"/>
        </w:rPr>
        <w:t>sinh</w:t>
      </w:r>
      <w:proofErr w:type="spellEnd"/>
      <w:r w:rsidRPr="00D650B5">
        <w:rPr>
          <w:sz w:val="28"/>
          <w:szCs w:val="28"/>
        </w:rPr>
        <w:t xml:space="preserve">:  </w:t>
      </w:r>
      <w:r w:rsidR="004139F4">
        <w:rPr>
          <w:sz w:val="28"/>
          <w:szCs w:val="28"/>
        </w:rPr>
        <w:t>………………………………………………</w:t>
      </w:r>
      <w:proofErr w:type="gramStart"/>
      <w:r w:rsidR="004139F4">
        <w:rPr>
          <w:sz w:val="28"/>
          <w:szCs w:val="28"/>
        </w:rPr>
        <w:t>…..</w:t>
      </w:r>
      <w:proofErr w:type="gramEnd"/>
      <w:r w:rsidRPr="00D650B5">
        <w:rPr>
          <w:sz w:val="28"/>
          <w:szCs w:val="28"/>
        </w:rPr>
        <w:t xml:space="preserve"> </w:t>
      </w:r>
    </w:p>
    <w:p w14:paraId="476C47AE" w14:textId="77A540A9" w:rsidR="0044122D" w:rsidRPr="00D650B5" w:rsidRDefault="0044122D" w:rsidP="004139F4">
      <w:pPr>
        <w:tabs>
          <w:tab w:val="left" w:leader="dot" w:pos="8789"/>
        </w:tabs>
        <w:spacing w:before="120"/>
        <w:ind w:firstLine="567"/>
        <w:jc w:val="both"/>
        <w:rPr>
          <w:sz w:val="28"/>
          <w:szCs w:val="28"/>
        </w:rPr>
      </w:pPr>
      <w:proofErr w:type="spellStart"/>
      <w:r w:rsidRPr="00D650B5">
        <w:rPr>
          <w:sz w:val="28"/>
          <w:szCs w:val="28"/>
        </w:rPr>
        <w:t>Địa</w:t>
      </w:r>
      <w:proofErr w:type="spellEnd"/>
      <w:r w:rsidRPr="00D650B5">
        <w:rPr>
          <w:sz w:val="28"/>
          <w:szCs w:val="28"/>
        </w:rPr>
        <w:t xml:space="preserve"> </w:t>
      </w:r>
      <w:proofErr w:type="spellStart"/>
      <w:r w:rsidRPr="00D650B5">
        <w:rPr>
          <w:sz w:val="28"/>
          <w:szCs w:val="28"/>
        </w:rPr>
        <w:t>chỉ</w:t>
      </w:r>
      <w:proofErr w:type="spellEnd"/>
      <w:r w:rsidRPr="00D650B5">
        <w:rPr>
          <w:sz w:val="28"/>
          <w:szCs w:val="28"/>
        </w:rPr>
        <w:t xml:space="preserve"> </w:t>
      </w:r>
      <w:proofErr w:type="spellStart"/>
      <w:r>
        <w:rPr>
          <w:sz w:val="28"/>
          <w:szCs w:val="28"/>
        </w:rPr>
        <w:t>cư</w:t>
      </w:r>
      <w:proofErr w:type="spellEnd"/>
      <w:r>
        <w:rPr>
          <w:sz w:val="28"/>
          <w:szCs w:val="28"/>
        </w:rPr>
        <w:t xml:space="preserve"> </w:t>
      </w:r>
      <w:proofErr w:type="spellStart"/>
      <w:r>
        <w:rPr>
          <w:sz w:val="28"/>
          <w:szCs w:val="28"/>
        </w:rPr>
        <w:t>trú</w:t>
      </w:r>
      <w:proofErr w:type="spellEnd"/>
      <w:r w:rsidRPr="00D650B5">
        <w:rPr>
          <w:sz w:val="28"/>
          <w:szCs w:val="28"/>
        </w:rPr>
        <w:t xml:space="preserve">: </w:t>
      </w:r>
      <w:r w:rsidRPr="00D650B5">
        <w:rPr>
          <w:rStyle w:val="FootnoteReference"/>
          <w:sz w:val="28"/>
          <w:szCs w:val="28"/>
        </w:rPr>
        <w:footnoteReference w:id="121"/>
      </w:r>
      <w:r w:rsidRPr="00D650B5">
        <w:rPr>
          <w:sz w:val="28"/>
          <w:szCs w:val="28"/>
        </w:rPr>
        <w:t xml:space="preserve"> </w:t>
      </w:r>
      <w:r w:rsidR="004139F4">
        <w:rPr>
          <w:sz w:val="28"/>
          <w:szCs w:val="28"/>
        </w:rPr>
        <w:t>…………………………</w:t>
      </w:r>
      <w:proofErr w:type="gramStart"/>
      <w:r w:rsidR="004139F4">
        <w:rPr>
          <w:sz w:val="28"/>
          <w:szCs w:val="28"/>
        </w:rPr>
        <w:t>…..</w:t>
      </w:r>
      <w:proofErr w:type="gramEnd"/>
      <w:r w:rsidR="004139F4">
        <w:rPr>
          <w:sz w:val="28"/>
          <w:szCs w:val="28"/>
        </w:rPr>
        <w:t>……………………………</w:t>
      </w:r>
    </w:p>
    <w:p w14:paraId="2006B2F5" w14:textId="5301E90E" w:rsidR="0044122D" w:rsidRPr="00D650B5" w:rsidRDefault="0044122D" w:rsidP="004139F4">
      <w:pPr>
        <w:tabs>
          <w:tab w:val="left" w:leader="dot" w:pos="5245"/>
          <w:tab w:val="left" w:leader="dot" w:pos="8789"/>
        </w:tabs>
        <w:spacing w:before="120"/>
        <w:ind w:firstLine="567"/>
        <w:jc w:val="both"/>
        <w:rPr>
          <w:sz w:val="28"/>
          <w:szCs w:val="28"/>
        </w:rPr>
      </w:pPr>
      <w:proofErr w:type="spellStart"/>
      <w:r w:rsidRPr="00D650B5">
        <w:rPr>
          <w:sz w:val="28"/>
          <w:szCs w:val="28"/>
        </w:rPr>
        <w:t>Điện</w:t>
      </w:r>
      <w:proofErr w:type="spellEnd"/>
      <w:r w:rsidRPr="00D650B5">
        <w:rPr>
          <w:sz w:val="28"/>
          <w:szCs w:val="28"/>
        </w:rPr>
        <w:t xml:space="preserve"> </w:t>
      </w:r>
      <w:proofErr w:type="spellStart"/>
      <w:r w:rsidRPr="00D650B5">
        <w:rPr>
          <w:sz w:val="28"/>
          <w:szCs w:val="28"/>
        </w:rPr>
        <w:t>thoại</w:t>
      </w:r>
      <w:proofErr w:type="spellEnd"/>
      <w:r w:rsidRPr="00D650B5">
        <w:rPr>
          <w:sz w:val="28"/>
          <w:szCs w:val="28"/>
        </w:rPr>
        <w:t xml:space="preserve">: </w:t>
      </w:r>
      <w:r w:rsidRPr="00D650B5">
        <w:rPr>
          <w:sz w:val="28"/>
          <w:szCs w:val="28"/>
        </w:rPr>
        <w:tab/>
        <w:t xml:space="preserve">Email </w:t>
      </w:r>
      <w:proofErr w:type="gramStart"/>
      <w:r w:rsidRPr="00D650B5">
        <w:rPr>
          <w:sz w:val="28"/>
          <w:szCs w:val="28"/>
        </w:rPr>
        <w:t xml:space="preserve">( </w:t>
      </w:r>
      <w:proofErr w:type="spellStart"/>
      <w:r w:rsidRPr="00D650B5">
        <w:rPr>
          <w:sz w:val="28"/>
          <w:szCs w:val="28"/>
        </w:rPr>
        <w:t>nếu</w:t>
      </w:r>
      <w:proofErr w:type="spellEnd"/>
      <w:proofErr w:type="gramEnd"/>
      <w:r w:rsidRPr="00D650B5">
        <w:rPr>
          <w:sz w:val="28"/>
          <w:szCs w:val="28"/>
        </w:rPr>
        <w:t xml:space="preserve"> </w:t>
      </w:r>
      <w:proofErr w:type="spellStart"/>
      <w:r w:rsidRPr="00D650B5">
        <w:rPr>
          <w:sz w:val="28"/>
          <w:szCs w:val="28"/>
        </w:rPr>
        <w:t>có</w:t>
      </w:r>
      <w:proofErr w:type="spellEnd"/>
      <w:r w:rsidRPr="00D650B5">
        <w:rPr>
          <w:sz w:val="28"/>
          <w:szCs w:val="28"/>
        </w:rPr>
        <w:t xml:space="preserve">): </w:t>
      </w:r>
      <w:r w:rsidR="004139F4">
        <w:rPr>
          <w:sz w:val="28"/>
          <w:szCs w:val="28"/>
        </w:rPr>
        <w:t>……………...</w:t>
      </w:r>
    </w:p>
    <w:p w14:paraId="2D1BC235" w14:textId="77777777" w:rsidR="0044122D" w:rsidRDefault="0044122D" w:rsidP="004139F4">
      <w:pPr>
        <w:spacing w:before="120"/>
        <w:ind w:firstLine="567"/>
        <w:jc w:val="both"/>
        <w:rPr>
          <w:sz w:val="26"/>
          <w:szCs w:val="26"/>
          <w:lang w:val="vi-VN"/>
          <w14:ligatures w14:val="none"/>
        </w:rPr>
      </w:pPr>
      <w:proofErr w:type="spellStart"/>
      <w:r>
        <w:rPr>
          <w:sz w:val="28"/>
          <w:szCs w:val="28"/>
        </w:rPr>
        <w:t>Số</w:t>
      </w:r>
      <w:proofErr w:type="spellEnd"/>
      <w:r>
        <w:rPr>
          <w:sz w:val="28"/>
          <w:szCs w:val="28"/>
        </w:rPr>
        <w:t xml:space="preserve"> </w:t>
      </w:r>
      <w:proofErr w:type="spellStart"/>
      <w:r>
        <w:rPr>
          <w:sz w:val="28"/>
          <w:szCs w:val="28"/>
        </w:rPr>
        <w:t>chứng</w:t>
      </w:r>
      <w:proofErr w:type="spellEnd"/>
      <w:r>
        <w:rPr>
          <w:sz w:val="28"/>
          <w:szCs w:val="28"/>
        </w:rPr>
        <w:t xml:space="preserve"> </w:t>
      </w:r>
      <w:proofErr w:type="spellStart"/>
      <w:r>
        <w:rPr>
          <w:sz w:val="28"/>
          <w:szCs w:val="28"/>
        </w:rPr>
        <w:t>minh</w:t>
      </w:r>
      <w:proofErr w:type="spellEnd"/>
      <w:r>
        <w:rPr>
          <w:sz w:val="28"/>
          <w:szCs w:val="28"/>
        </w:rPr>
        <w:t xml:space="preserve"> </w:t>
      </w:r>
      <w:proofErr w:type="spellStart"/>
      <w:r>
        <w:rPr>
          <w:sz w:val="28"/>
          <w:szCs w:val="28"/>
        </w:rPr>
        <w:t>nhân</w:t>
      </w:r>
      <w:proofErr w:type="spellEnd"/>
      <w:r>
        <w:rPr>
          <w:sz w:val="28"/>
          <w:szCs w:val="28"/>
        </w:rPr>
        <w:t xml:space="preserve"> </w:t>
      </w:r>
      <w:proofErr w:type="spellStart"/>
      <w:r>
        <w:rPr>
          <w:sz w:val="28"/>
          <w:szCs w:val="28"/>
        </w:rPr>
        <w:t>dân</w:t>
      </w:r>
      <w:proofErr w:type="spellEnd"/>
      <w:r>
        <w:rPr>
          <w:sz w:val="28"/>
          <w:szCs w:val="28"/>
        </w:rPr>
        <w:t>/</w:t>
      </w:r>
      <w:proofErr w:type="spellStart"/>
      <w:r>
        <w:rPr>
          <w:sz w:val="28"/>
          <w:szCs w:val="28"/>
        </w:rPr>
        <w:t>số</w:t>
      </w:r>
      <w:proofErr w:type="spellEnd"/>
      <w:r>
        <w:rPr>
          <w:sz w:val="28"/>
          <w:szCs w:val="28"/>
        </w:rPr>
        <w:t xml:space="preserve"> </w:t>
      </w:r>
      <w:proofErr w:type="spellStart"/>
      <w:r>
        <w:rPr>
          <w:sz w:val="28"/>
          <w:szCs w:val="28"/>
        </w:rPr>
        <w:t>căn</w:t>
      </w:r>
      <w:proofErr w:type="spellEnd"/>
      <w:r>
        <w:rPr>
          <w:sz w:val="28"/>
          <w:szCs w:val="28"/>
        </w:rPr>
        <w:t xml:space="preserve"> </w:t>
      </w:r>
      <w:proofErr w:type="spellStart"/>
      <w:r>
        <w:rPr>
          <w:sz w:val="28"/>
          <w:szCs w:val="28"/>
        </w:rPr>
        <w:t>cước</w:t>
      </w:r>
      <w:proofErr w:type="spellEnd"/>
      <w:r>
        <w:rPr>
          <w:sz w:val="28"/>
          <w:szCs w:val="28"/>
        </w:rPr>
        <w:t xml:space="preserve"> </w:t>
      </w:r>
      <w:proofErr w:type="spellStart"/>
      <w:r>
        <w:rPr>
          <w:sz w:val="28"/>
          <w:szCs w:val="28"/>
        </w:rPr>
        <w:t>công</w:t>
      </w:r>
      <w:proofErr w:type="spellEnd"/>
      <w:r>
        <w:rPr>
          <w:sz w:val="28"/>
          <w:szCs w:val="28"/>
        </w:rPr>
        <w:t xml:space="preserve"> </w:t>
      </w:r>
      <w:proofErr w:type="spellStart"/>
      <w:r>
        <w:rPr>
          <w:sz w:val="28"/>
          <w:szCs w:val="28"/>
        </w:rPr>
        <w:t>dân</w:t>
      </w:r>
      <w:proofErr w:type="spellEnd"/>
      <w:r>
        <w:rPr>
          <w:sz w:val="28"/>
          <w:szCs w:val="28"/>
        </w:rPr>
        <w:t>/</w:t>
      </w:r>
      <w:proofErr w:type="spellStart"/>
      <w:r>
        <w:rPr>
          <w:sz w:val="28"/>
          <w:szCs w:val="28"/>
        </w:rPr>
        <w:t>số</w:t>
      </w:r>
      <w:proofErr w:type="spellEnd"/>
      <w:r>
        <w:rPr>
          <w:sz w:val="28"/>
          <w:szCs w:val="28"/>
        </w:rPr>
        <w:t xml:space="preserve"> </w:t>
      </w:r>
      <w:proofErr w:type="spellStart"/>
      <w:r>
        <w:rPr>
          <w:sz w:val="28"/>
          <w:szCs w:val="28"/>
        </w:rPr>
        <w:t>căn</w:t>
      </w:r>
      <w:proofErr w:type="spellEnd"/>
      <w:r>
        <w:rPr>
          <w:sz w:val="28"/>
          <w:szCs w:val="28"/>
        </w:rPr>
        <w:t xml:space="preserve"> </w:t>
      </w:r>
      <w:proofErr w:type="spellStart"/>
      <w:r>
        <w:rPr>
          <w:sz w:val="28"/>
          <w:szCs w:val="28"/>
        </w:rPr>
        <w:t>cước</w:t>
      </w:r>
      <w:proofErr w:type="spellEnd"/>
      <w:r>
        <w:rPr>
          <w:sz w:val="28"/>
          <w:szCs w:val="28"/>
        </w:rPr>
        <w:t>/</w:t>
      </w:r>
      <w:proofErr w:type="spellStart"/>
      <w:r>
        <w:rPr>
          <w:sz w:val="28"/>
          <w:szCs w:val="28"/>
        </w:rPr>
        <w:t>số</w:t>
      </w:r>
      <w:proofErr w:type="spellEnd"/>
      <w:r>
        <w:rPr>
          <w:sz w:val="28"/>
          <w:szCs w:val="28"/>
        </w:rPr>
        <w:t xml:space="preserve"> </w:t>
      </w:r>
      <w:proofErr w:type="spellStart"/>
      <w:r>
        <w:rPr>
          <w:sz w:val="28"/>
          <w:szCs w:val="28"/>
        </w:rPr>
        <w:t>định</w:t>
      </w:r>
      <w:proofErr w:type="spellEnd"/>
      <w:r>
        <w:rPr>
          <w:sz w:val="28"/>
          <w:szCs w:val="28"/>
        </w:rPr>
        <w:t xml:space="preserve"> </w:t>
      </w:r>
      <w:proofErr w:type="spellStart"/>
      <w:r>
        <w:rPr>
          <w:sz w:val="28"/>
          <w:szCs w:val="28"/>
        </w:rPr>
        <w:t>danh</w:t>
      </w:r>
      <w:proofErr w:type="spellEnd"/>
      <w:r>
        <w:rPr>
          <w:sz w:val="28"/>
          <w:szCs w:val="28"/>
        </w:rPr>
        <w:t xml:space="preserve"> </w:t>
      </w:r>
      <w:proofErr w:type="spellStart"/>
      <w:r>
        <w:rPr>
          <w:sz w:val="28"/>
          <w:szCs w:val="28"/>
        </w:rPr>
        <w:t>cá</w:t>
      </w:r>
      <w:proofErr w:type="spellEnd"/>
      <w:r>
        <w:rPr>
          <w:sz w:val="28"/>
          <w:szCs w:val="28"/>
        </w:rPr>
        <w:t xml:space="preserve"> </w:t>
      </w:r>
      <w:proofErr w:type="spellStart"/>
      <w:r>
        <w:rPr>
          <w:sz w:val="28"/>
          <w:szCs w:val="28"/>
        </w:rPr>
        <w:t>nhân</w:t>
      </w:r>
      <w:proofErr w:type="spellEnd"/>
      <w:r>
        <w:rPr>
          <w:sz w:val="28"/>
          <w:szCs w:val="28"/>
        </w:rPr>
        <w:t>/</w:t>
      </w:r>
      <w:proofErr w:type="spellStart"/>
      <w:r>
        <w:rPr>
          <w:sz w:val="28"/>
          <w:szCs w:val="28"/>
        </w:rPr>
        <w:t>số</w:t>
      </w:r>
      <w:proofErr w:type="spellEnd"/>
      <w:r>
        <w:rPr>
          <w:sz w:val="28"/>
          <w:szCs w:val="28"/>
        </w:rPr>
        <w:t xml:space="preserve"> </w:t>
      </w:r>
      <w:proofErr w:type="spellStart"/>
      <w:r>
        <w:rPr>
          <w:sz w:val="28"/>
          <w:szCs w:val="28"/>
        </w:rPr>
        <w:t>hộ</w:t>
      </w:r>
      <w:proofErr w:type="spellEnd"/>
      <w:r>
        <w:rPr>
          <w:sz w:val="28"/>
          <w:szCs w:val="28"/>
        </w:rPr>
        <w:t xml:space="preserve"> </w:t>
      </w:r>
      <w:proofErr w:type="spellStart"/>
      <w:r>
        <w:rPr>
          <w:sz w:val="28"/>
          <w:szCs w:val="28"/>
        </w:rPr>
        <w:t>chiếu</w:t>
      </w:r>
      <w:proofErr w:type="spellEnd"/>
      <w:r>
        <w:rPr>
          <w:rStyle w:val="FootnoteReference"/>
          <w:sz w:val="26"/>
          <w:szCs w:val="26"/>
          <w:lang w:val="vi-VN"/>
          <w14:ligatures w14:val="none"/>
        </w:rPr>
        <w:t xml:space="preserve"> </w:t>
      </w:r>
      <w:r>
        <w:rPr>
          <w:rStyle w:val="FootnoteReference"/>
          <w:sz w:val="26"/>
          <w:szCs w:val="26"/>
          <w:lang w:val="vi-VN"/>
          <w14:ligatures w14:val="none"/>
        </w:rPr>
        <w:footnoteReference w:id="122"/>
      </w:r>
      <w:r>
        <w:rPr>
          <w:sz w:val="26"/>
          <w:szCs w:val="26"/>
          <w:lang w:val="vi-VN"/>
          <w14:ligatures w14:val="none"/>
        </w:rPr>
        <w:t>:.................................</w:t>
      </w:r>
    </w:p>
    <w:p w14:paraId="38FB8784" w14:textId="19AE81FE" w:rsidR="0044122D" w:rsidRPr="00D650B5" w:rsidRDefault="0044122D" w:rsidP="004139F4">
      <w:pPr>
        <w:tabs>
          <w:tab w:val="left" w:leader="dot" w:pos="5387"/>
          <w:tab w:val="left" w:leader="dot" w:pos="7371"/>
          <w:tab w:val="left" w:pos="8789"/>
          <w:tab w:val="left" w:leader="dot" w:pos="9214"/>
        </w:tabs>
        <w:spacing w:before="120"/>
        <w:jc w:val="both"/>
        <w:rPr>
          <w:sz w:val="28"/>
          <w:szCs w:val="28"/>
        </w:rPr>
      </w:pPr>
      <w:r w:rsidRPr="00D650B5">
        <w:rPr>
          <w:sz w:val="28"/>
          <w:szCs w:val="28"/>
        </w:rPr>
        <w:t>.………………...……</w:t>
      </w:r>
      <w:proofErr w:type="spellStart"/>
      <w:r w:rsidRPr="00D650B5">
        <w:rPr>
          <w:sz w:val="28"/>
          <w:szCs w:val="28"/>
        </w:rPr>
        <w:t>Ngày</w:t>
      </w:r>
      <w:proofErr w:type="spellEnd"/>
      <w:r w:rsidRPr="00D650B5">
        <w:rPr>
          <w:sz w:val="28"/>
          <w:szCs w:val="28"/>
        </w:rPr>
        <w:t xml:space="preserve"> </w:t>
      </w:r>
      <w:proofErr w:type="spellStart"/>
      <w:r w:rsidRPr="00D650B5">
        <w:rPr>
          <w:sz w:val="28"/>
          <w:szCs w:val="28"/>
        </w:rPr>
        <w:t>cấp</w:t>
      </w:r>
      <w:proofErr w:type="spellEnd"/>
      <w:r w:rsidRPr="00D650B5">
        <w:rPr>
          <w:sz w:val="28"/>
          <w:szCs w:val="28"/>
        </w:rPr>
        <w:t>………….</w:t>
      </w:r>
      <w:proofErr w:type="gramStart"/>
      <w:r w:rsidRPr="00D650B5">
        <w:rPr>
          <w:sz w:val="28"/>
          <w:szCs w:val="28"/>
        </w:rPr>
        <w:t>….</w:t>
      </w:r>
      <w:proofErr w:type="spellStart"/>
      <w:r w:rsidRPr="00D650B5">
        <w:rPr>
          <w:sz w:val="28"/>
          <w:szCs w:val="28"/>
        </w:rPr>
        <w:t>Nơi</w:t>
      </w:r>
      <w:proofErr w:type="spellEnd"/>
      <w:proofErr w:type="gramEnd"/>
      <w:r w:rsidRPr="00D650B5">
        <w:rPr>
          <w:sz w:val="28"/>
          <w:szCs w:val="28"/>
        </w:rPr>
        <w:t xml:space="preserve"> </w:t>
      </w:r>
      <w:proofErr w:type="spellStart"/>
      <w:r w:rsidRPr="00D650B5">
        <w:rPr>
          <w:sz w:val="28"/>
          <w:szCs w:val="28"/>
        </w:rPr>
        <w:t>cấp</w:t>
      </w:r>
      <w:proofErr w:type="spellEnd"/>
      <w:r w:rsidRPr="00D650B5">
        <w:rPr>
          <w:sz w:val="28"/>
          <w:szCs w:val="28"/>
        </w:rPr>
        <w:t>:……………..…........</w:t>
      </w:r>
    </w:p>
    <w:p w14:paraId="248AAE11" w14:textId="77777777" w:rsidR="0044122D" w:rsidRPr="00D650B5" w:rsidRDefault="0044122D" w:rsidP="004139F4">
      <w:pPr>
        <w:spacing w:before="120"/>
        <w:ind w:firstLine="567"/>
        <w:jc w:val="both"/>
        <w:rPr>
          <w:color w:val="000000"/>
          <w:sz w:val="28"/>
          <w:szCs w:val="28"/>
        </w:rPr>
      </w:pPr>
      <w:proofErr w:type="spellStart"/>
      <w:r w:rsidRPr="00D650B5">
        <w:rPr>
          <w:color w:val="000000"/>
          <w:sz w:val="28"/>
          <w:szCs w:val="28"/>
        </w:rPr>
        <w:t>Kính</w:t>
      </w:r>
      <w:proofErr w:type="spellEnd"/>
      <w:r w:rsidRPr="00D650B5">
        <w:rPr>
          <w:color w:val="000000"/>
          <w:sz w:val="28"/>
          <w:szCs w:val="28"/>
        </w:rPr>
        <w:t xml:space="preserve"> </w:t>
      </w:r>
      <w:proofErr w:type="spellStart"/>
      <w:r w:rsidRPr="00D650B5">
        <w:rPr>
          <w:color w:val="000000"/>
          <w:sz w:val="28"/>
          <w:szCs w:val="28"/>
        </w:rPr>
        <w:t>đề</w:t>
      </w:r>
      <w:proofErr w:type="spellEnd"/>
      <w:r w:rsidRPr="00D650B5">
        <w:rPr>
          <w:color w:val="000000"/>
          <w:sz w:val="28"/>
          <w:szCs w:val="28"/>
        </w:rPr>
        <w:t xml:space="preserve"> </w:t>
      </w:r>
      <w:proofErr w:type="spellStart"/>
      <w:r w:rsidRPr="00D650B5">
        <w:rPr>
          <w:color w:val="000000"/>
          <w:sz w:val="28"/>
          <w:szCs w:val="28"/>
        </w:rPr>
        <w:t>nghị</w:t>
      </w:r>
      <w:proofErr w:type="spellEnd"/>
      <w:r w:rsidRPr="00D650B5">
        <w:rPr>
          <w:color w:val="000000"/>
          <w:sz w:val="28"/>
          <w:szCs w:val="28"/>
        </w:rPr>
        <w:t xml:space="preserve"> Ban </w:t>
      </w:r>
      <w:proofErr w:type="spellStart"/>
      <w:r w:rsidRPr="00D650B5">
        <w:rPr>
          <w:color w:val="000000"/>
          <w:sz w:val="28"/>
          <w:szCs w:val="28"/>
        </w:rPr>
        <w:t>Giám</w:t>
      </w:r>
      <w:proofErr w:type="spellEnd"/>
      <w:r w:rsidRPr="00D650B5">
        <w:rPr>
          <w:color w:val="000000"/>
          <w:sz w:val="28"/>
          <w:szCs w:val="28"/>
        </w:rPr>
        <w:t xml:space="preserve"> hiệu </w:t>
      </w:r>
      <w:proofErr w:type="gramStart"/>
      <w:r w:rsidRPr="00D650B5">
        <w:rPr>
          <w:color w:val="000000"/>
          <w:sz w:val="28"/>
          <w:szCs w:val="28"/>
        </w:rPr>
        <w:t xml:space="preserve">Trường  </w:t>
      </w:r>
      <w:r w:rsidRPr="00D650B5">
        <w:rPr>
          <w:sz w:val="28"/>
          <w:szCs w:val="28"/>
          <w:vertAlign w:val="superscript"/>
        </w:rPr>
        <w:t>2</w:t>
      </w:r>
      <w:proofErr w:type="gramEnd"/>
      <w:r w:rsidRPr="00D650B5">
        <w:rPr>
          <w:color w:val="000000"/>
          <w:sz w:val="28"/>
          <w:szCs w:val="28"/>
        </w:rPr>
        <w:t xml:space="preserve"> ........................................:</w:t>
      </w:r>
      <w:r w:rsidRPr="00D650B5">
        <w:rPr>
          <w:rStyle w:val="FootnoteReference"/>
          <w:color w:val="000000"/>
          <w:sz w:val="28"/>
          <w:szCs w:val="28"/>
        </w:rPr>
        <w:footnoteReference w:customMarkFollows="1" w:id="123"/>
        <w:t>5</w:t>
      </w:r>
    </w:p>
    <w:p w14:paraId="77449737" w14:textId="77777777" w:rsidR="0044122D" w:rsidRPr="004139F4" w:rsidRDefault="0044122D" w:rsidP="0044122D">
      <w:pPr>
        <w:spacing w:before="120"/>
        <w:ind w:firstLine="567"/>
        <w:jc w:val="both"/>
        <w:rPr>
          <w:sz w:val="2"/>
          <w:szCs w:val="28"/>
        </w:rPr>
      </w:pPr>
    </w:p>
    <w:tbl>
      <w:tblPr>
        <w:tblW w:w="8200" w:type="dxa"/>
        <w:tblInd w:w="567" w:type="dxa"/>
        <w:tblLook w:val="00A0" w:firstRow="1" w:lastRow="0" w:firstColumn="1" w:lastColumn="0" w:noHBand="0" w:noVBand="0"/>
      </w:tblPr>
      <w:tblGrid>
        <w:gridCol w:w="7633"/>
        <w:gridCol w:w="567"/>
      </w:tblGrid>
      <w:tr w:rsidR="0044122D" w:rsidRPr="00D650B5" w14:paraId="38A51A71" w14:textId="77777777" w:rsidTr="004139F4">
        <w:tc>
          <w:tcPr>
            <w:tcW w:w="7633" w:type="dxa"/>
          </w:tcPr>
          <w:p w14:paraId="1D6A1F67" w14:textId="359BFF31" w:rsidR="0044122D" w:rsidRPr="00D650B5" w:rsidRDefault="0044122D" w:rsidP="00925CBE">
            <w:pPr>
              <w:spacing w:line="340" w:lineRule="exact"/>
              <w:ind w:right="-108"/>
              <w:jc w:val="both"/>
              <w:rPr>
                <w:color w:val="000000"/>
                <w:sz w:val="28"/>
                <w:szCs w:val="28"/>
              </w:rPr>
            </w:pPr>
            <w:r w:rsidRPr="00D650B5">
              <w:rPr>
                <w:color w:val="000000"/>
                <w:sz w:val="28"/>
                <w:szCs w:val="28"/>
              </w:rPr>
              <w:t xml:space="preserve">- Công </w:t>
            </w:r>
            <w:proofErr w:type="spellStart"/>
            <w:r w:rsidRPr="00D650B5">
              <w:rPr>
                <w:color w:val="000000"/>
                <w:sz w:val="28"/>
                <w:szCs w:val="28"/>
              </w:rPr>
              <w:t>nhận</w:t>
            </w:r>
            <w:proofErr w:type="spellEnd"/>
            <w:r w:rsidR="0022260B">
              <w:rPr>
                <w:color w:val="000000"/>
                <w:sz w:val="28"/>
                <w:szCs w:val="28"/>
              </w:rPr>
              <w:t xml:space="preserve"> </w:t>
            </w:r>
            <w:proofErr w:type="spellStart"/>
            <w:r w:rsidR="0022260B">
              <w:rPr>
                <w:color w:val="000000"/>
                <w:sz w:val="28"/>
                <w:szCs w:val="28"/>
              </w:rPr>
              <w:t>hoặc</w:t>
            </w:r>
            <w:proofErr w:type="spellEnd"/>
            <w:r w:rsidR="0022260B">
              <w:rPr>
                <w:color w:val="000000"/>
                <w:sz w:val="28"/>
                <w:szCs w:val="28"/>
              </w:rPr>
              <w:t xml:space="preserve"> </w:t>
            </w:r>
            <w:proofErr w:type="spellStart"/>
            <w:r w:rsidR="0022260B">
              <w:rPr>
                <w:color w:val="000000"/>
                <w:sz w:val="28"/>
                <w:szCs w:val="28"/>
              </w:rPr>
              <w:t>kiểm</w:t>
            </w:r>
            <w:proofErr w:type="spellEnd"/>
            <w:r w:rsidR="0022260B">
              <w:rPr>
                <w:color w:val="000000"/>
                <w:sz w:val="28"/>
                <w:szCs w:val="28"/>
              </w:rPr>
              <w:t xml:space="preserve"> </w:t>
            </w:r>
            <w:proofErr w:type="spellStart"/>
            <w:r w:rsidR="0022260B">
              <w:rPr>
                <w:color w:val="000000"/>
                <w:sz w:val="28"/>
                <w:szCs w:val="28"/>
              </w:rPr>
              <w:t>tra</w:t>
            </w:r>
            <w:proofErr w:type="spellEnd"/>
            <w:r w:rsidR="0022260B">
              <w:rPr>
                <w:color w:val="000000"/>
                <w:sz w:val="28"/>
                <w:szCs w:val="28"/>
              </w:rPr>
              <w:t xml:space="preserve"> </w:t>
            </w:r>
            <w:proofErr w:type="spellStart"/>
            <w:r w:rsidR="0022260B">
              <w:rPr>
                <w:color w:val="000000"/>
                <w:sz w:val="28"/>
                <w:szCs w:val="28"/>
              </w:rPr>
              <w:t>và</w:t>
            </w:r>
            <w:proofErr w:type="spellEnd"/>
            <w:r w:rsidR="0022260B">
              <w:rPr>
                <w:color w:val="000000"/>
                <w:sz w:val="28"/>
                <w:szCs w:val="28"/>
              </w:rPr>
              <w:t xml:space="preserve"> </w:t>
            </w:r>
            <w:proofErr w:type="spellStart"/>
            <w:r w:rsidR="0022260B">
              <w:rPr>
                <w:color w:val="000000"/>
                <w:sz w:val="28"/>
                <w:szCs w:val="28"/>
              </w:rPr>
              <w:t>công</w:t>
            </w:r>
            <w:proofErr w:type="spellEnd"/>
            <w:r w:rsidR="0022260B">
              <w:rPr>
                <w:color w:val="000000"/>
                <w:sz w:val="28"/>
                <w:szCs w:val="28"/>
              </w:rPr>
              <w:t xml:space="preserve"> </w:t>
            </w:r>
            <w:proofErr w:type="spellStart"/>
            <w:r w:rsidR="0022260B">
              <w:rPr>
                <w:color w:val="000000"/>
                <w:sz w:val="28"/>
                <w:szCs w:val="28"/>
              </w:rPr>
              <w:t>nhận</w:t>
            </w:r>
            <w:proofErr w:type="spellEnd"/>
            <w:r w:rsidRPr="00D650B5">
              <w:rPr>
                <w:color w:val="000000"/>
                <w:sz w:val="28"/>
                <w:szCs w:val="28"/>
              </w:rPr>
              <w:t xml:space="preserve"> </w:t>
            </w:r>
            <w:proofErr w:type="spellStart"/>
            <w:r w:rsidRPr="00D650B5">
              <w:rPr>
                <w:color w:val="000000"/>
                <w:sz w:val="28"/>
                <w:szCs w:val="28"/>
              </w:rPr>
              <w:t>biết</w:t>
            </w:r>
            <w:proofErr w:type="spellEnd"/>
            <w:r w:rsidRPr="00D650B5">
              <w:rPr>
                <w:color w:val="000000"/>
                <w:sz w:val="28"/>
                <w:szCs w:val="28"/>
              </w:rPr>
              <w:t xml:space="preserve"> </w:t>
            </w:r>
            <w:proofErr w:type="spellStart"/>
            <w:r w:rsidRPr="00D650B5">
              <w:rPr>
                <w:color w:val="000000"/>
                <w:sz w:val="28"/>
                <w:szCs w:val="28"/>
              </w:rPr>
              <w:t>tiếng</w:t>
            </w:r>
            <w:proofErr w:type="spellEnd"/>
            <w:r w:rsidRPr="00D650B5">
              <w:rPr>
                <w:color w:val="000000"/>
                <w:sz w:val="28"/>
                <w:szCs w:val="28"/>
              </w:rPr>
              <w:t xml:space="preserve"> Việt </w:t>
            </w:r>
            <w:proofErr w:type="spellStart"/>
            <w:r w:rsidRPr="00D650B5">
              <w:rPr>
                <w:color w:val="000000"/>
                <w:sz w:val="28"/>
                <w:szCs w:val="28"/>
              </w:rPr>
              <w:t>thành</w:t>
            </w:r>
            <w:proofErr w:type="spellEnd"/>
            <w:r w:rsidRPr="00D650B5">
              <w:rPr>
                <w:color w:val="000000"/>
                <w:sz w:val="28"/>
                <w:szCs w:val="28"/>
              </w:rPr>
              <w:t xml:space="preserve"> </w:t>
            </w:r>
            <w:proofErr w:type="spellStart"/>
            <w:r w:rsidRPr="00D650B5">
              <w:rPr>
                <w:color w:val="000000"/>
                <w:sz w:val="28"/>
                <w:szCs w:val="28"/>
              </w:rPr>
              <w:t>thạo</w:t>
            </w:r>
            <w:proofErr w:type="spellEnd"/>
          </w:p>
        </w:tc>
        <w:tc>
          <w:tcPr>
            <w:tcW w:w="567" w:type="dxa"/>
          </w:tcPr>
          <w:p w14:paraId="0B43872A" w14:textId="77777777" w:rsidR="0044122D" w:rsidRPr="00D650B5" w:rsidRDefault="0044122D" w:rsidP="00925CBE">
            <w:pPr>
              <w:spacing w:line="340" w:lineRule="exact"/>
              <w:ind w:right="-108"/>
              <w:jc w:val="both"/>
              <w:rPr>
                <w:color w:val="000000"/>
                <w:sz w:val="28"/>
                <w:szCs w:val="28"/>
              </w:rPr>
            </w:pPr>
            <w:r w:rsidRPr="00D650B5">
              <w:rPr>
                <w:b/>
                <w:bCs/>
                <w:sz w:val="28"/>
                <w:szCs w:val="28"/>
                <w:lang w:val="es-ES"/>
              </w:rPr>
              <w:fldChar w:fldCharType="begin">
                <w:ffData>
                  <w:name w:val="Check2"/>
                  <w:enabled/>
                  <w:calcOnExit w:val="0"/>
                  <w:checkBox>
                    <w:sizeAuto/>
                    <w:default w:val="0"/>
                  </w:checkBox>
                </w:ffData>
              </w:fldChar>
            </w:r>
            <w:r w:rsidRPr="00D650B5">
              <w:rPr>
                <w:b/>
                <w:bCs/>
                <w:sz w:val="28"/>
                <w:szCs w:val="28"/>
                <w:lang w:val="es-ES"/>
              </w:rPr>
              <w:instrText xml:space="preserve"> FORMCHECKBOX </w:instrText>
            </w:r>
            <w:r w:rsidR="000C6E9C">
              <w:rPr>
                <w:b/>
                <w:bCs/>
                <w:sz w:val="28"/>
                <w:szCs w:val="28"/>
                <w:lang w:val="es-ES"/>
              </w:rPr>
            </w:r>
            <w:r w:rsidR="000C6E9C">
              <w:rPr>
                <w:b/>
                <w:bCs/>
                <w:sz w:val="28"/>
                <w:szCs w:val="28"/>
                <w:lang w:val="es-ES"/>
              </w:rPr>
              <w:fldChar w:fldCharType="separate"/>
            </w:r>
            <w:r w:rsidRPr="00D650B5">
              <w:rPr>
                <w:b/>
                <w:bCs/>
                <w:sz w:val="28"/>
                <w:szCs w:val="28"/>
                <w:lang w:val="es-ES"/>
              </w:rPr>
              <w:fldChar w:fldCharType="end"/>
            </w:r>
          </w:p>
        </w:tc>
      </w:tr>
      <w:tr w:rsidR="0044122D" w:rsidRPr="00D650B5" w14:paraId="166F297E" w14:textId="77777777" w:rsidTr="004139F4">
        <w:tc>
          <w:tcPr>
            <w:tcW w:w="7633" w:type="dxa"/>
          </w:tcPr>
          <w:p w14:paraId="30F44621" w14:textId="4DD54DE4" w:rsidR="0044122D" w:rsidRPr="00D650B5" w:rsidRDefault="0044122D" w:rsidP="00925CBE">
            <w:pPr>
              <w:spacing w:line="340" w:lineRule="exact"/>
              <w:ind w:right="-108"/>
              <w:jc w:val="both"/>
              <w:rPr>
                <w:color w:val="000000"/>
                <w:sz w:val="28"/>
                <w:szCs w:val="28"/>
              </w:rPr>
            </w:pPr>
            <w:r w:rsidRPr="00D650B5">
              <w:rPr>
                <w:color w:val="000000"/>
                <w:sz w:val="28"/>
                <w:szCs w:val="28"/>
              </w:rPr>
              <w:t xml:space="preserve">- </w:t>
            </w:r>
            <w:r w:rsidR="0022260B" w:rsidRPr="00D650B5">
              <w:rPr>
                <w:color w:val="000000"/>
                <w:sz w:val="28"/>
                <w:szCs w:val="28"/>
              </w:rPr>
              <w:t xml:space="preserve">Công </w:t>
            </w:r>
            <w:proofErr w:type="spellStart"/>
            <w:r w:rsidR="0022260B" w:rsidRPr="00D650B5">
              <w:rPr>
                <w:color w:val="000000"/>
                <w:sz w:val="28"/>
                <w:szCs w:val="28"/>
              </w:rPr>
              <w:t>nhận</w:t>
            </w:r>
            <w:proofErr w:type="spellEnd"/>
            <w:r w:rsidR="0022260B">
              <w:rPr>
                <w:color w:val="000000"/>
                <w:sz w:val="28"/>
                <w:szCs w:val="28"/>
              </w:rPr>
              <w:t xml:space="preserve"> </w:t>
            </w:r>
            <w:proofErr w:type="spellStart"/>
            <w:r w:rsidR="0022260B">
              <w:rPr>
                <w:color w:val="000000"/>
                <w:sz w:val="28"/>
                <w:szCs w:val="28"/>
              </w:rPr>
              <w:t>hoặc</w:t>
            </w:r>
            <w:proofErr w:type="spellEnd"/>
            <w:r w:rsidR="0022260B">
              <w:rPr>
                <w:color w:val="000000"/>
                <w:sz w:val="28"/>
                <w:szCs w:val="28"/>
              </w:rPr>
              <w:t xml:space="preserve"> </w:t>
            </w:r>
            <w:proofErr w:type="spellStart"/>
            <w:r w:rsidR="0022260B">
              <w:rPr>
                <w:color w:val="000000"/>
                <w:sz w:val="28"/>
                <w:szCs w:val="28"/>
              </w:rPr>
              <w:t>kiểm</w:t>
            </w:r>
            <w:proofErr w:type="spellEnd"/>
            <w:r w:rsidR="0022260B">
              <w:rPr>
                <w:color w:val="000000"/>
                <w:sz w:val="28"/>
                <w:szCs w:val="28"/>
              </w:rPr>
              <w:t xml:space="preserve"> </w:t>
            </w:r>
            <w:proofErr w:type="spellStart"/>
            <w:r w:rsidR="0022260B">
              <w:rPr>
                <w:color w:val="000000"/>
                <w:sz w:val="28"/>
                <w:szCs w:val="28"/>
              </w:rPr>
              <w:t>tra</w:t>
            </w:r>
            <w:proofErr w:type="spellEnd"/>
            <w:r w:rsidR="0022260B">
              <w:rPr>
                <w:color w:val="000000"/>
                <w:sz w:val="28"/>
                <w:szCs w:val="28"/>
              </w:rPr>
              <w:t xml:space="preserve"> </w:t>
            </w:r>
            <w:proofErr w:type="spellStart"/>
            <w:r w:rsidR="0022260B">
              <w:rPr>
                <w:color w:val="000000"/>
                <w:sz w:val="28"/>
                <w:szCs w:val="28"/>
              </w:rPr>
              <w:t>và</w:t>
            </w:r>
            <w:proofErr w:type="spellEnd"/>
            <w:r w:rsidR="0022260B">
              <w:rPr>
                <w:color w:val="000000"/>
                <w:sz w:val="28"/>
                <w:szCs w:val="28"/>
              </w:rPr>
              <w:t xml:space="preserve"> </w:t>
            </w:r>
            <w:proofErr w:type="spellStart"/>
            <w:r w:rsidR="0022260B">
              <w:rPr>
                <w:color w:val="000000"/>
                <w:sz w:val="28"/>
                <w:szCs w:val="28"/>
              </w:rPr>
              <w:t>công</w:t>
            </w:r>
            <w:proofErr w:type="spellEnd"/>
            <w:r w:rsidR="0022260B">
              <w:rPr>
                <w:color w:val="000000"/>
                <w:sz w:val="28"/>
                <w:szCs w:val="28"/>
              </w:rPr>
              <w:t xml:space="preserve"> </w:t>
            </w:r>
            <w:proofErr w:type="spellStart"/>
            <w:r w:rsidR="0022260B">
              <w:rPr>
                <w:color w:val="000000"/>
                <w:sz w:val="28"/>
                <w:szCs w:val="28"/>
              </w:rPr>
              <w:t>nhận</w:t>
            </w:r>
            <w:proofErr w:type="spellEnd"/>
            <w:r w:rsidRPr="00D650B5">
              <w:rPr>
                <w:color w:val="000000"/>
                <w:sz w:val="28"/>
                <w:szCs w:val="28"/>
              </w:rPr>
              <w:t xml:space="preserve"> </w:t>
            </w:r>
            <w:proofErr w:type="spellStart"/>
            <w:r w:rsidRPr="00D650B5">
              <w:rPr>
                <w:color w:val="000000"/>
                <w:sz w:val="28"/>
                <w:szCs w:val="28"/>
              </w:rPr>
              <w:t>sử</w:t>
            </w:r>
            <w:proofErr w:type="spellEnd"/>
            <w:r w:rsidRPr="00D650B5">
              <w:rPr>
                <w:color w:val="000000"/>
                <w:sz w:val="28"/>
                <w:szCs w:val="28"/>
              </w:rPr>
              <w:t xml:space="preserve"> </w:t>
            </w:r>
            <w:proofErr w:type="spellStart"/>
            <w:r w:rsidRPr="00D650B5">
              <w:rPr>
                <w:color w:val="000000"/>
                <w:sz w:val="28"/>
                <w:szCs w:val="28"/>
              </w:rPr>
              <w:t>dụng</w:t>
            </w:r>
            <w:proofErr w:type="spellEnd"/>
            <w:r w:rsidRPr="00D650B5">
              <w:rPr>
                <w:color w:val="000000"/>
                <w:sz w:val="28"/>
                <w:szCs w:val="28"/>
              </w:rPr>
              <w:t xml:space="preserve"> </w:t>
            </w:r>
            <w:proofErr w:type="spellStart"/>
            <w:r w:rsidRPr="00D650B5">
              <w:rPr>
                <w:color w:val="000000"/>
                <w:sz w:val="28"/>
                <w:szCs w:val="28"/>
              </w:rPr>
              <w:t>thành</w:t>
            </w:r>
            <w:proofErr w:type="spellEnd"/>
            <w:r w:rsidRPr="00D650B5">
              <w:rPr>
                <w:color w:val="000000"/>
                <w:sz w:val="28"/>
                <w:szCs w:val="28"/>
              </w:rPr>
              <w:t xml:space="preserve"> </w:t>
            </w:r>
            <w:proofErr w:type="spellStart"/>
            <w:r w:rsidRPr="00D650B5">
              <w:rPr>
                <w:color w:val="000000"/>
                <w:sz w:val="28"/>
                <w:szCs w:val="28"/>
              </w:rPr>
              <w:t>thạo</w:t>
            </w:r>
            <w:proofErr w:type="spellEnd"/>
            <w:r w:rsidRPr="00D650B5">
              <w:rPr>
                <w:color w:val="000000"/>
                <w:sz w:val="28"/>
                <w:szCs w:val="28"/>
              </w:rPr>
              <w:t xml:space="preserve"> </w:t>
            </w:r>
            <w:proofErr w:type="spellStart"/>
            <w:r w:rsidRPr="00D650B5">
              <w:rPr>
                <w:color w:val="000000"/>
                <w:sz w:val="28"/>
                <w:szCs w:val="28"/>
              </w:rPr>
              <w:t>ngôn</w:t>
            </w:r>
            <w:proofErr w:type="spellEnd"/>
            <w:r w:rsidRPr="00D650B5">
              <w:rPr>
                <w:color w:val="000000"/>
                <w:sz w:val="28"/>
                <w:szCs w:val="28"/>
              </w:rPr>
              <w:t xml:space="preserve"> </w:t>
            </w:r>
            <w:proofErr w:type="spellStart"/>
            <w:r w:rsidRPr="00D650B5">
              <w:rPr>
                <w:color w:val="000000"/>
                <w:sz w:val="28"/>
                <w:szCs w:val="28"/>
              </w:rPr>
              <w:t>ngữ</w:t>
            </w:r>
            <w:proofErr w:type="spellEnd"/>
            <w:r w:rsidRPr="00D650B5">
              <w:rPr>
                <w:color w:val="000000"/>
                <w:sz w:val="28"/>
                <w:szCs w:val="28"/>
              </w:rPr>
              <w:t xml:space="preserve"> ……</w:t>
            </w:r>
            <w:r w:rsidRPr="00D650B5">
              <w:rPr>
                <w:rStyle w:val="FootnoteReference"/>
                <w:color w:val="000000"/>
                <w:sz w:val="28"/>
                <w:szCs w:val="28"/>
              </w:rPr>
              <w:footnoteReference w:id="124"/>
            </w:r>
            <w:proofErr w:type="gramStart"/>
            <w:r w:rsidRPr="00D650B5">
              <w:rPr>
                <w:color w:val="000000"/>
                <w:sz w:val="28"/>
                <w:szCs w:val="28"/>
              </w:rPr>
              <w:t>…..</w:t>
            </w:r>
            <w:proofErr w:type="gramEnd"/>
          </w:p>
        </w:tc>
        <w:tc>
          <w:tcPr>
            <w:tcW w:w="567" w:type="dxa"/>
          </w:tcPr>
          <w:p w14:paraId="26333B1A" w14:textId="77777777" w:rsidR="0044122D" w:rsidRPr="00D650B5" w:rsidRDefault="0044122D" w:rsidP="00925CBE">
            <w:pPr>
              <w:spacing w:line="340" w:lineRule="exact"/>
              <w:ind w:right="-108"/>
              <w:jc w:val="both"/>
              <w:rPr>
                <w:color w:val="000000"/>
                <w:sz w:val="28"/>
                <w:szCs w:val="28"/>
              </w:rPr>
            </w:pPr>
            <w:r w:rsidRPr="00D650B5">
              <w:rPr>
                <w:b/>
                <w:bCs/>
                <w:sz w:val="28"/>
                <w:szCs w:val="28"/>
                <w:lang w:val="es-ES"/>
              </w:rPr>
              <w:fldChar w:fldCharType="begin">
                <w:ffData>
                  <w:name w:val="Check2"/>
                  <w:enabled/>
                  <w:calcOnExit w:val="0"/>
                  <w:checkBox>
                    <w:sizeAuto/>
                    <w:default w:val="0"/>
                  </w:checkBox>
                </w:ffData>
              </w:fldChar>
            </w:r>
            <w:r w:rsidRPr="00D650B5">
              <w:rPr>
                <w:b/>
                <w:bCs/>
                <w:sz w:val="28"/>
                <w:szCs w:val="28"/>
                <w:lang w:val="es-ES"/>
              </w:rPr>
              <w:instrText xml:space="preserve"> FORMCHECKBOX </w:instrText>
            </w:r>
            <w:r w:rsidR="000C6E9C">
              <w:rPr>
                <w:b/>
                <w:bCs/>
                <w:sz w:val="28"/>
                <w:szCs w:val="28"/>
                <w:lang w:val="es-ES"/>
              </w:rPr>
            </w:r>
            <w:r w:rsidR="000C6E9C">
              <w:rPr>
                <w:b/>
                <w:bCs/>
                <w:sz w:val="28"/>
                <w:szCs w:val="28"/>
                <w:lang w:val="es-ES"/>
              </w:rPr>
              <w:fldChar w:fldCharType="separate"/>
            </w:r>
            <w:r w:rsidRPr="00D650B5">
              <w:rPr>
                <w:b/>
                <w:bCs/>
                <w:sz w:val="28"/>
                <w:szCs w:val="28"/>
                <w:lang w:val="es-ES"/>
              </w:rPr>
              <w:fldChar w:fldCharType="end"/>
            </w:r>
          </w:p>
        </w:tc>
      </w:tr>
      <w:tr w:rsidR="0044122D" w:rsidRPr="00D650B5" w14:paraId="61991E0C" w14:textId="77777777" w:rsidTr="004139F4">
        <w:tc>
          <w:tcPr>
            <w:tcW w:w="7633" w:type="dxa"/>
          </w:tcPr>
          <w:p w14:paraId="41978078" w14:textId="63256A4F" w:rsidR="0044122D" w:rsidRPr="00D650B5" w:rsidRDefault="0044122D" w:rsidP="00925CBE">
            <w:pPr>
              <w:spacing w:line="340" w:lineRule="exact"/>
              <w:ind w:right="-108"/>
              <w:jc w:val="both"/>
              <w:rPr>
                <w:color w:val="000000"/>
                <w:sz w:val="28"/>
                <w:szCs w:val="28"/>
              </w:rPr>
            </w:pPr>
            <w:r w:rsidRPr="00D650B5">
              <w:rPr>
                <w:color w:val="000000"/>
                <w:sz w:val="28"/>
                <w:szCs w:val="28"/>
              </w:rPr>
              <w:t xml:space="preserve">- </w:t>
            </w:r>
            <w:r w:rsidR="0022260B" w:rsidRPr="002A4699">
              <w:rPr>
                <w:color w:val="000000"/>
                <w:sz w:val="28"/>
                <w:szCs w:val="28"/>
              </w:rPr>
              <w:t xml:space="preserve">Công </w:t>
            </w:r>
            <w:proofErr w:type="spellStart"/>
            <w:r w:rsidR="0022260B" w:rsidRPr="002A4699">
              <w:rPr>
                <w:color w:val="000000"/>
                <w:sz w:val="28"/>
                <w:szCs w:val="28"/>
              </w:rPr>
              <w:t>nhận</w:t>
            </w:r>
            <w:proofErr w:type="spellEnd"/>
            <w:r w:rsidR="0022260B" w:rsidRPr="002A4699">
              <w:rPr>
                <w:color w:val="000000"/>
                <w:sz w:val="28"/>
                <w:szCs w:val="28"/>
              </w:rPr>
              <w:t xml:space="preserve"> </w:t>
            </w:r>
            <w:proofErr w:type="spellStart"/>
            <w:r w:rsidR="0022260B" w:rsidRPr="002A4699">
              <w:rPr>
                <w:color w:val="000000"/>
                <w:sz w:val="28"/>
                <w:szCs w:val="28"/>
              </w:rPr>
              <w:t>hoặc</w:t>
            </w:r>
            <w:proofErr w:type="spellEnd"/>
            <w:r w:rsidR="0022260B" w:rsidRPr="002A4699">
              <w:rPr>
                <w:color w:val="000000"/>
                <w:sz w:val="28"/>
                <w:szCs w:val="28"/>
              </w:rPr>
              <w:t xml:space="preserve"> </w:t>
            </w:r>
            <w:proofErr w:type="spellStart"/>
            <w:r w:rsidR="0022260B" w:rsidRPr="002A4699">
              <w:rPr>
                <w:color w:val="000000"/>
                <w:sz w:val="28"/>
                <w:szCs w:val="28"/>
              </w:rPr>
              <w:t>kiểm</w:t>
            </w:r>
            <w:proofErr w:type="spellEnd"/>
            <w:r w:rsidR="0022260B" w:rsidRPr="002A4699">
              <w:rPr>
                <w:color w:val="000000"/>
                <w:sz w:val="28"/>
                <w:szCs w:val="28"/>
              </w:rPr>
              <w:t xml:space="preserve"> </w:t>
            </w:r>
            <w:proofErr w:type="spellStart"/>
            <w:r w:rsidR="0022260B" w:rsidRPr="002A4699">
              <w:rPr>
                <w:color w:val="000000"/>
                <w:sz w:val="28"/>
                <w:szCs w:val="28"/>
              </w:rPr>
              <w:t>tra</w:t>
            </w:r>
            <w:proofErr w:type="spellEnd"/>
            <w:r w:rsidR="0022260B" w:rsidRPr="002A4699">
              <w:rPr>
                <w:color w:val="000000"/>
                <w:sz w:val="28"/>
                <w:szCs w:val="28"/>
              </w:rPr>
              <w:t xml:space="preserve"> </w:t>
            </w:r>
            <w:proofErr w:type="spellStart"/>
            <w:r w:rsidR="0022260B" w:rsidRPr="002A4699">
              <w:rPr>
                <w:color w:val="000000"/>
                <w:sz w:val="28"/>
                <w:szCs w:val="28"/>
              </w:rPr>
              <w:t>và</w:t>
            </w:r>
            <w:proofErr w:type="spellEnd"/>
            <w:r w:rsidR="0022260B" w:rsidRPr="002A4699">
              <w:rPr>
                <w:color w:val="000000"/>
                <w:sz w:val="28"/>
                <w:szCs w:val="28"/>
              </w:rPr>
              <w:t xml:space="preserve"> </w:t>
            </w:r>
            <w:proofErr w:type="spellStart"/>
            <w:r w:rsidR="0022260B" w:rsidRPr="002A4699">
              <w:rPr>
                <w:color w:val="000000"/>
                <w:sz w:val="28"/>
                <w:szCs w:val="28"/>
              </w:rPr>
              <w:t>công</w:t>
            </w:r>
            <w:proofErr w:type="spellEnd"/>
            <w:r w:rsidR="0022260B" w:rsidRPr="002A4699">
              <w:rPr>
                <w:color w:val="000000"/>
                <w:sz w:val="28"/>
                <w:szCs w:val="28"/>
              </w:rPr>
              <w:t xml:space="preserve"> </w:t>
            </w:r>
            <w:proofErr w:type="spellStart"/>
            <w:r w:rsidR="0022260B" w:rsidRPr="002A4699">
              <w:rPr>
                <w:color w:val="000000"/>
                <w:sz w:val="28"/>
                <w:szCs w:val="28"/>
              </w:rPr>
              <w:t>nhận</w:t>
            </w:r>
            <w:proofErr w:type="spellEnd"/>
            <w:r w:rsidRPr="002A4699">
              <w:rPr>
                <w:color w:val="000000"/>
                <w:sz w:val="28"/>
                <w:szCs w:val="28"/>
              </w:rPr>
              <w:t xml:space="preserve"> </w:t>
            </w:r>
            <w:proofErr w:type="spellStart"/>
            <w:r w:rsidRPr="002A4699">
              <w:rPr>
                <w:color w:val="000000"/>
                <w:sz w:val="28"/>
                <w:szCs w:val="28"/>
              </w:rPr>
              <w:t>đủ</w:t>
            </w:r>
            <w:proofErr w:type="spellEnd"/>
            <w:r w:rsidRPr="002A4699">
              <w:rPr>
                <w:color w:val="000000"/>
                <w:sz w:val="28"/>
                <w:szCs w:val="28"/>
              </w:rPr>
              <w:t xml:space="preserve"> </w:t>
            </w:r>
            <w:proofErr w:type="spellStart"/>
            <w:r w:rsidRPr="002A4699">
              <w:rPr>
                <w:color w:val="000000"/>
                <w:sz w:val="28"/>
                <w:szCs w:val="28"/>
              </w:rPr>
              <w:t>trình</w:t>
            </w:r>
            <w:proofErr w:type="spellEnd"/>
            <w:r w:rsidRPr="002A4699">
              <w:rPr>
                <w:color w:val="000000"/>
                <w:sz w:val="28"/>
                <w:szCs w:val="28"/>
              </w:rPr>
              <w:t xml:space="preserve"> </w:t>
            </w:r>
            <w:proofErr w:type="spellStart"/>
            <w:r w:rsidRPr="002A4699">
              <w:rPr>
                <w:color w:val="000000"/>
                <w:sz w:val="28"/>
                <w:szCs w:val="28"/>
              </w:rPr>
              <w:t>độ</w:t>
            </w:r>
            <w:proofErr w:type="spellEnd"/>
            <w:r w:rsidRPr="002A4699">
              <w:rPr>
                <w:color w:val="000000"/>
                <w:sz w:val="28"/>
                <w:szCs w:val="28"/>
              </w:rPr>
              <w:t xml:space="preserve"> </w:t>
            </w:r>
            <w:proofErr w:type="spellStart"/>
            <w:r w:rsidRPr="002A4699">
              <w:rPr>
                <w:color w:val="000000"/>
                <w:sz w:val="28"/>
                <w:szCs w:val="28"/>
              </w:rPr>
              <w:t>phiên</w:t>
            </w:r>
            <w:proofErr w:type="spellEnd"/>
            <w:r w:rsidRPr="002A4699">
              <w:rPr>
                <w:color w:val="000000"/>
                <w:sz w:val="28"/>
                <w:szCs w:val="28"/>
              </w:rPr>
              <w:t xml:space="preserve"> </w:t>
            </w:r>
            <w:proofErr w:type="spellStart"/>
            <w:r w:rsidRPr="002A4699">
              <w:rPr>
                <w:color w:val="000000"/>
                <w:sz w:val="28"/>
                <w:szCs w:val="28"/>
              </w:rPr>
              <w:t>dịch</w:t>
            </w:r>
            <w:proofErr w:type="spellEnd"/>
            <w:r w:rsidRPr="002A4699">
              <w:rPr>
                <w:color w:val="000000"/>
                <w:sz w:val="28"/>
                <w:szCs w:val="28"/>
              </w:rPr>
              <w:t xml:space="preserve"> </w:t>
            </w:r>
            <w:proofErr w:type="spellStart"/>
            <w:r w:rsidRPr="002A4699">
              <w:rPr>
                <w:color w:val="000000"/>
                <w:sz w:val="28"/>
                <w:szCs w:val="28"/>
              </w:rPr>
              <w:t>ngôn</w:t>
            </w:r>
            <w:proofErr w:type="spellEnd"/>
            <w:r w:rsidRPr="002A4699">
              <w:rPr>
                <w:color w:val="000000"/>
                <w:sz w:val="28"/>
                <w:szCs w:val="28"/>
              </w:rPr>
              <w:t xml:space="preserve"> </w:t>
            </w:r>
            <w:proofErr w:type="spellStart"/>
            <w:r w:rsidRPr="002A4699">
              <w:rPr>
                <w:color w:val="000000"/>
                <w:sz w:val="28"/>
                <w:szCs w:val="28"/>
              </w:rPr>
              <w:t>ngữ</w:t>
            </w:r>
            <w:proofErr w:type="spellEnd"/>
            <w:r w:rsidRPr="002A4699">
              <w:rPr>
                <w:color w:val="000000"/>
                <w:sz w:val="28"/>
                <w:szCs w:val="28"/>
              </w:rPr>
              <w:t xml:space="preserve"> ……</w:t>
            </w:r>
            <w:r w:rsidRPr="002A4699">
              <w:rPr>
                <w:sz w:val="28"/>
                <w:szCs w:val="28"/>
                <w:vertAlign w:val="superscript"/>
              </w:rPr>
              <w:t>6</w:t>
            </w:r>
            <w:r w:rsidRPr="002A4699">
              <w:rPr>
                <w:color w:val="000000"/>
                <w:sz w:val="28"/>
                <w:szCs w:val="28"/>
              </w:rPr>
              <w:t>….</w:t>
            </w:r>
          </w:p>
        </w:tc>
        <w:tc>
          <w:tcPr>
            <w:tcW w:w="567" w:type="dxa"/>
          </w:tcPr>
          <w:p w14:paraId="6C28502F" w14:textId="77777777" w:rsidR="0044122D" w:rsidRPr="00D650B5" w:rsidRDefault="0044122D" w:rsidP="00925CBE">
            <w:pPr>
              <w:spacing w:line="340" w:lineRule="exact"/>
              <w:ind w:right="-108"/>
              <w:jc w:val="both"/>
              <w:rPr>
                <w:color w:val="000000"/>
                <w:sz w:val="28"/>
                <w:szCs w:val="28"/>
              </w:rPr>
            </w:pPr>
            <w:r w:rsidRPr="00D650B5">
              <w:rPr>
                <w:b/>
                <w:bCs/>
                <w:sz w:val="28"/>
                <w:szCs w:val="28"/>
                <w:lang w:val="es-ES"/>
              </w:rPr>
              <w:fldChar w:fldCharType="begin">
                <w:ffData>
                  <w:name w:val="Check2"/>
                  <w:enabled/>
                  <w:calcOnExit w:val="0"/>
                  <w:checkBox>
                    <w:sizeAuto/>
                    <w:default w:val="0"/>
                  </w:checkBox>
                </w:ffData>
              </w:fldChar>
            </w:r>
            <w:r w:rsidRPr="00D650B5">
              <w:rPr>
                <w:b/>
                <w:bCs/>
                <w:sz w:val="28"/>
                <w:szCs w:val="28"/>
                <w:lang w:val="es-ES"/>
              </w:rPr>
              <w:instrText xml:space="preserve"> FORMCHECKBOX </w:instrText>
            </w:r>
            <w:r w:rsidR="000C6E9C">
              <w:rPr>
                <w:b/>
                <w:bCs/>
                <w:sz w:val="28"/>
                <w:szCs w:val="28"/>
                <w:lang w:val="es-ES"/>
              </w:rPr>
            </w:r>
            <w:r w:rsidR="000C6E9C">
              <w:rPr>
                <w:b/>
                <w:bCs/>
                <w:sz w:val="28"/>
                <w:szCs w:val="28"/>
                <w:lang w:val="es-ES"/>
              </w:rPr>
              <w:fldChar w:fldCharType="separate"/>
            </w:r>
            <w:r w:rsidRPr="00D650B5">
              <w:rPr>
                <w:b/>
                <w:bCs/>
                <w:sz w:val="28"/>
                <w:szCs w:val="28"/>
                <w:lang w:val="es-ES"/>
              </w:rPr>
              <w:fldChar w:fldCharType="end"/>
            </w:r>
          </w:p>
        </w:tc>
      </w:tr>
    </w:tbl>
    <w:p w14:paraId="4A229FAE" w14:textId="77777777" w:rsidR="0044122D" w:rsidRPr="00D650B5" w:rsidRDefault="0044122D" w:rsidP="0044122D">
      <w:pPr>
        <w:keepNext/>
        <w:tabs>
          <w:tab w:val="left" w:leader="dot" w:pos="9214"/>
        </w:tabs>
        <w:spacing w:before="120"/>
        <w:ind w:firstLine="567"/>
        <w:jc w:val="both"/>
        <w:rPr>
          <w:color w:val="000000"/>
          <w:sz w:val="28"/>
          <w:szCs w:val="28"/>
        </w:rPr>
      </w:pPr>
      <w:r w:rsidRPr="00D650B5">
        <w:rPr>
          <w:color w:val="000000"/>
          <w:sz w:val="28"/>
          <w:szCs w:val="28"/>
        </w:rPr>
        <w:t xml:space="preserve">  </w:t>
      </w:r>
      <w:proofErr w:type="spellStart"/>
      <w:r w:rsidRPr="00D650B5">
        <w:rPr>
          <w:color w:val="000000"/>
          <w:sz w:val="28"/>
          <w:szCs w:val="28"/>
        </w:rPr>
        <w:t>Giấy</w:t>
      </w:r>
      <w:proofErr w:type="spellEnd"/>
      <w:r w:rsidRPr="00D650B5">
        <w:rPr>
          <w:color w:val="000000"/>
          <w:sz w:val="28"/>
          <w:szCs w:val="28"/>
        </w:rPr>
        <w:t xml:space="preserve"> </w:t>
      </w:r>
      <w:proofErr w:type="spellStart"/>
      <w:r w:rsidRPr="00D650B5">
        <w:rPr>
          <w:color w:val="000000"/>
          <w:sz w:val="28"/>
          <w:szCs w:val="28"/>
        </w:rPr>
        <w:t>tờ</w:t>
      </w:r>
      <w:proofErr w:type="spellEnd"/>
      <w:r w:rsidRPr="00D650B5">
        <w:rPr>
          <w:color w:val="000000"/>
          <w:sz w:val="28"/>
          <w:szCs w:val="28"/>
        </w:rPr>
        <w:t xml:space="preserve"> </w:t>
      </w:r>
      <w:proofErr w:type="spellStart"/>
      <w:r w:rsidRPr="00D650B5">
        <w:rPr>
          <w:color w:val="000000"/>
          <w:sz w:val="28"/>
          <w:szCs w:val="28"/>
        </w:rPr>
        <w:t>kèm</w:t>
      </w:r>
      <w:proofErr w:type="spellEnd"/>
      <w:r w:rsidRPr="00D650B5">
        <w:rPr>
          <w:color w:val="000000"/>
          <w:sz w:val="28"/>
          <w:szCs w:val="28"/>
        </w:rPr>
        <w:t xml:space="preserve"> </w:t>
      </w:r>
      <w:proofErr w:type="spellStart"/>
      <w:r w:rsidRPr="00D650B5">
        <w:rPr>
          <w:color w:val="000000"/>
          <w:sz w:val="28"/>
          <w:szCs w:val="28"/>
        </w:rPr>
        <w:t>theo</w:t>
      </w:r>
      <w:proofErr w:type="spellEnd"/>
      <w:r w:rsidRPr="00D650B5">
        <w:rPr>
          <w:color w:val="000000"/>
          <w:sz w:val="28"/>
          <w:szCs w:val="28"/>
        </w:rPr>
        <w:t xml:space="preserve">: </w:t>
      </w:r>
      <w:r w:rsidRPr="00D650B5">
        <w:rPr>
          <w:rStyle w:val="FootnoteReference"/>
          <w:color w:val="000000"/>
          <w:sz w:val="28"/>
          <w:szCs w:val="28"/>
        </w:rPr>
        <w:footnoteReference w:customMarkFollows="1" w:id="125"/>
        <w:t>7</w:t>
      </w:r>
    </w:p>
    <w:p w14:paraId="2D54B093" w14:textId="77777777" w:rsidR="0044122D" w:rsidRPr="00D650B5" w:rsidRDefault="0044122D" w:rsidP="0044122D">
      <w:pPr>
        <w:keepNext/>
        <w:tabs>
          <w:tab w:val="left" w:leader="dot" w:pos="9214"/>
        </w:tabs>
        <w:spacing w:before="120"/>
        <w:ind w:firstLine="567"/>
        <w:jc w:val="both"/>
        <w:rPr>
          <w:color w:val="000000"/>
          <w:sz w:val="4"/>
          <w:szCs w:val="28"/>
        </w:rPr>
      </w:pPr>
    </w:p>
    <w:tbl>
      <w:tblPr>
        <w:tblW w:w="9039" w:type="dxa"/>
        <w:tblInd w:w="108" w:type="dxa"/>
        <w:tblLayout w:type="fixed"/>
        <w:tblLook w:val="0000" w:firstRow="0" w:lastRow="0" w:firstColumn="0" w:lastColumn="0" w:noHBand="0" w:noVBand="0"/>
      </w:tblPr>
      <w:tblGrid>
        <w:gridCol w:w="459"/>
        <w:gridCol w:w="2835"/>
        <w:gridCol w:w="4786"/>
        <w:gridCol w:w="567"/>
        <w:gridCol w:w="392"/>
      </w:tblGrid>
      <w:tr w:rsidR="0044122D" w:rsidRPr="00D650B5" w14:paraId="302C0546" w14:textId="77777777" w:rsidTr="004139F4">
        <w:trPr>
          <w:gridBefore w:val="1"/>
          <w:gridAfter w:val="1"/>
          <w:wBefore w:w="459" w:type="dxa"/>
          <w:wAfter w:w="392" w:type="dxa"/>
          <w:trHeight w:val="80"/>
        </w:trPr>
        <w:tc>
          <w:tcPr>
            <w:tcW w:w="7621" w:type="dxa"/>
            <w:gridSpan w:val="2"/>
          </w:tcPr>
          <w:p w14:paraId="2506D37E" w14:textId="77777777" w:rsidR="0044122D" w:rsidRPr="00D650B5" w:rsidRDefault="0044122D" w:rsidP="00925CBE">
            <w:pPr>
              <w:spacing w:line="340" w:lineRule="exact"/>
              <w:rPr>
                <w:sz w:val="28"/>
                <w:szCs w:val="28"/>
              </w:rPr>
            </w:pPr>
            <w:r w:rsidRPr="00D650B5">
              <w:rPr>
                <w:sz w:val="28"/>
                <w:szCs w:val="28"/>
              </w:rPr>
              <w:t xml:space="preserve">- </w:t>
            </w:r>
            <w:proofErr w:type="spellStart"/>
            <w:r w:rsidRPr="00D650B5">
              <w:rPr>
                <w:sz w:val="28"/>
                <w:szCs w:val="28"/>
              </w:rPr>
              <w:t>Bản</w:t>
            </w:r>
            <w:proofErr w:type="spellEnd"/>
            <w:r w:rsidRPr="00D650B5">
              <w:rPr>
                <w:sz w:val="28"/>
                <w:szCs w:val="28"/>
              </w:rPr>
              <w:t xml:space="preserve"> </w:t>
            </w:r>
            <w:proofErr w:type="spellStart"/>
            <w:r w:rsidRPr="00D650B5">
              <w:rPr>
                <w:sz w:val="28"/>
                <w:szCs w:val="28"/>
              </w:rPr>
              <w:t>sao</w:t>
            </w:r>
            <w:proofErr w:type="spellEnd"/>
            <w:r w:rsidRPr="00D650B5">
              <w:rPr>
                <w:sz w:val="28"/>
                <w:szCs w:val="28"/>
              </w:rPr>
              <w:t xml:space="preserve"> </w:t>
            </w:r>
            <w:proofErr w:type="spellStart"/>
            <w:r w:rsidRPr="00D650B5">
              <w:rPr>
                <w:sz w:val="28"/>
                <w:szCs w:val="28"/>
              </w:rPr>
              <w:t>hợp</w:t>
            </w:r>
            <w:proofErr w:type="spellEnd"/>
            <w:r w:rsidRPr="00D650B5">
              <w:rPr>
                <w:sz w:val="28"/>
                <w:szCs w:val="28"/>
              </w:rPr>
              <w:t xml:space="preserve"> </w:t>
            </w:r>
            <w:proofErr w:type="spellStart"/>
            <w:r w:rsidRPr="00D650B5">
              <w:rPr>
                <w:sz w:val="28"/>
                <w:szCs w:val="28"/>
              </w:rPr>
              <w:t>lệ</w:t>
            </w:r>
            <w:proofErr w:type="spellEnd"/>
            <w:r w:rsidRPr="00D650B5">
              <w:rPr>
                <w:sz w:val="28"/>
                <w:szCs w:val="28"/>
              </w:rPr>
              <w:t xml:space="preserve"> </w:t>
            </w:r>
            <w:proofErr w:type="spellStart"/>
            <w:r w:rsidRPr="00D650B5">
              <w:rPr>
                <w:sz w:val="28"/>
                <w:szCs w:val="28"/>
              </w:rPr>
              <w:t>chứng</w:t>
            </w:r>
            <w:proofErr w:type="spellEnd"/>
            <w:r w:rsidRPr="00D650B5">
              <w:rPr>
                <w:sz w:val="28"/>
                <w:szCs w:val="28"/>
              </w:rPr>
              <w:t xml:space="preserve"> </w:t>
            </w:r>
            <w:proofErr w:type="spellStart"/>
            <w:r w:rsidRPr="00D650B5">
              <w:rPr>
                <w:sz w:val="28"/>
                <w:szCs w:val="28"/>
              </w:rPr>
              <w:t>minh</w:t>
            </w:r>
            <w:proofErr w:type="spellEnd"/>
            <w:r w:rsidRPr="00D650B5">
              <w:rPr>
                <w:sz w:val="28"/>
                <w:szCs w:val="28"/>
              </w:rPr>
              <w:t xml:space="preserve"> </w:t>
            </w:r>
            <w:proofErr w:type="spellStart"/>
            <w:r w:rsidRPr="00D650B5">
              <w:rPr>
                <w:sz w:val="28"/>
                <w:szCs w:val="28"/>
              </w:rPr>
              <w:t>nhân</w:t>
            </w:r>
            <w:proofErr w:type="spellEnd"/>
            <w:r w:rsidRPr="00D650B5">
              <w:rPr>
                <w:sz w:val="28"/>
                <w:szCs w:val="28"/>
              </w:rPr>
              <w:t xml:space="preserve"> </w:t>
            </w:r>
            <w:proofErr w:type="spellStart"/>
            <w:r w:rsidRPr="00D650B5">
              <w:rPr>
                <w:sz w:val="28"/>
                <w:szCs w:val="28"/>
              </w:rPr>
              <w:t>dân</w:t>
            </w:r>
            <w:proofErr w:type="spellEnd"/>
            <w:r w:rsidRPr="00D650B5">
              <w:rPr>
                <w:sz w:val="28"/>
                <w:szCs w:val="28"/>
              </w:rPr>
              <w:t>/</w:t>
            </w:r>
            <w:proofErr w:type="spellStart"/>
            <w:r w:rsidRPr="00D650B5">
              <w:rPr>
                <w:sz w:val="28"/>
                <w:szCs w:val="28"/>
              </w:rPr>
              <w:t>thẻ</w:t>
            </w:r>
            <w:proofErr w:type="spellEnd"/>
            <w:r w:rsidRPr="00D650B5">
              <w:rPr>
                <w:sz w:val="28"/>
                <w:szCs w:val="28"/>
              </w:rPr>
              <w:t xml:space="preserve"> </w:t>
            </w:r>
            <w:proofErr w:type="spellStart"/>
            <w:r w:rsidRPr="00D650B5">
              <w:rPr>
                <w:sz w:val="28"/>
                <w:szCs w:val="28"/>
              </w:rPr>
              <w:t>căn</w:t>
            </w:r>
            <w:proofErr w:type="spellEnd"/>
            <w:r w:rsidRPr="00D650B5">
              <w:rPr>
                <w:sz w:val="28"/>
                <w:szCs w:val="28"/>
              </w:rPr>
              <w:t xml:space="preserve"> </w:t>
            </w:r>
            <w:proofErr w:type="spellStart"/>
            <w:r w:rsidRPr="00D650B5">
              <w:rPr>
                <w:sz w:val="28"/>
                <w:szCs w:val="28"/>
              </w:rPr>
              <w:t>cước</w:t>
            </w:r>
            <w:proofErr w:type="spellEnd"/>
            <w:r w:rsidRPr="00D650B5">
              <w:rPr>
                <w:sz w:val="28"/>
                <w:szCs w:val="28"/>
              </w:rPr>
              <w:t>/</w:t>
            </w:r>
            <w:proofErr w:type="spellStart"/>
            <w:r w:rsidRPr="00D650B5">
              <w:rPr>
                <w:sz w:val="28"/>
                <w:szCs w:val="28"/>
              </w:rPr>
              <w:t>hộ</w:t>
            </w:r>
            <w:proofErr w:type="spellEnd"/>
            <w:r w:rsidRPr="00D650B5">
              <w:rPr>
                <w:sz w:val="28"/>
                <w:szCs w:val="28"/>
              </w:rPr>
              <w:t xml:space="preserve"> </w:t>
            </w:r>
            <w:proofErr w:type="spellStart"/>
            <w:r w:rsidRPr="00D650B5">
              <w:rPr>
                <w:sz w:val="28"/>
                <w:szCs w:val="28"/>
              </w:rPr>
              <w:t>chiếu</w:t>
            </w:r>
            <w:proofErr w:type="spellEnd"/>
          </w:p>
        </w:tc>
        <w:tc>
          <w:tcPr>
            <w:tcW w:w="567" w:type="dxa"/>
          </w:tcPr>
          <w:p w14:paraId="11EC4552" w14:textId="77777777" w:rsidR="0044122D" w:rsidRPr="00D650B5" w:rsidRDefault="0044122D" w:rsidP="00925CBE">
            <w:pPr>
              <w:spacing w:line="340" w:lineRule="exact"/>
              <w:jc w:val="center"/>
              <w:rPr>
                <w:b/>
                <w:bCs/>
                <w:sz w:val="28"/>
                <w:szCs w:val="28"/>
                <w:lang w:val="es-ES"/>
              </w:rPr>
            </w:pPr>
            <w:r w:rsidRPr="00D650B5">
              <w:rPr>
                <w:b/>
                <w:bCs/>
                <w:sz w:val="28"/>
                <w:szCs w:val="28"/>
                <w:lang w:val="es-ES"/>
              </w:rPr>
              <w:fldChar w:fldCharType="begin">
                <w:ffData>
                  <w:name w:val="Check2"/>
                  <w:enabled/>
                  <w:calcOnExit w:val="0"/>
                  <w:checkBox>
                    <w:sizeAuto/>
                    <w:default w:val="0"/>
                  </w:checkBox>
                </w:ffData>
              </w:fldChar>
            </w:r>
            <w:r w:rsidRPr="00D650B5">
              <w:rPr>
                <w:b/>
                <w:bCs/>
                <w:sz w:val="28"/>
                <w:szCs w:val="28"/>
                <w:lang w:val="es-ES"/>
              </w:rPr>
              <w:instrText xml:space="preserve"> FORMCHECKBOX </w:instrText>
            </w:r>
            <w:r w:rsidR="000C6E9C">
              <w:rPr>
                <w:b/>
                <w:bCs/>
                <w:sz w:val="28"/>
                <w:szCs w:val="28"/>
                <w:lang w:val="es-ES"/>
              </w:rPr>
            </w:r>
            <w:r w:rsidR="000C6E9C">
              <w:rPr>
                <w:b/>
                <w:bCs/>
                <w:sz w:val="28"/>
                <w:szCs w:val="28"/>
                <w:lang w:val="es-ES"/>
              </w:rPr>
              <w:fldChar w:fldCharType="separate"/>
            </w:r>
            <w:r w:rsidRPr="00D650B5">
              <w:rPr>
                <w:b/>
                <w:bCs/>
                <w:sz w:val="28"/>
                <w:szCs w:val="28"/>
                <w:lang w:val="es-ES"/>
              </w:rPr>
              <w:fldChar w:fldCharType="end"/>
            </w:r>
          </w:p>
        </w:tc>
      </w:tr>
      <w:tr w:rsidR="0044122D" w:rsidRPr="00D650B5" w14:paraId="18750A99" w14:textId="77777777" w:rsidTr="004139F4">
        <w:trPr>
          <w:gridBefore w:val="1"/>
          <w:gridAfter w:val="1"/>
          <w:wBefore w:w="459" w:type="dxa"/>
          <w:wAfter w:w="392" w:type="dxa"/>
          <w:trHeight w:val="80"/>
        </w:trPr>
        <w:tc>
          <w:tcPr>
            <w:tcW w:w="7621" w:type="dxa"/>
            <w:gridSpan w:val="2"/>
          </w:tcPr>
          <w:p w14:paraId="23D327E5" w14:textId="77777777" w:rsidR="0044122D" w:rsidRPr="00D650B5" w:rsidRDefault="0044122D" w:rsidP="00925CBE">
            <w:pPr>
              <w:spacing w:line="340" w:lineRule="exact"/>
              <w:rPr>
                <w:sz w:val="28"/>
                <w:szCs w:val="28"/>
              </w:rPr>
            </w:pPr>
            <w:r w:rsidRPr="00D650B5">
              <w:rPr>
                <w:sz w:val="28"/>
                <w:szCs w:val="28"/>
              </w:rPr>
              <w:t xml:space="preserve">- </w:t>
            </w:r>
            <w:proofErr w:type="spellStart"/>
            <w:r w:rsidRPr="00D650B5">
              <w:rPr>
                <w:sz w:val="28"/>
                <w:szCs w:val="28"/>
              </w:rPr>
              <w:t>Bản</w:t>
            </w:r>
            <w:proofErr w:type="spellEnd"/>
            <w:r w:rsidRPr="00D650B5">
              <w:rPr>
                <w:sz w:val="28"/>
                <w:szCs w:val="28"/>
              </w:rPr>
              <w:t xml:space="preserve"> </w:t>
            </w:r>
            <w:proofErr w:type="spellStart"/>
            <w:r w:rsidRPr="00D650B5">
              <w:rPr>
                <w:sz w:val="28"/>
                <w:szCs w:val="28"/>
              </w:rPr>
              <w:t>sao</w:t>
            </w:r>
            <w:proofErr w:type="spellEnd"/>
            <w:r w:rsidRPr="00D650B5">
              <w:rPr>
                <w:sz w:val="28"/>
                <w:szCs w:val="28"/>
              </w:rPr>
              <w:t xml:space="preserve"> </w:t>
            </w:r>
            <w:proofErr w:type="spellStart"/>
            <w:r w:rsidRPr="00D650B5">
              <w:rPr>
                <w:sz w:val="28"/>
                <w:szCs w:val="28"/>
              </w:rPr>
              <w:t>hợp</w:t>
            </w:r>
            <w:proofErr w:type="spellEnd"/>
            <w:r w:rsidRPr="00D650B5">
              <w:rPr>
                <w:sz w:val="28"/>
                <w:szCs w:val="28"/>
              </w:rPr>
              <w:t xml:space="preserve"> </w:t>
            </w:r>
            <w:proofErr w:type="spellStart"/>
            <w:r w:rsidRPr="00D650B5">
              <w:rPr>
                <w:sz w:val="28"/>
                <w:szCs w:val="28"/>
              </w:rPr>
              <w:t>lệ</w:t>
            </w:r>
            <w:proofErr w:type="spellEnd"/>
            <w:r w:rsidRPr="00D650B5">
              <w:rPr>
                <w:sz w:val="28"/>
                <w:szCs w:val="28"/>
              </w:rPr>
              <w:t xml:space="preserve"> </w:t>
            </w:r>
            <w:proofErr w:type="spellStart"/>
            <w:r w:rsidRPr="00D650B5">
              <w:rPr>
                <w:sz w:val="28"/>
                <w:szCs w:val="28"/>
              </w:rPr>
              <w:t>văn</w:t>
            </w:r>
            <w:proofErr w:type="spellEnd"/>
            <w:r w:rsidRPr="00D650B5">
              <w:rPr>
                <w:sz w:val="28"/>
                <w:szCs w:val="28"/>
              </w:rPr>
              <w:t xml:space="preserve"> </w:t>
            </w:r>
            <w:proofErr w:type="spellStart"/>
            <w:r w:rsidRPr="00D650B5">
              <w:rPr>
                <w:sz w:val="28"/>
                <w:szCs w:val="28"/>
              </w:rPr>
              <w:t>bằng</w:t>
            </w:r>
            <w:proofErr w:type="spellEnd"/>
            <w:r w:rsidRPr="00D650B5">
              <w:rPr>
                <w:sz w:val="28"/>
                <w:szCs w:val="28"/>
              </w:rPr>
              <w:t xml:space="preserve"> </w:t>
            </w:r>
            <w:proofErr w:type="spellStart"/>
            <w:r w:rsidRPr="00D650B5">
              <w:rPr>
                <w:sz w:val="28"/>
                <w:szCs w:val="28"/>
              </w:rPr>
              <w:t>chứng</w:t>
            </w:r>
            <w:proofErr w:type="spellEnd"/>
            <w:r w:rsidRPr="00D650B5">
              <w:rPr>
                <w:sz w:val="28"/>
                <w:szCs w:val="28"/>
              </w:rPr>
              <w:t xml:space="preserve"> </w:t>
            </w:r>
            <w:proofErr w:type="spellStart"/>
            <w:r w:rsidRPr="00D650B5">
              <w:rPr>
                <w:sz w:val="28"/>
                <w:szCs w:val="28"/>
              </w:rPr>
              <w:t>chỉ</w:t>
            </w:r>
            <w:proofErr w:type="spellEnd"/>
            <w:r w:rsidRPr="00D650B5">
              <w:rPr>
                <w:sz w:val="28"/>
                <w:szCs w:val="28"/>
              </w:rPr>
              <w:t xml:space="preserve"> </w:t>
            </w:r>
          </w:p>
        </w:tc>
        <w:tc>
          <w:tcPr>
            <w:tcW w:w="567" w:type="dxa"/>
          </w:tcPr>
          <w:p w14:paraId="76AE5162" w14:textId="77777777" w:rsidR="0044122D" w:rsidRPr="00D650B5" w:rsidRDefault="0044122D" w:rsidP="00925CBE">
            <w:pPr>
              <w:spacing w:line="340" w:lineRule="exact"/>
              <w:jc w:val="center"/>
              <w:rPr>
                <w:b/>
                <w:bCs/>
                <w:sz w:val="28"/>
                <w:szCs w:val="28"/>
                <w:lang w:val="es-ES"/>
              </w:rPr>
            </w:pPr>
            <w:r w:rsidRPr="00D650B5">
              <w:rPr>
                <w:b/>
                <w:bCs/>
                <w:sz w:val="28"/>
                <w:szCs w:val="28"/>
                <w:lang w:val="es-ES"/>
              </w:rPr>
              <w:fldChar w:fldCharType="begin">
                <w:ffData>
                  <w:name w:val="Check2"/>
                  <w:enabled/>
                  <w:calcOnExit w:val="0"/>
                  <w:checkBox>
                    <w:sizeAuto/>
                    <w:default w:val="0"/>
                  </w:checkBox>
                </w:ffData>
              </w:fldChar>
            </w:r>
            <w:r w:rsidRPr="00D650B5">
              <w:rPr>
                <w:b/>
                <w:bCs/>
                <w:sz w:val="28"/>
                <w:szCs w:val="28"/>
                <w:lang w:val="es-ES"/>
              </w:rPr>
              <w:instrText xml:space="preserve"> FORMCHECKBOX </w:instrText>
            </w:r>
            <w:r w:rsidR="000C6E9C">
              <w:rPr>
                <w:b/>
                <w:bCs/>
                <w:sz w:val="28"/>
                <w:szCs w:val="28"/>
                <w:lang w:val="es-ES"/>
              </w:rPr>
            </w:r>
            <w:r w:rsidR="000C6E9C">
              <w:rPr>
                <w:b/>
                <w:bCs/>
                <w:sz w:val="28"/>
                <w:szCs w:val="28"/>
                <w:lang w:val="es-ES"/>
              </w:rPr>
              <w:fldChar w:fldCharType="separate"/>
            </w:r>
            <w:r w:rsidRPr="00D650B5">
              <w:rPr>
                <w:b/>
                <w:bCs/>
                <w:sz w:val="28"/>
                <w:szCs w:val="28"/>
                <w:lang w:val="es-ES"/>
              </w:rPr>
              <w:fldChar w:fldCharType="end"/>
            </w:r>
          </w:p>
        </w:tc>
      </w:tr>
      <w:tr w:rsidR="0044122D" w:rsidRPr="00D650B5" w14:paraId="13519A5B" w14:textId="77777777" w:rsidTr="004139F4">
        <w:trPr>
          <w:gridBefore w:val="1"/>
          <w:gridAfter w:val="1"/>
          <w:wBefore w:w="459" w:type="dxa"/>
          <w:wAfter w:w="392" w:type="dxa"/>
          <w:trHeight w:val="80"/>
        </w:trPr>
        <w:tc>
          <w:tcPr>
            <w:tcW w:w="7621" w:type="dxa"/>
            <w:gridSpan w:val="2"/>
          </w:tcPr>
          <w:p w14:paraId="5D245BEF" w14:textId="77777777" w:rsidR="0044122D" w:rsidRPr="00D650B5" w:rsidRDefault="0044122D" w:rsidP="00925CBE">
            <w:pPr>
              <w:spacing w:line="340" w:lineRule="exact"/>
              <w:rPr>
                <w:sz w:val="28"/>
                <w:szCs w:val="28"/>
              </w:rPr>
            </w:pPr>
            <w:r w:rsidRPr="00D650B5">
              <w:rPr>
                <w:sz w:val="28"/>
                <w:szCs w:val="28"/>
              </w:rPr>
              <w:t xml:space="preserve">- Hai </w:t>
            </w:r>
            <w:proofErr w:type="spellStart"/>
            <w:r w:rsidRPr="00D650B5">
              <w:rPr>
                <w:sz w:val="28"/>
                <w:szCs w:val="28"/>
              </w:rPr>
              <w:t>ảnh</w:t>
            </w:r>
            <w:proofErr w:type="spellEnd"/>
            <w:r w:rsidRPr="00D650B5">
              <w:rPr>
                <w:sz w:val="28"/>
                <w:szCs w:val="28"/>
              </w:rPr>
              <w:t xml:space="preserve"> </w:t>
            </w:r>
            <w:proofErr w:type="spellStart"/>
            <w:r w:rsidRPr="00D650B5">
              <w:rPr>
                <w:sz w:val="28"/>
                <w:szCs w:val="28"/>
              </w:rPr>
              <w:t>màu</w:t>
            </w:r>
            <w:proofErr w:type="spellEnd"/>
            <w:r w:rsidRPr="00D650B5">
              <w:rPr>
                <w:sz w:val="28"/>
                <w:szCs w:val="28"/>
              </w:rPr>
              <w:t xml:space="preserve"> (</w:t>
            </w:r>
            <w:proofErr w:type="spellStart"/>
            <w:r w:rsidRPr="00D650B5">
              <w:rPr>
                <w:sz w:val="28"/>
                <w:szCs w:val="28"/>
              </w:rPr>
              <w:t>nền</w:t>
            </w:r>
            <w:proofErr w:type="spellEnd"/>
            <w:r w:rsidRPr="00D650B5">
              <w:rPr>
                <w:sz w:val="28"/>
                <w:szCs w:val="28"/>
              </w:rPr>
              <w:t xml:space="preserve"> </w:t>
            </w:r>
            <w:proofErr w:type="spellStart"/>
            <w:r w:rsidRPr="00D650B5">
              <w:rPr>
                <w:sz w:val="28"/>
                <w:szCs w:val="28"/>
              </w:rPr>
              <w:t>trắng</w:t>
            </w:r>
            <w:proofErr w:type="spellEnd"/>
            <w:r w:rsidRPr="00D650B5">
              <w:rPr>
                <w:sz w:val="28"/>
                <w:szCs w:val="28"/>
              </w:rPr>
              <w:t xml:space="preserve">) 4 cm x 6 cm </w:t>
            </w:r>
          </w:p>
        </w:tc>
        <w:tc>
          <w:tcPr>
            <w:tcW w:w="567" w:type="dxa"/>
          </w:tcPr>
          <w:p w14:paraId="56E7BD2F" w14:textId="77777777" w:rsidR="0044122D" w:rsidRPr="00D650B5" w:rsidRDefault="0044122D" w:rsidP="00925CBE">
            <w:pPr>
              <w:spacing w:line="340" w:lineRule="exact"/>
              <w:jc w:val="center"/>
              <w:rPr>
                <w:b/>
                <w:bCs/>
                <w:sz w:val="28"/>
                <w:szCs w:val="28"/>
                <w:lang w:val="es-ES"/>
              </w:rPr>
            </w:pPr>
            <w:r w:rsidRPr="00D650B5">
              <w:rPr>
                <w:b/>
                <w:bCs/>
                <w:sz w:val="28"/>
                <w:szCs w:val="28"/>
                <w:lang w:val="es-ES"/>
              </w:rPr>
              <w:fldChar w:fldCharType="begin">
                <w:ffData>
                  <w:name w:val="Check2"/>
                  <w:enabled/>
                  <w:calcOnExit w:val="0"/>
                  <w:checkBox>
                    <w:sizeAuto/>
                    <w:default w:val="0"/>
                  </w:checkBox>
                </w:ffData>
              </w:fldChar>
            </w:r>
            <w:r w:rsidRPr="00D650B5">
              <w:rPr>
                <w:b/>
                <w:bCs/>
                <w:sz w:val="28"/>
                <w:szCs w:val="28"/>
                <w:lang w:val="es-ES"/>
              </w:rPr>
              <w:instrText xml:space="preserve"> FORMCHECKBOX </w:instrText>
            </w:r>
            <w:r w:rsidR="000C6E9C">
              <w:rPr>
                <w:b/>
                <w:bCs/>
                <w:sz w:val="28"/>
                <w:szCs w:val="28"/>
                <w:lang w:val="es-ES"/>
              </w:rPr>
            </w:r>
            <w:r w:rsidR="000C6E9C">
              <w:rPr>
                <w:b/>
                <w:bCs/>
                <w:sz w:val="28"/>
                <w:szCs w:val="28"/>
                <w:lang w:val="es-ES"/>
              </w:rPr>
              <w:fldChar w:fldCharType="separate"/>
            </w:r>
            <w:r w:rsidRPr="00D650B5">
              <w:rPr>
                <w:b/>
                <w:bCs/>
                <w:sz w:val="28"/>
                <w:szCs w:val="28"/>
                <w:lang w:val="es-ES"/>
              </w:rPr>
              <w:fldChar w:fldCharType="end"/>
            </w:r>
          </w:p>
        </w:tc>
      </w:tr>
      <w:tr w:rsidR="0044122D" w:rsidRPr="00D650B5" w14:paraId="0AF8CBDB" w14:textId="77777777" w:rsidTr="0022260B">
        <w:trPr>
          <w:trHeight w:val="80"/>
        </w:trPr>
        <w:tc>
          <w:tcPr>
            <w:tcW w:w="3294" w:type="dxa"/>
            <w:gridSpan w:val="2"/>
          </w:tcPr>
          <w:p w14:paraId="2D0C9AC9" w14:textId="77777777" w:rsidR="0044122D" w:rsidRPr="00D650B5" w:rsidRDefault="0044122D" w:rsidP="00925CBE">
            <w:pPr>
              <w:spacing w:line="340" w:lineRule="exact"/>
              <w:rPr>
                <w:lang w:val="es-ES"/>
              </w:rPr>
            </w:pPr>
          </w:p>
        </w:tc>
        <w:tc>
          <w:tcPr>
            <w:tcW w:w="5745" w:type="dxa"/>
            <w:gridSpan w:val="3"/>
          </w:tcPr>
          <w:p w14:paraId="579ADCC5" w14:textId="77777777" w:rsidR="0044122D" w:rsidRPr="004139F4" w:rsidRDefault="0044122D" w:rsidP="004139F4">
            <w:pPr>
              <w:jc w:val="center"/>
              <w:rPr>
                <w:b/>
                <w:bCs/>
                <w:sz w:val="16"/>
                <w:lang w:val="es-ES"/>
              </w:rPr>
            </w:pPr>
          </w:p>
          <w:p w14:paraId="6B1463E8" w14:textId="77777777" w:rsidR="0044122D" w:rsidRPr="004139F4" w:rsidRDefault="0044122D" w:rsidP="00925CBE">
            <w:pPr>
              <w:jc w:val="center"/>
              <w:rPr>
                <w:b/>
                <w:bCs/>
                <w:sz w:val="28"/>
                <w:lang w:val="es-ES"/>
              </w:rPr>
            </w:pPr>
            <w:r w:rsidRPr="004139F4">
              <w:rPr>
                <w:b/>
                <w:bCs/>
                <w:sz w:val="28"/>
                <w:lang w:val="es-ES"/>
              </w:rPr>
              <w:t>NGƯỜI LÀM ĐƠN</w:t>
            </w:r>
          </w:p>
          <w:p w14:paraId="08499C2B" w14:textId="77777777" w:rsidR="0044122D" w:rsidRPr="00D650B5" w:rsidRDefault="0044122D" w:rsidP="00925CBE">
            <w:pPr>
              <w:jc w:val="center"/>
              <w:rPr>
                <w:i/>
                <w:lang w:val="es-ES"/>
              </w:rPr>
            </w:pPr>
            <w:r w:rsidRPr="004139F4">
              <w:rPr>
                <w:i/>
                <w:sz w:val="28"/>
                <w:lang w:val="es-ES"/>
              </w:rPr>
              <w:t>(</w:t>
            </w:r>
            <w:proofErr w:type="spellStart"/>
            <w:r w:rsidRPr="004139F4">
              <w:rPr>
                <w:i/>
                <w:sz w:val="28"/>
                <w:lang w:val="es-ES"/>
              </w:rPr>
              <w:t>Ký</w:t>
            </w:r>
            <w:proofErr w:type="spellEnd"/>
            <w:r w:rsidRPr="004139F4">
              <w:rPr>
                <w:i/>
                <w:sz w:val="28"/>
                <w:lang w:val="es-ES"/>
              </w:rPr>
              <w:t xml:space="preserve"> </w:t>
            </w:r>
            <w:proofErr w:type="spellStart"/>
            <w:r w:rsidRPr="004139F4">
              <w:rPr>
                <w:i/>
                <w:sz w:val="28"/>
                <w:lang w:val="es-ES"/>
              </w:rPr>
              <w:t>và</w:t>
            </w:r>
            <w:proofErr w:type="spellEnd"/>
            <w:r w:rsidRPr="004139F4">
              <w:rPr>
                <w:i/>
                <w:sz w:val="28"/>
                <w:lang w:val="es-ES"/>
              </w:rPr>
              <w:t xml:space="preserve"> </w:t>
            </w:r>
            <w:proofErr w:type="spellStart"/>
            <w:r w:rsidRPr="004139F4">
              <w:rPr>
                <w:i/>
                <w:sz w:val="28"/>
                <w:lang w:val="es-ES"/>
              </w:rPr>
              <w:t>ghi</w:t>
            </w:r>
            <w:proofErr w:type="spellEnd"/>
            <w:r w:rsidRPr="004139F4">
              <w:rPr>
                <w:i/>
                <w:sz w:val="28"/>
                <w:lang w:val="es-ES"/>
              </w:rPr>
              <w:t xml:space="preserve"> </w:t>
            </w:r>
            <w:proofErr w:type="spellStart"/>
            <w:r w:rsidRPr="004139F4">
              <w:rPr>
                <w:i/>
                <w:sz w:val="28"/>
                <w:lang w:val="es-ES"/>
              </w:rPr>
              <w:t>rõ</w:t>
            </w:r>
            <w:proofErr w:type="spellEnd"/>
            <w:r w:rsidRPr="004139F4">
              <w:rPr>
                <w:i/>
                <w:sz w:val="28"/>
                <w:lang w:val="es-ES"/>
              </w:rPr>
              <w:t xml:space="preserve"> </w:t>
            </w:r>
            <w:proofErr w:type="spellStart"/>
            <w:r w:rsidRPr="004139F4">
              <w:rPr>
                <w:i/>
                <w:sz w:val="28"/>
                <w:lang w:val="es-ES"/>
              </w:rPr>
              <w:t>họ</w:t>
            </w:r>
            <w:proofErr w:type="spellEnd"/>
            <w:r w:rsidRPr="004139F4">
              <w:rPr>
                <w:i/>
                <w:sz w:val="28"/>
                <w:lang w:val="es-ES"/>
              </w:rPr>
              <w:t xml:space="preserve">, </w:t>
            </w:r>
            <w:proofErr w:type="spellStart"/>
            <w:r w:rsidRPr="004139F4">
              <w:rPr>
                <w:i/>
                <w:sz w:val="28"/>
                <w:lang w:val="es-ES"/>
              </w:rPr>
              <w:t>tên</w:t>
            </w:r>
            <w:proofErr w:type="spellEnd"/>
            <w:r w:rsidRPr="004139F4">
              <w:rPr>
                <w:i/>
                <w:sz w:val="28"/>
                <w:lang w:val="es-ES"/>
              </w:rPr>
              <w:t>)</w:t>
            </w:r>
          </w:p>
        </w:tc>
      </w:tr>
    </w:tbl>
    <w:p w14:paraId="295BB28E" w14:textId="0FC491C8" w:rsidR="0022260B" w:rsidRPr="0044122D" w:rsidRDefault="0022260B" w:rsidP="0022260B">
      <w:pPr>
        <w:pStyle w:val="Heading2"/>
        <w:jc w:val="both"/>
        <w:rPr>
          <w:rFonts w:ascii="Times New Roman Bold" w:hAnsi="Times New Roman Bold" w:hint="eastAsia"/>
          <w:spacing w:val="-4"/>
        </w:rPr>
      </w:pPr>
      <w:proofErr w:type="spellStart"/>
      <w:r w:rsidRPr="0022260B">
        <w:rPr>
          <w:rFonts w:ascii="Times New Roman Bold" w:hAnsi="Times New Roman Bold" w:cs="Times New Roman"/>
          <w:b/>
          <w:bCs/>
          <w:color w:val="auto"/>
          <w:spacing w:val="-4"/>
          <w14:ligatures w14:val="none"/>
        </w:rPr>
        <w:lastRenderedPageBreak/>
        <w:t>Mẫu</w:t>
      </w:r>
      <w:proofErr w:type="spellEnd"/>
      <w:r w:rsidRPr="0022260B">
        <w:rPr>
          <w:rFonts w:ascii="Times New Roman Bold" w:hAnsi="Times New Roman Bold" w:cs="Times New Roman"/>
          <w:b/>
          <w:bCs/>
          <w:color w:val="auto"/>
          <w:spacing w:val="-4"/>
          <w14:ligatures w14:val="none"/>
        </w:rPr>
        <w:t xml:space="preserve"> 02 </w:t>
      </w:r>
      <w:r w:rsidR="002B0A1B">
        <w:rPr>
          <w:rFonts w:ascii="Times New Roman Bold" w:hAnsi="Times New Roman Bold" w:cs="Times New Roman"/>
          <w:b/>
          <w:bCs/>
          <w:color w:val="auto"/>
          <w:spacing w:val="-4"/>
          <w14:ligatures w14:val="none"/>
        </w:rPr>
        <w:t>-</w:t>
      </w:r>
      <w:r w:rsidRPr="0022260B">
        <w:rPr>
          <w:rFonts w:ascii="Times New Roman Bold" w:hAnsi="Times New Roman Bold" w:cs="Times New Roman"/>
          <w:b/>
          <w:bCs/>
          <w:color w:val="auto"/>
          <w:spacing w:val="-4"/>
          <w14:ligatures w14:val="none"/>
        </w:rPr>
        <w:t xml:space="preserve"> </w:t>
      </w:r>
      <w:proofErr w:type="spellStart"/>
      <w:r>
        <w:rPr>
          <w:rFonts w:ascii="Times New Roman Bold" w:hAnsi="Times New Roman Bold" w:cs="Times New Roman"/>
          <w:b/>
          <w:bCs/>
          <w:color w:val="auto"/>
          <w:spacing w:val="-4"/>
          <w14:ligatures w14:val="none"/>
        </w:rPr>
        <w:t>G</w:t>
      </w:r>
      <w:r w:rsidRPr="0022260B">
        <w:rPr>
          <w:rFonts w:ascii="Times New Roman Bold" w:hAnsi="Times New Roman Bold" w:cs="Times New Roman"/>
          <w:b/>
          <w:bCs/>
          <w:color w:val="auto"/>
          <w:spacing w:val="-4"/>
          <w14:ligatures w14:val="none"/>
        </w:rPr>
        <w:t>iấy</w:t>
      </w:r>
      <w:proofErr w:type="spellEnd"/>
      <w:r w:rsidRPr="0022260B">
        <w:rPr>
          <w:rFonts w:ascii="Times New Roman Bold" w:hAnsi="Times New Roman Bold" w:cs="Times New Roman"/>
          <w:b/>
          <w:bCs/>
          <w:color w:val="auto"/>
          <w:spacing w:val="-4"/>
          <w14:ligatures w14:val="none"/>
        </w:rPr>
        <w:t xml:space="preserve"> </w:t>
      </w:r>
      <w:proofErr w:type="spellStart"/>
      <w:r w:rsidRPr="0022260B">
        <w:rPr>
          <w:rFonts w:ascii="Times New Roman Bold" w:hAnsi="Times New Roman Bold" w:cs="Times New Roman"/>
          <w:b/>
          <w:bCs/>
          <w:color w:val="auto"/>
          <w:spacing w:val="-4"/>
          <w14:ligatures w14:val="none"/>
        </w:rPr>
        <w:t>chứng</w:t>
      </w:r>
      <w:proofErr w:type="spellEnd"/>
      <w:r w:rsidRPr="0022260B">
        <w:rPr>
          <w:rFonts w:ascii="Times New Roman Bold" w:hAnsi="Times New Roman Bold" w:cs="Times New Roman"/>
          <w:b/>
          <w:bCs/>
          <w:color w:val="auto"/>
          <w:spacing w:val="-4"/>
          <w14:ligatures w14:val="none"/>
        </w:rPr>
        <w:t xml:space="preserve"> </w:t>
      </w:r>
      <w:proofErr w:type="spellStart"/>
      <w:r w:rsidRPr="0022260B">
        <w:rPr>
          <w:rFonts w:ascii="Times New Roman Bold" w:hAnsi="Times New Roman Bold" w:cs="Times New Roman"/>
          <w:b/>
          <w:bCs/>
          <w:color w:val="auto"/>
          <w:spacing w:val="-4"/>
          <w14:ligatures w14:val="none"/>
        </w:rPr>
        <w:t>nhận</w:t>
      </w:r>
      <w:proofErr w:type="spellEnd"/>
      <w:r w:rsidRPr="0022260B">
        <w:rPr>
          <w:rFonts w:ascii="Times New Roman Bold" w:hAnsi="Times New Roman Bold" w:cs="Times New Roman"/>
          <w:b/>
          <w:bCs/>
          <w:color w:val="auto"/>
          <w:spacing w:val="-4"/>
          <w14:ligatures w14:val="none"/>
        </w:rPr>
        <w:t xml:space="preserve"> </w:t>
      </w:r>
      <w:proofErr w:type="spellStart"/>
      <w:r w:rsidRPr="0022260B">
        <w:rPr>
          <w:rFonts w:ascii="Times New Roman Bold" w:hAnsi="Times New Roman Bold" w:cs="Times New Roman"/>
          <w:b/>
          <w:bCs/>
          <w:color w:val="auto"/>
          <w:spacing w:val="-4"/>
          <w14:ligatures w14:val="none"/>
        </w:rPr>
        <w:t>cơ</w:t>
      </w:r>
      <w:proofErr w:type="spellEnd"/>
      <w:r w:rsidRPr="0022260B">
        <w:rPr>
          <w:rFonts w:ascii="Times New Roman Bold" w:hAnsi="Times New Roman Bold" w:cs="Times New Roman"/>
          <w:b/>
          <w:bCs/>
          <w:color w:val="auto"/>
          <w:spacing w:val="-4"/>
          <w14:ligatures w14:val="none"/>
        </w:rPr>
        <w:t xml:space="preserve"> </w:t>
      </w:r>
      <w:proofErr w:type="spellStart"/>
      <w:r w:rsidRPr="0022260B">
        <w:rPr>
          <w:rFonts w:ascii="Times New Roman Bold" w:hAnsi="Times New Roman Bold" w:cs="Times New Roman"/>
          <w:b/>
          <w:bCs/>
          <w:color w:val="auto"/>
          <w:spacing w:val="-4"/>
          <w14:ligatures w14:val="none"/>
        </w:rPr>
        <w:t>sở</w:t>
      </w:r>
      <w:proofErr w:type="spellEnd"/>
      <w:r w:rsidRPr="0022260B">
        <w:rPr>
          <w:rFonts w:ascii="Times New Roman Bold" w:hAnsi="Times New Roman Bold" w:cs="Times New Roman"/>
          <w:b/>
          <w:bCs/>
          <w:color w:val="auto"/>
          <w:spacing w:val="-4"/>
          <w14:ligatures w14:val="none"/>
        </w:rPr>
        <w:t xml:space="preserve"> </w:t>
      </w:r>
      <w:proofErr w:type="spellStart"/>
      <w:r w:rsidRPr="0022260B">
        <w:rPr>
          <w:rFonts w:ascii="Times New Roman Bold" w:hAnsi="Times New Roman Bold" w:cs="Times New Roman"/>
          <w:b/>
          <w:bCs/>
          <w:color w:val="auto"/>
          <w:spacing w:val="-4"/>
          <w14:ligatures w14:val="none"/>
        </w:rPr>
        <w:t>đủ</w:t>
      </w:r>
      <w:proofErr w:type="spellEnd"/>
      <w:r w:rsidRPr="0022260B">
        <w:rPr>
          <w:rFonts w:ascii="Times New Roman Bold" w:hAnsi="Times New Roman Bold" w:cs="Times New Roman"/>
          <w:b/>
          <w:bCs/>
          <w:color w:val="auto"/>
          <w:spacing w:val="-4"/>
          <w14:ligatures w14:val="none"/>
        </w:rPr>
        <w:t xml:space="preserve"> </w:t>
      </w:r>
      <w:proofErr w:type="spellStart"/>
      <w:r w:rsidRPr="0022260B">
        <w:rPr>
          <w:rFonts w:ascii="Times New Roman Bold" w:hAnsi="Times New Roman Bold" w:cs="Times New Roman"/>
          <w:b/>
          <w:bCs/>
          <w:color w:val="auto"/>
          <w:spacing w:val="-4"/>
          <w14:ligatures w14:val="none"/>
        </w:rPr>
        <w:t>điều</w:t>
      </w:r>
      <w:proofErr w:type="spellEnd"/>
      <w:r w:rsidRPr="0022260B">
        <w:rPr>
          <w:rFonts w:ascii="Times New Roman Bold" w:hAnsi="Times New Roman Bold" w:cs="Times New Roman"/>
          <w:b/>
          <w:bCs/>
          <w:color w:val="auto"/>
          <w:spacing w:val="-4"/>
          <w14:ligatures w14:val="none"/>
        </w:rPr>
        <w:t xml:space="preserve"> </w:t>
      </w:r>
      <w:proofErr w:type="spellStart"/>
      <w:r w:rsidRPr="0022260B">
        <w:rPr>
          <w:rFonts w:ascii="Times New Roman Bold" w:hAnsi="Times New Roman Bold" w:cs="Times New Roman"/>
          <w:b/>
          <w:bCs/>
          <w:color w:val="auto"/>
          <w:spacing w:val="-4"/>
          <w14:ligatures w14:val="none"/>
        </w:rPr>
        <w:t>kiện</w:t>
      </w:r>
      <w:proofErr w:type="spellEnd"/>
      <w:r w:rsidRPr="0022260B">
        <w:rPr>
          <w:rFonts w:ascii="Times New Roman Bold" w:hAnsi="Times New Roman Bold" w:cs="Times New Roman"/>
          <w:b/>
          <w:bCs/>
          <w:color w:val="auto"/>
          <w:spacing w:val="-4"/>
          <w14:ligatures w14:val="none"/>
        </w:rPr>
        <w:t xml:space="preserve"> </w:t>
      </w:r>
      <w:proofErr w:type="spellStart"/>
      <w:r w:rsidRPr="0022260B">
        <w:rPr>
          <w:rFonts w:ascii="Times New Roman Bold" w:hAnsi="Times New Roman Bold" w:cs="Times New Roman"/>
          <w:b/>
          <w:bCs/>
          <w:color w:val="auto"/>
          <w:spacing w:val="-4"/>
          <w14:ligatures w14:val="none"/>
        </w:rPr>
        <w:t>kiểm</w:t>
      </w:r>
      <w:proofErr w:type="spellEnd"/>
      <w:r w:rsidRPr="0022260B">
        <w:rPr>
          <w:rFonts w:ascii="Times New Roman Bold" w:hAnsi="Times New Roman Bold" w:cs="Times New Roman"/>
          <w:b/>
          <w:bCs/>
          <w:color w:val="auto"/>
          <w:spacing w:val="-4"/>
          <w14:ligatures w14:val="none"/>
        </w:rPr>
        <w:t xml:space="preserve"> </w:t>
      </w:r>
      <w:proofErr w:type="spellStart"/>
      <w:r w:rsidRPr="0022260B">
        <w:rPr>
          <w:rFonts w:ascii="Times New Roman Bold" w:hAnsi="Times New Roman Bold" w:cs="Times New Roman"/>
          <w:b/>
          <w:bCs/>
          <w:color w:val="auto"/>
          <w:spacing w:val="-4"/>
          <w14:ligatures w14:val="none"/>
        </w:rPr>
        <w:t>tra</w:t>
      </w:r>
      <w:proofErr w:type="spellEnd"/>
      <w:r w:rsidRPr="0022260B">
        <w:rPr>
          <w:rFonts w:ascii="Times New Roman Bold" w:hAnsi="Times New Roman Bold" w:cs="Times New Roman"/>
          <w:b/>
          <w:bCs/>
          <w:color w:val="auto"/>
          <w:spacing w:val="-4"/>
          <w14:ligatures w14:val="none"/>
        </w:rPr>
        <w:t xml:space="preserve"> </w:t>
      </w:r>
      <w:proofErr w:type="spellStart"/>
      <w:r w:rsidRPr="0022260B">
        <w:rPr>
          <w:rFonts w:ascii="Times New Roman Bold" w:hAnsi="Times New Roman Bold" w:cs="Times New Roman"/>
          <w:b/>
          <w:bCs/>
          <w:color w:val="auto"/>
          <w:spacing w:val="-4"/>
          <w14:ligatures w14:val="none"/>
        </w:rPr>
        <w:t>ngôn</w:t>
      </w:r>
      <w:proofErr w:type="spellEnd"/>
      <w:r w:rsidRPr="0022260B">
        <w:rPr>
          <w:rFonts w:ascii="Times New Roman Bold" w:hAnsi="Times New Roman Bold" w:cs="Times New Roman"/>
          <w:b/>
          <w:bCs/>
          <w:color w:val="auto"/>
          <w:spacing w:val="-4"/>
          <w14:ligatures w14:val="none"/>
        </w:rPr>
        <w:t xml:space="preserve"> </w:t>
      </w:r>
      <w:proofErr w:type="spellStart"/>
      <w:r w:rsidRPr="0022260B">
        <w:rPr>
          <w:rFonts w:ascii="Times New Roman Bold" w:hAnsi="Times New Roman Bold" w:cs="Times New Roman"/>
          <w:b/>
          <w:bCs/>
          <w:color w:val="auto"/>
          <w:spacing w:val="-4"/>
          <w14:ligatures w14:val="none"/>
        </w:rPr>
        <w:t>ngữ</w:t>
      </w:r>
      <w:proofErr w:type="spellEnd"/>
    </w:p>
    <w:p w14:paraId="29C944A8" w14:textId="77777777" w:rsidR="0022260B" w:rsidRPr="004139F4" w:rsidRDefault="0022260B" w:rsidP="0022260B">
      <w:pPr>
        <w:spacing w:line="340" w:lineRule="exact"/>
        <w:jc w:val="center"/>
        <w:rPr>
          <w:b/>
          <w:sz w:val="14"/>
          <w:lang w:val="es-ES"/>
        </w:rPr>
      </w:pPr>
    </w:p>
    <w:tbl>
      <w:tblPr>
        <w:tblW w:w="9356" w:type="dxa"/>
        <w:tblLook w:val="04A0" w:firstRow="1" w:lastRow="0" w:firstColumn="1" w:lastColumn="0" w:noHBand="0" w:noVBand="1"/>
      </w:tblPr>
      <w:tblGrid>
        <w:gridCol w:w="3119"/>
        <w:gridCol w:w="6237"/>
      </w:tblGrid>
      <w:tr w:rsidR="0022260B" w:rsidRPr="00D650B5" w14:paraId="53ED5C96" w14:textId="77777777" w:rsidTr="004139F4">
        <w:trPr>
          <w:trHeight w:val="1073"/>
        </w:trPr>
        <w:tc>
          <w:tcPr>
            <w:tcW w:w="3119" w:type="dxa"/>
          </w:tcPr>
          <w:p w14:paraId="7401392C" w14:textId="77777777" w:rsidR="00997A0D" w:rsidRPr="004139F4" w:rsidRDefault="00997A0D" w:rsidP="00997A0D">
            <w:pPr>
              <w:pStyle w:val="Heading4"/>
              <w:spacing w:line="340" w:lineRule="exact"/>
              <w:jc w:val="center"/>
              <w:rPr>
                <w:rFonts w:ascii="Times New Roman" w:hAnsi="Times New Roman"/>
                <w:b/>
                <w:bCs/>
                <w:i w:val="0"/>
                <w:iCs w:val="0"/>
                <w:color w:val="auto"/>
                <w:sz w:val="26"/>
                <w:szCs w:val="26"/>
                <w:lang w:val="es-ES"/>
              </w:rPr>
            </w:pPr>
            <w:r w:rsidRPr="004139F4">
              <w:rPr>
                <w:rFonts w:ascii="Times New Roman" w:hAnsi="Times New Roman"/>
                <w:b/>
                <w:bCs/>
                <w:i w:val="0"/>
                <w:iCs w:val="0"/>
                <w:color w:val="auto"/>
                <w:sz w:val="26"/>
                <w:szCs w:val="26"/>
                <w:lang w:val="es-ES"/>
              </w:rPr>
              <w:t>BỘ Y TẾ</w:t>
            </w:r>
          </w:p>
          <w:p w14:paraId="6DFB429F" w14:textId="77777777" w:rsidR="00997A0D" w:rsidRPr="004139F4" w:rsidRDefault="00997A0D" w:rsidP="00997A0D">
            <w:pPr>
              <w:jc w:val="center"/>
              <w:rPr>
                <w:sz w:val="26"/>
                <w:szCs w:val="26"/>
                <w:vertAlign w:val="superscript"/>
                <w:lang w:val="es-ES" w:eastAsia="x-none"/>
              </w:rPr>
            </w:pPr>
            <w:r w:rsidRPr="004139F4">
              <w:rPr>
                <w:sz w:val="26"/>
                <w:szCs w:val="26"/>
                <w:vertAlign w:val="superscript"/>
                <w:lang w:val="es-ES" w:eastAsia="x-none"/>
              </w:rPr>
              <w:t>________</w:t>
            </w:r>
          </w:p>
          <w:p w14:paraId="6F420D76" w14:textId="109EC992" w:rsidR="0022260B" w:rsidRPr="004139F4" w:rsidRDefault="00997A0D" w:rsidP="00997A0D">
            <w:pPr>
              <w:pStyle w:val="Heading4"/>
              <w:spacing w:line="340" w:lineRule="exact"/>
              <w:jc w:val="center"/>
              <w:rPr>
                <w:rFonts w:ascii="Times New Roman" w:hAnsi="Times New Roman"/>
                <w:bCs/>
                <w:i w:val="0"/>
                <w:lang w:val="es-ES"/>
              </w:rPr>
            </w:pPr>
            <w:proofErr w:type="spellStart"/>
            <w:r w:rsidRPr="004139F4">
              <w:rPr>
                <w:rFonts w:ascii="Times New Roman" w:hAnsi="Times New Roman"/>
                <w:bCs/>
                <w:i w:val="0"/>
                <w:color w:val="auto"/>
                <w:sz w:val="26"/>
                <w:szCs w:val="26"/>
                <w:lang w:val="es-ES"/>
              </w:rPr>
              <w:t>Số</w:t>
            </w:r>
            <w:proofErr w:type="spellEnd"/>
            <w:r w:rsidRPr="004139F4">
              <w:rPr>
                <w:rFonts w:ascii="Times New Roman" w:hAnsi="Times New Roman"/>
                <w:bCs/>
                <w:i w:val="0"/>
                <w:color w:val="auto"/>
                <w:sz w:val="26"/>
                <w:szCs w:val="26"/>
                <w:lang w:val="es-ES"/>
              </w:rPr>
              <w:t xml:space="preserve">: </w:t>
            </w:r>
            <w:r w:rsidR="002B0A1B">
              <w:rPr>
                <w:rFonts w:ascii="Times New Roman" w:hAnsi="Times New Roman"/>
                <w:bCs/>
                <w:i w:val="0"/>
                <w:color w:val="auto"/>
                <w:sz w:val="26"/>
                <w:szCs w:val="26"/>
                <w:lang w:val="es-ES"/>
              </w:rPr>
              <w:t>…</w:t>
            </w:r>
            <w:r w:rsidRPr="004139F4">
              <w:rPr>
                <w:rFonts w:ascii="Times New Roman" w:hAnsi="Times New Roman"/>
                <w:bCs/>
                <w:i w:val="0"/>
                <w:color w:val="auto"/>
                <w:sz w:val="26"/>
                <w:szCs w:val="26"/>
                <w:lang w:val="es-ES"/>
              </w:rPr>
              <w:t>/GCN-BYT</w:t>
            </w:r>
          </w:p>
        </w:tc>
        <w:tc>
          <w:tcPr>
            <w:tcW w:w="6237" w:type="dxa"/>
          </w:tcPr>
          <w:p w14:paraId="540B5BC8" w14:textId="77777777" w:rsidR="0022260B" w:rsidRPr="00D650B5" w:rsidRDefault="0022260B" w:rsidP="002B0A1B">
            <w:pPr>
              <w:jc w:val="center"/>
              <w:rPr>
                <w:b/>
                <w:iCs/>
                <w:sz w:val="26"/>
                <w:szCs w:val="26"/>
                <w:lang w:val="es-ES"/>
              </w:rPr>
            </w:pPr>
            <w:r w:rsidRPr="00D650B5">
              <w:rPr>
                <w:b/>
                <w:iCs/>
                <w:sz w:val="26"/>
                <w:szCs w:val="26"/>
                <w:lang w:val="es-ES"/>
              </w:rPr>
              <w:t xml:space="preserve">CỘNG HÒA XÃ </w:t>
            </w:r>
            <w:proofErr w:type="gramStart"/>
            <w:r w:rsidRPr="00D650B5">
              <w:rPr>
                <w:b/>
                <w:iCs/>
                <w:sz w:val="26"/>
                <w:szCs w:val="26"/>
                <w:lang w:val="es-ES"/>
              </w:rPr>
              <w:t>HỘI  CHỦ</w:t>
            </w:r>
            <w:proofErr w:type="gramEnd"/>
            <w:r w:rsidRPr="00D650B5">
              <w:rPr>
                <w:b/>
                <w:iCs/>
                <w:sz w:val="26"/>
                <w:szCs w:val="26"/>
                <w:lang w:val="es-ES"/>
              </w:rPr>
              <w:t xml:space="preserve"> NGHĨA VIỆT NAM  </w:t>
            </w:r>
          </w:p>
          <w:p w14:paraId="52CCE17F" w14:textId="77777777" w:rsidR="0022260B" w:rsidRPr="00D650B5" w:rsidRDefault="0022260B" w:rsidP="002B0A1B">
            <w:pPr>
              <w:jc w:val="center"/>
              <w:rPr>
                <w:b/>
                <w:iCs/>
                <w:sz w:val="28"/>
                <w:szCs w:val="28"/>
                <w:lang w:val="es-ES"/>
              </w:rPr>
            </w:pPr>
            <w:proofErr w:type="spellStart"/>
            <w:r w:rsidRPr="00D650B5">
              <w:rPr>
                <w:b/>
                <w:iCs/>
                <w:sz w:val="28"/>
                <w:szCs w:val="28"/>
                <w:lang w:val="es-ES"/>
              </w:rPr>
              <w:t>Độc</w:t>
            </w:r>
            <w:proofErr w:type="spellEnd"/>
            <w:r w:rsidRPr="00D650B5">
              <w:rPr>
                <w:b/>
                <w:iCs/>
                <w:sz w:val="28"/>
                <w:szCs w:val="28"/>
                <w:lang w:val="es-ES"/>
              </w:rPr>
              <w:t xml:space="preserve"> </w:t>
            </w:r>
            <w:proofErr w:type="spellStart"/>
            <w:r w:rsidRPr="00D650B5">
              <w:rPr>
                <w:b/>
                <w:iCs/>
                <w:sz w:val="28"/>
                <w:szCs w:val="28"/>
                <w:lang w:val="es-ES"/>
              </w:rPr>
              <w:t>lập</w:t>
            </w:r>
            <w:proofErr w:type="spellEnd"/>
            <w:r w:rsidRPr="00D650B5">
              <w:rPr>
                <w:b/>
                <w:iCs/>
                <w:sz w:val="28"/>
                <w:szCs w:val="28"/>
                <w:lang w:val="es-ES"/>
              </w:rPr>
              <w:t xml:space="preserve"> - </w:t>
            </w:r>
            <w:proofErr w:type="spellStart"/>
            <w:r w:rsidRPr="00D650B5">
              <w:rPr>
                <w:b/>
                <w:iCs/>
                <w:sz w:val="28"/>
                <w:szCs w:val="28"/>
                <w:lang w:val="es-ES"/>
              </w:rPr>
              <w:t>Tự</w:t>
            </w:r>
            <w:proofErr w:type="spellEnd"/>
            <w:r w:rsidRPr="00D650B5">
              <w:rPr>
                <w:b/>
                <w:iCs/>
                <w:sz w:val="28"/>
                <w:szCs w:val="28"/>
                <w:lang w:val="es-ES"/>
              </w:rPr>
              <w:t xml:space="preserve"> do - </w:t>
            </w:r>
            <w:proofErr w:type="spellStart"/>
            <w:r w:rsidRPr="00D650B5">
              <w:rPr>
                <w:b/>
                <w:iCs/>
                <w:sz w:val="28"/>
                <w:szCs w:val="28"/>
                <w:lang w:val="es-ES"/>
              </w:rPr>
              <w:t>Hạnh</w:t>
            </w:r>
            <w:proofErr w:type="spellEnd"/>
            <w:r w:rsidRPr="00D650B5">
              <w:rPr>
                <w:b/>
                <w:iCs/>
                <w:sz w:val="28"/>
                <w:szCs w:val="28"/>
                <w:lang w:val="es-ES"/>
              </w:rPr>
              <w:t xml:space="preserve"> </w:t>
            </w:r>
            <w:proofErr w:type="spellStart"/>
            <w:r w:rsidRPr="00D650B5">
              <w:rPr>
                <w:b/>
                <w:iCs/>
                <w:sz w:val="28"/>
                <w:szCs w:val="28"/>
                <w:lang w:val="es-ES"/>
              </w:rPr>
              <w:t>phúc</w:t>
            </w:r>
            <w:proofErr w:type="spellEnd"/>
            <w:r w:rsidRPr="00D650B5">
              <w:rPr>
                <w:b/>
                <w:iCs/>
                <w:sz w:val="28"/>
                <w:szCs w:val="28"/>
                <w:lang w:val="es-ES"/>
              </w:rPr>
              <w:t xml:space="preserve">   </w:t>
            </w:r>
          </w:p>
          <w:p w14:paraId="18F396D0" w14:textId="1D2963E4" w:rsidR="0022260B" w:rsidRPr="00D650B5" w:rsidRDefault="0022260B" w:rsidP="00925CBE">
            <w:pPr>
              <w:spacing w:line="340" w:lineRule="exact"/>
              <w:jc w:val="center"/>
              <w:rPr>
                <w:lang w:val="es-ES"/>
              </w:rPr>
            </w:pPr>
            <w:r w:rsidRPr="00D650B5">
              <w:rPr>
                <w:iCs/>
                <w:sz w:val="26"/>
                <w:szCs w:val="26"/>
                <w:vertAlign w:val="superscript"/>
                <w:lang w:val="es-ES"/>
              </w:rPr>
              <w:t>___________________________________</w:t>
            </w:r>
            <w:r w:rsidR="004139F4">
              <w:rPr>
                <w:iCs/>
                <w:sz w:val="26"/>
                <w:szCs w:val="26"/>
                <w:vertAlign w:val="superscript"/>
                <w:lang w:val="es-ES"/>
              </w:rPr>
              <w:t>___</w:t>
            </w:r>
            <w:r w:rsidRPr="00D650B5">
              <w:rPr>
                <w:iCs/>
                <w:sz w:val="26"/>
                <w:szCs w:val="26"/>
                <w:lang w:val="es-ES"/>
              </w:rPr>
              <w:t xml:space="preserve">                           </w:t>
            </w:r>
          </w:p>
        </w:tc>
      </w:tr>
    </w:tbl>
    <w:p w14:paraId="4127B339" w14:textId="77777777" w:rsidR="00997A0D" w:rsidRDefault="00997A0D" w:rsidP="004139F4">
      <w:pPr>
        <w:jc w:val="center"/>
        <w:rPr>
          <w:b/>
          <w:bCs/>
          <w:sz w:val="26"/>
          <w:szCs w:val="26"/>
          <w:lang w:val="es-ES"/>
        </w:rPr>
      </w:pPr>
    </w:p>
    <w:p w14:paraId="7DF3FB93" w14:textId="680C766A" w:rsidR="0022260B" w:rsidRPr="002B0A1B" w:rsidRDefault="0022260B" w:rsidP="004139F4">
      <w:pPr>
        <w:jc w:val="center"/>
        <w:rPr>
          <w:b/>
          <w:bCs/>
          <w:sz w:val="28"/>
          <w:szCs w:val="26"/>
          <w:lang w:val="es-ES"/>
        </w:rPr>
      </w:pPr>
      <w:r w:rsidRPr="002B0A1B">
        <w:rPr>
          <w:b/>
          <w:bCs/>
          <w:sz w:val="28"/>
          <w:szCs w:val="26"/>
          <w:lang w:val="es-ES"/>
        </w:rPr>
        <w:t>GIẤY CHỨNG NHẬN</w:t>
      </w:r>
    </w:p>
    <w:p w14:paraId="14073DCD" w14:textId="77777777" w:rsidR="0022260B" w:rsidRPr="002B0A1B" w:rsidRDefault="0022260B" w:rsidP="004139F4">
      <w:pPr>
        <w:jc w:val="center"/>
        <w:rPr>
          <w:b/>
          <w:bCs/>
          <w:sz w:val="28"/>
          <w:szCs w:val="26"/>
          <w:lang w:val="es-ES"/>
        </w:rPr>
      </w:pPr>
      <w:proofErr w:type="spellStart"/>
      <w:r w:rsidRPr="002B0A1B">
        <w:rPr>
          <w:b/>
          <w:bCs/>
          <w:sz w:val="28"/>
          <w:szCs w:val="26"/>
          <w:lang w:val="es-ES"/>
        </w:rPr>
        <w:t>Cơ</w:t>
      </w:r>
      <w:proofErr w:type="spellEnd"/>
      <w:r w:rsidRPr="002B0A1B">
        <w:rPr>
          <w:b/>
          <w:bCs/>
          <w:sz w:val="28"/>
          <w:szCs w:val="26"/>
          <w:lang w:val="es-ES"/>
        </w:rPr>
        <w:t xml:space="preserve"> </w:t>
      </w:r>
      <w:proofErr w:type="spellStart"/>
      <w:r w:rsidRPr="002B0A1B">
        <w:rPr>
          <w:b/>
          <w:bCs/>
          <w:sz w:val="28"/>
          <w:szCs w:val="26"/>
          <w:lang w:val="es-ES"/>
        </w:rPr>
        <w:t>sở</w:t>
      </w:r>
      <w:proofErr w:type="spellEnd"/>
      <w:r w:rsidRPr="002B0A1B">
        <w:rPr>
          <w:b/>
          <w:bCs/>
          <w:sz w:val="28"/>
          <w:szCs w:val="26"/>
          <w:lang w:val="es-ES"/>
        </w:rPr>
        <w:t xml:space="preserve"> </w:t>
      </w:r>
      <w:proofErr w:type="spellStart"/>
      <w:r w:rsidRPr="002B0A1B">
        <w:rPr>
          <w:b/>
          <w:bCs/>
          <w:sz w:val="28"/>
          <w:szCs w:val="26"/>
          <w:lang w:val="es-ES"/>
        </w:rPr>
        <w:t>đủ</w:t>
      </w:r>
      <w:proofErr w:type="spellEnd"/>
      <w:r w:rsidRPr="002B0A1B">
        <w:rPr>
          <w:b/>
          <w:bCs/>
          <w:sz w:val="28"/>
          <w:szCs w:val="26"/>
          <w:lang w:val="es-ES"/>
        </w:rPr>
        <w:t xml:space="preserve"> </w:t>
      </w:r>
      <w:proofErr w:type="spellStart"/>
      <w:r w:rsidRPr="002B0A1B">
        <w:rPr>
          <w:b/>
          <w:bCs/>
          <w:sz w:val="28"/>
          <w:szCs w:val="26"/>
          <w:lang w:val="es-ES"/>
        </w:rPr>
        <w:t>điều</w:t>
      </w:r>
      <w:proofErr w:type="spellEnd"/>
      <w:r w:rsidRPr="002B0A1B">
        <w:rPr>
          <w:b/>
          <w:bCs/>
          <w:sz w:val="28"/>
          <w:szCs w:val="26"/>
          <w:lang w:val="es-ES"/>
        </w:rPr>
        <w:t xml:space="preserve"> </w:t>
      </w:r>
      <w:proofErr w:type="spellStart"/>
      <w:r w:rsidRPr="002B0A1B">
        <w:rPr>
          <w:b/>
          <w:bCs/>
          <w:sz w:val="28"/>
          <w:szCs w:val="26"/>
          <w:lang w:val="es-ES"/>
        </w:rPr>
        <w:t>kiện</w:t>
      </w:r>
      <w:proofErr w:type="spellEnd"/>
      <w:r w:rsidRPr="002B0A1B">
        <w:rPr>
          <w:b/>
          <w:bCs/>
          <w:sz w:val="28"/>
          <w:szCs w:val="26"/>
          <w:lang w:val="es-ES"/>
        </w:rPr>
        <w:t xml:space="preserve"> </w:t>
      </w:r>
      <w:proofErr w:type="spellStart"/>
      <w:r w:rsidRPr="002B0A1B">
        <w:rPr>
          <w:b/>
          <w:bCs/>
          <w:sz w:val="28"/>
          <w:szCs w:val="26"/>
          <w:lang w:val="es-ES"/>
        </w:rPr>
        <w:t>kiểm</w:t>
      </w:r>
      <w:proofErr w:type="spellEnd"/>
      <w:r w:rsidRPr="002B0A1B">
        <w:rPr>
          <w:b/>
          <w:bCs/>
          <w:sz w:val="28"/>
          <w:szCs w:val="26"/>
          <w:lang w:val="es-ES"/>
        </w:rPr>
        <w:t xml:space="preserve"> </w:t>
      </w:r>
      <w:proofErr w:type="spellStart"/>
      <w:r w:rsidRPr="002B0A1B">
        <w:rPr>
          <w:b/>
          <w:bCs/>
          <w:sz w:val="28"/>
          <w:szCs w:val="26"/>
          <w:lang w:val="es-ES"/>
        </w:rPr>
        <w:t>tra</w:t>
      </w:r>
      <w:proofErr w:type="spellEnd"/>
      <w:r w:rsidRPr="002B0A1B">
        <w:rPr>
          <w:b/>
          <w:bCs/>
          <w:sz w:val="28"/>
          <w:szCs w:val="26"/>
          <w:lang w:val="es-ES"/>
        </w:rPr>
        <w:t xml:space="preserve"> </w:t>
      </w:r>
      <w:proofErr w:type="spellStart"/>
      <w:r w:rsidRPr="002B0A1B">
        <w:rPr>
          <w:b/>
          <w:bCs/>
          <w:sz w:val="28"/>
          <w:szCs w:val="26"/>
          <w:lang w:val="es-ES"/>
        </w:rPr>
        <w:t>ngôn</w:t>
      </w:r>
      <w:proofErr w:type="spellEnd"/>
      <w:r w:rsidRPr="002B0A1B">
        <w:rPr>
          <w:b/>
          <w:bCs/>
          <w:sz w:val="28"/>
          <w:szCs w:val="26"/>
          <w:lang w:val="es-ES"/>
        </w:rPr>
        <w:t xml:space="preserve"> </w:t>
      </w:r>
      <w:proofErr w:type="spellStart"/>
      <w:r w:rsidRPr="002B0A1B">
        <w:rPr>
          <w:b/>
          <w:bCs/>
          <w:sz w:val="28"/>
          <w:szCs w:val="26"/>
          <w:lang w:val="es-ES"/>
        </w:rPr>
        <w:t>ngữ</w:t>
      </w:r>
      <w:proofErr w:type="spellEnd"/>
      <w:r w:rsidRPr="002B0A1B">
        <w:rPr>
          <w:b/>
          <w:bCs/>
          <w:sz w:val="28"/>
          <w:szCs w:val="26"/>
          <w:lang w:val="es-ES"/>
        </w:rPr>
        <w:t xml:space="preserve"> </w:t>
      </w:r>
      <w:proofErr w:type="spellStart"/>
      <w:r w:rsidRPr="002B0A1B">
        <w:rPr>
          <w:b/>
          <w:bCs/>
          <w:sz w:val="28"/>
          <w:szCs w:val="26"/>
          <w:lang w:val="es-ES"/>
        </w:rPr>
        <w:t>trong</w:t>
      </w:r>
      <w:proofErr w:type="spellEnd"/>
      <w:r w:rsidRPr="002B0A1B">
        <w:rPr>
          <w:b/>
          <w:bCs/>
          <w:sz w:val="28"/>
          <w:szCs w:val="26"/>
          <w:lang w:val="es-ES"/>
        </w:rPr>
        <w:t xml:space="preserve"> </w:t>
      </w:r>
      <w:proofErr w:type="spellStart"/>
      <w:r w:rsidRPr="002B0A1B">
        <w:rPr>
          <w:b/>
          <w:bCs/>
          <w:sz w:val="28"/>
          <w:szCs w:val="26"/>
          <w:lang w:val="es-ES"/>
        </w:rPr>
        <w:t>khám</w:t>
      </w:r>
      <w:proofErr w:type="spellEnd"/>
      <w:r w:rsidRPr="002B0A1B">
        <w:rPr>
          <w:b/>
          <w:bCs/>
          <w:sz w:val="28"/>
          <w:szCs w:val="26"/>
          <w:lang w:val="es-ES"/>
        </w:rPr>
        <w:t xml:space="preserve"> </w:t>
      </w:r>
      <w:proofErr w:type="spellStart"/>
      <w:r w:rsidRPr="002B0A1B">
        <w:rPr>
          <w:b/>
          <w:bCs/>
          <w:sz w:val="28"/>
          <w:szCs w:val="26"/>
          <w:lang w:val="es-ES"/>
        </w:rPr>
        <w:t>bệnh</w:t>
      </w:r>
      <w:proofErr w:type="spellEnd"/>
      <w:r w:rsidRPr="002B0A1B">
        <w:rPr>
          <w:b/>
          <w:bCs/>
          <w:sz w:val="28"/>
          <w:szCs w:val="26"/>
          <w:lang w:val="es-ES"/>
        </w:rPr>
        <w:t xml:space="preserve">, </w:t>
      </w:r>
      <w:proofErr w:type="spellStart"/>
      <w:r w:rsidRPr="002B0A1B">
        <w:rPr>
          <w:b/>
          <w:bCs/>
          <w:sz w:val="28"/>
          <w:szCs w:val="26"/>
          <w:lang w:val="es-ES"/>
        </w:rPr>
        <w:t>chữa</w:t>
      </w:r>
      <w:proofErr w:type="spellEnd"/>
      <w:r w:rsidRPr="002B0A1B">
        <w:rPr>
          <w:b/>
          <w:bCs/>
          <w:sz w:val="28"/>
          <w:szCs w:val="26"/>
          <w:lang w:val="es-ES"/>
        </w:rPr>
        <w:t xml:space="preserve"> </w:t>
      </w:r>
      <w:proofErr w:type="spellStart"/>
      <w:r w:rsidRPr="002B0A1B">
        <w:rPr>
          <w:b/>
          <w:bCs/>
          <w:sz w:val="28"/>
          <w:szCs w:val="26"/>
          <w:lang w:val="es-ES"/>
        </w:rPr>
        <w:t>bệnh</w:t>
      </w:r>
      <w:proofErr w:type="spellEnd"/>
    </w:p>
    <w:p w14:paraId="74DA9DA3" w14:textId="77777777" w:rsidR="0022260B" w:rsidRPr="00D650B5" w:rsidRDefault="0022260B" w:rsidP="004139F4">
      <w:pPr>
        <w:jc w:val="center"/>
        <w:rPr>
          <w:vertAlign w:val="superscript"/>
          <w:lang w:val="es-ES" w:eastAsia="x-none"/>
        </w:rPr>
      </w:pPr>
      <w:r w:rsidRPr="00D650B5">
        <w:rPr>
          <w:vertAlign w:val="superscript"/>
          <w:lang w:val="es-ES" w:eastAsia="x-none"/>
        </w:rPr>
        <w:t>____________</w:t>
      </w:r>
    </w:p>
    <w:p w14:paraId="01DE70F4" w14:textId="77777777" w:rsidR="0022260B" w:rsidRPr="00D650B5" w:rsidRDefault="0022260B" w:rsidP="004139F4">
      <w:pPr>
        <w:pStyle w:val="NormalWeb"/>
        <w:shd w:val="clear" w:color="auto" w:fill="FFFFFF"/>
        <w:spacing w:before="0" w:beforeAutospacing="0" w:after="0" w:afterAutospacing="0"/>
        <w:jc w:val="center"/>
        <w:rPr>
          <w:b/>
          <w:i/>
          <w:lang w:val="es-ES"/>
        </w:rPr>
      </w:pPr>
    </w:p>
    <w:p w14:paraId="4D9FE222" w14:textId="77777777" w:rsidR="0022260B" w:rsidRPr="002B0A1B" w:rsidRDefault="0022260B" w:rsidP="004139F4">
      <w:pPr>
        <w:jc w:val="center"/>
        <w:rPr>
          <w:b/>
          <w:bCs/>
          <w:sz w:val="28"/>
          <w:szCs w:val="28"/>
          <w:lang w:val="es-ES"/>
        </w:rPr>
      </w:pPr>
      <w:r w:rsidRPr="002B0A1B">
        <w:rPr>
          <w:b/>
          <w:bCs/>
          <w:sz w:val="28"/>
          <w:szCs w:val="28"/>
          <w:lang w:val="es-ES"/>
        </w:rPr>
        <w:t>BỘ TRƯỞNG BỘ Y TẾ</w:t>
      </w:r>
    </w:p>
    <w:p w14:paraId="4B8B2AF5" w14:textId="77777777" w:rsidR="0022260B" w:rsidRPr="002B0A1B" w:rsidRDefault="0022260B" w:rsidP="0022260B">
      <w:pPr>
        <w:pStyle w:val="NormalWeb"/>
        <w:shd w:val="clear" w:color="auto" w:fill="FFFFFF"/>
        <w:spacing w:before="120" w:beforeAutospacing="0" w:after="120" w:afterAutospacing="0" w:line="234" w:lineRule="atLeast"/>
        <w:ind w:firstLine="567"/>
        <w:jc w:val="both"/>
        <w:rPr>
          <w:i/>
          <w:iCs/>
          <w:color w:val="000000"/>
          <w:sz w:val="28"/>
          <w:szCs w:val="28"/>
        </w:rPr>
      </w:pPr>
      <w:proofErr w:type="spellStart"/>
      <w:r w:rsidRPr="002B0A1B">
        <w:rPr>
          <w:i/>
          <w:iCs/>
          <w:color w:val="000000"/>
          <w:sz w:val="28"/>
          <w:szCs w:val="28"/>
        </w:rPr>
        <w:t>Căn</w:t>
      </w:r>
      <w:proofErr w:type="spellEnd"/>
      <w:r w:rsidRPr="002B0A1B">
        <w:rPr>
          <w:i/>
          <w:iCs/>
          <w:color w:val="000000"/>
          <w:sz w:val="28"/>
          <w:szCs w:val="28"/>
        </w:rPr>
        <w:t xml:space="preserve"> </w:t>
      </w:r>
      <w:proofErr w:type="spellStart"/>
      <w:r w:rsidRPr="002B0A1B">
        <w:rPr>
          <w:i/>
          <w:iCs/>
          <w:color w:val="000000"/>
          <w:sz w:val="28"/>
          <w:szCs w:val="28"/>
        </w:rPr>
        <w:t>cứ</w:t>
      </w:r>
      <w:proofErr w:type="spellEnd"/>
      <w:r w:rsidRPr="002B0A1B">
        <w:rPr>
          <w:i/>
          <w:iCs/>
          <w:color w:val="000000"/>
          <w:sz w:val="28"/>
          <w:szCs w:val="28"/>
        </w:rPr>
        <w:t xml:space="preserve"> </w:t>
      </w:r>
      <w:hyperlink r:id="rId11" w:tgtFrame="_blank" w:history="1">
        <w:proofErr w:type="spellStart"/>
        <w:r w:rsidRPr="002B0A1B">
          <w:rPr>
            <w:rStyle w:val="Hyperlink"/>
            <w:i/>
            <w:iCs/>
            <w:color w:val="auto"/>
            <w:sz w:val="28"/>
            <w:szCs w:val="28"/>
            <w:u w:val="none"/>
          </w:rPr>
          <w:t>Luật</w:t>
        </w:r>
        <w:proofErr w:type="spellEnd"/>
        <w:r w:rsidRPr="002B0A1B">
          <w:rPr>
            <w:rStyle w:val="Hyperlink"/>
            <w:i/>
            <w:iCs/>
            <w:color w:val="auto"/>
            <w:sz w:val="28"/>
            <w:szCs w:val="28"/>
            <w:u w:val="none"/>
          </w:rPr>
          <w:t xml:space="preserve"> </w:t>
        </w:r>
        <w:r w:rsidRPr="002B0A1B">
          <w:rPr>
            <w:rStyle w:val="Hyperlink"/>
            <w:i/>
            <w:iCs/>
            <w:color w:val="auto"/>
            <w:sz w:val="28"/>
            <w:szCs w:val="28"/>
            <w:u w:val="none"/>
            <w:lang w:val="vi-VN"/>
          </w:rPr>
          <w:t>K</w:t>
        </w:r>
        <w:proofErr w:type="spellStart"/>
        <w:r w:rsidRPr="002B0A1B">
          <w:rPr>
            <w:rStyle w:val="Hyperlink"/>
            <w:i/>
            <w:iCs/>
            <w:color w:val="auto"/>
            <w:sz w:val="28"/>
            <w:szCs w:val="28"/>
            <w:u w:val="none"/>
          </w:rPr>
          <w:t>hám</w:t>
        </w:r>
        <w:proofErr w:type="spellEnd"/>
        <w:r w:rsidRPr="002B0A1B">
          <w:rPr>
            <w:rStyle w:val="Hyperlink"/>
            <w:i/>
            <w:iCs/>
            <w:color w:val="auto"/>
            <w:sz w:val="28"/>
            <w:szCs w:val="28"/>
            <w:u w:val="none"/>
          </w:rPr>
          <w:t xml:space="preserve"> </w:t>
        </w:r>
        <w:proofErr w:type="spellStart"/>
        <w:r w:rsidRPr="002B0A1B">
          <w:rPr>
            <w:rStyle w:val="Hyperlink"/>
            <w:i/>
            <w:iCs/>
            <w:color w:val="auto"/>
            <w:sz w:val="28"/>
            <w:szCs w:val="28"/>
            <w:u w:val="none"/>
          </w:rPr>
          <w:t>bệnh</w:t>
        </w:r>
        <w:proofErr w:type="spellEnd"/>
        <w:r w:rsidRPr="002B0A1B">
          <w:rPr>
            <w:rStyle w:val="Hyperlink"/>
            <w:i/>
            <w:iCs/>
            <w:color w:val="auto"/>
            <w:sz w:val="28"/>
            <w:szCs w:val="28"/>
            <w:u w:val="none"/>
          </w:rPr>
          <w:t xml:space="preserve">, </w:t>
        </w:r>
        <w:proofErr w:type="spellStart"/>
        <w:r w:rsidRPr="002B0A1B">
          <w:rPr>
            <w:rStyle w:val="Hyperlink"/>
            <w:i/>
            <w:iCs/>
            <w:color w:val="auto"/>
            <w:sz w:val="28"/>
            <w:szCs w:val="28"/>
            <w:u w:val="none"/>
          </w:rPr>
          <w:t>chữa</w:t>
        </w:r>
        <w:proofErr w:type="spellEnd"/>
        <w:r w:rsidRPr="002B0A1B">
          <w:rPr>
            <w:rStyle w:val="Hyperlink"/>
            <w:i/>
            <w:iCs/>
            <w:color w:val="auto"/>
            <w:sz w:val="28"/>
            <w:szCs w:val="28"/>
            <w:u w:val="none"/>
          </w:rPr>
          <w:t xml:space="preserve"> </w:t>
        </w:r>
        <w:proofErr w:type="spellStart"/>
        <w:r w:rsidRPr="002B0A1B">
          <w:rPr>
            <w:rStyle w:val="Hyperlink"/>
            <w:i/>
            <w:iCs/>
            <w:color w:val="auto"/>
            <w:sz w:val="28"/>
            <w:szCs w:val="28"/>
            <w:u w:val="none"/>
          </w:rPr>
          <w:t>bệnh</w:t>
        </w:r>
        <w:proofErr w:type="spellEnd"/>
      </w:hyperlink>
      <w:r w:rsidRPr="002B0A1B">
        <w:rPr>
          <w:i/>
          <w:iCs/>
          <w:color w:val="000000"/>
          <w:sz w:val="28"/>
          <w:szCs w:val="28"/>
        </w:rPr>
        <w:t> </w:t>
      </w:r>
      <w:proofErr w:type="spellStart"/>
      <w:r w:rsidRPr="002B0A1B">
        <w:rPr>
          <w:i/>
          <w:iCs/>
          <w:color w:val="000000"/>
          <w:sz w:val="28"/>
          <w:szCs w:val="28"/>
        </w:rPr>
        <w:t>ngày</w:t>
      </w:r>
      <w:proofErr w:type="spellEnd"/>
      <w:r w:rsidRPr="002B0A1B">
        <w:rPr>
          <w:i/>
          <w:iCs/>
          <w:color w:val="000000"/>
          <w:sz w:val="28"/>
          <w:szCs w:val="28"/>
        </w:rPr>
        <w:t xml:space="preserve"> 09 </w:t>
      </w:r>
      <w:proofErr w:type="spellStart"/>
      <w:r w:rsidRPr="002B0A1B">
        <w:rPr>
          <w:i/>
          <w:iCs/>
          <w:color w:val="000000"/>
          <w:sz w:val="28"/>
          <w:szCs w:val="28"/>
        </w:rPr>
        <w:t>tháng</w:t>
      </w:r>
      <w:proofErr w:type="spellEnd"/>
      <w:r w:rsidRPr="002B0A1B">
        <w:rPr>
          <w:i/>
          <w:iCs/>
          <w:color w:val="000000"/>
          <w:sz w:val="28"/>
          <w:szCs w:val="28"/>
        </w:rPr>
        <w:t xml:space="preserve"> 01 </w:t>
      </w:r>
      <w:proofErr w:type="spellStart"/>
      <w:r w:rsidRPr="002B0A1B">
        <w:rPr>
          <w:i/>
          <w:iCs/>
          <w:color w:val="000000"/>
          <w:sz w:val="28"/>
          <w:szCs w:val="28"/>
        </w:rPr>
        <w:t>năm</w:t>
      </w:r>
      <w:proofErr w:type="spellEnd"/>
      <w:r w:rsidRPr="002B0A1B">
        <w:rPr>
          <w:i/>
          <w:iCs/>
          <w:color w:val="000000"/>
          <w:sz w:val="28"/>
          <w:szCs w:val="28"/>
        </w:rPr>
        <w:t xml:space="preserve"> 2023;</w:t>
      </w:r>
    </w:p>
    <w:p w14:paraId="34FBE4E7" w14:textId="77777777" w:rsidR="0022260B" w:rsidRPr="002B0A1B" w:rsidRDefault="0022260B" w:rsidP="0022260B">
      <w:pPr>
        <w:shd w:val="clear" w:color="auto" w:fill="FFFFFF"/>
        <w:spacing w:before="120" w:after="120" w:line="360" w:lineRule="exact"/>
        <w:ind w:firstLine="567"/>
        <w:jc w:val="both"/>
        <w:rPr>
          <w:i/>
          <w:iCs/>
          <w:color w:val="000000"/>
          <w:sz w:val="28"/>
          <w:szCs w:val="28"/>
          <w14:ligatures w14:val="none"/>
        </w:rPr>
      </w:pPr>
      <w:proofErr w:type="spellStart"/>
      <w:r w:rsidRPr="002B0A1B">
        <w:rPr>
          <w:i/>
          <w:iCs/>
          <w:color w:val="000000"/>
          <w:sz w:val="28"/>
          <w:szCs w:val="28"/>
          <w14:ligatures w14:val="none"/>
        </w:rPr>
        <w:t>Căn</w:t>
      </w:r>
      <w:proofErr w:type="spellEnd"/>
      <w:r w:rsidRPr="002B0A1B">
        <w:rPr>
          <w:i/>
          <w:iCs/>
          <w:color w:val="000000"/>
          <w:sz w:val="28"/>
          <w:szCs w:val="28"/>
          <w14:ligatures w14:val="none"/>
        </w:rPr>
        <w:t xml:space="preserve"> </w:t>
      </w:r>
      <w:proofErr w:type="spellStart"/>
      <w:r w:rsidRPr="002B0A1B">
        <w:rPr>
          <w:i/>
          <w:iCs/>
          <w:color w:val="000000"/>
          <w:sz w:val="28"/>
          <w:szCs w:val="28"/>
          <w14:ligatures w14:val="none"/>
        </w:rPr>
        <w:t>cứ</w:t>
      </w:r>
      <w:proofErr w:type="spellEnd"/>
      <w:r w:rsidRPr="002B0A1B">
        <w:rPr>
          <w:i/>
          <w:iCs/>
          <w:color w:val="000000"/>
          <w:sz w:val="28"/>
          <w:szCs w:val="28"/>
          <w14:ligatures w14:val="none"/>
        </w:rPr>
        <w:t xml:space="preserve"> </w:t>
      </w:r>
      <w:proofErr w:type="spellStart"/>
      <w:r w:rsidRPr="002B0A1B">
        <w:rPr>
          <w:i/>
          <w:iCs/>
          <w:color w:val="000000"/>
          <w:sz w:val="28"/>
          <w:szCs w:val="28"/>
          <w14:ligatures w14:val="none"/>
        </w:rPr>
        <w:t>Nghị</w:t>
      </w:r>
      <w:proofErr w:type="spellEnd"/>
      <w:r w:rsidRPr="002B0A1B">
        <w:rPr>
          <w:i/>
          <w:iCs/>
          <w:color w:val="000000"/>
          <w:sz w:val="28"/>
          <w:szCs w:val="28"/>
          <w14:ligatures w14:val="none"/>
        </w:rPr>
        <w:t xml:space="preserve"> </w:t>
      </w:r>
      <w:proofErr w:type="spellStart"/>
      <w:r w:rsidRPr="002B0A1B">
        <w:rPr>
          <w:i/>
          <w:iCs/>
          <w:color w:val="000000"/>
          <w:sz w:val="28"/>
          <w:szCs w:val="28"/>
          <w14:ligatures w14:val="none"/>
        </w:rPr>
        <w:t>định</w:t>
      </w:r>
      <w:proofErr w:type="spellEnd"/>
      <w:r w:rsidRPr="002B0A1B">
        <w:rPr>
          <w:i/>
          <w:iCs/>
          <w:color w:val="000000"/>
          <w:sz w:val="28"/>
          <w:szCs w:val="28"/>
          <w14:ligatures w14:val="none"/>
        </w:rPr>
        <w:t xml:space="preserve"> </w:t>
      </w:r>
      <w:proofErr w:type="spellStart"/>
      <w:r w:rsidRPr="002B0A1B">
        <w:rPr>
          <w:i/>
          <w:iCs/>
          <w:color w:val="000000"/>
          <w:sz w:val="28"/>
          <w:szCs w:val="28"/>
          <w14:ligatures w14:val="none"/>
        </w:rPr>
        <w:t>số</w:t>
      </w:r>
      <w:proofErr w:type="spellEnd"/>
      <w:r w:rsidRPr="002B0A1B">
        <w:rPr>
          <w:i/>
          <w:iCs/>
          <w:color w:val="000000"/>
          <w:sz w:val="28"/>
          <w:szCs w:val="28"/>
          <w14:ligatures w14:val="none"/>
        </w:rPr>
        <w:t xml:space="preserve">         /2023/NĐ-CP </w:t>
      </w:r>
      <w:proofErr w:type="spellStart"/>
      <w:r w:rsidRPr="002B0A1B">
        <w:rPr>
          <w:i/>
          <w:iCs/>
          <w:color w:val="000000"/>
          <w:sz w:val="28"/>
          <w:szCs w:val="28"/>
          <w14:ligatures w14:val="none"/>
        </w:rPr>
        <w:t>ngày</w:t>
      </w:r>
      <w:proofErr w:type="spellEnd"/>
      <w:r w:rsidRPr="002B0A1B">
        <w:rPr>
          <w:i/>
          <w:iCs/>
          <w:color w:val="000000"/>
          <w:sz w:val="28"/>
          <w:szCs w:val="28"/>
          <w14:ligatures w14:val="none"/>
        </w:rPr>
        <w:t xml:space="preserve">        </w:t>
      </w:r>
      <w:proofErr w:type="spellStart"/>
      <w:r w:rsidRPr="002B0A1B">
        <w:rPr>
          <w:i/>
          <w:iCs/>
          <w:color w:val="000000"/>
          <w:sz w:val="28"/>
          <w:szCs w:val="28"/>
          <w14:ligatures w14:val="none"/>
        </w:rPr>
        <w:t>tháng</w:t>
      </w:r>
      <w:proofErr w:type="spellEnd"/>
      <w:r w:rsidRPr="002B0A1B">
        <w:rPr>
          <w:i/>
          <w:iCs/>
          <w:color w:val="000000"/>
          <w:sz w:val="28"/>
          <w:szCs w:val="28"/>
          <w14:ligatures w14:val="none"/>
        </w:rPr>
        <w:t xml:space="preserve"> 12 </w:t>
      </w:r>
      <w:proofErr w:type="spellStart"/>
      <w:r w:rsidRPr="002B0A1B">
        <w:rPr>
          <w:i/>
          <w:iCs/>
          <w:color w:val="000000"/>
          <w:sz w:val="28"/>
          <w:szCs w:val="28"/>
          <w14:ligatures w14:val="none"/>
        </w:rPr>
        <w:t>năm</w:t>
      </w:r>
      <w:proofErr w:type="spellEnd"/>
      <w:r w:rsidRPr="002B0A1B">
        <w:rPr>
          <w:i/>
          <w:iCs/>
          <w:color w:val="000000"/>
          <w:sz w:val="28"/>
          <w:szCs w:val="28"/>
          <w14:ligatures w14:val="none"/>
        </w:rPr>
        <w:t xml:space="preserve"> 2023 </w:t>
      </w:r>
      <w:proofErr w:type="spellStart"/>
      <w:r w:rsidRPr="002B0A1B">
        <w:rPr>
          <w:i/>
          <w:iCs/>
          <w:color w:val="000000"/>
          <w:sz w:val="28"/>
          <w:szCs w:val="28"/>
          <w14:ligatures w14:val="none"/>
        </w:rPr>
        <w:t>của</w:t>
      </w:r>
      <w:proofErr w:type="spellEnd"/>
      <w:r w:rsidRPr="002B0A1B">
        <w:rPr>
          <w:i/>
          <w:iCs/>
          <w:color w:val="000000"/>
          <w:sz w:val="28"/>
          <w:szCs w:val="28"/>
          <w14:ligatures w14:val="none"/>
        </w:rPr>
        <w:t xml:space="preserve"> </w:t>
      </w:r>
      <w:proofErr w:type="spellStart"/>
      <w:r w:rsidRPr="002B0A1B">
        <w:rPr>
          <w:i/>
          <w:iCs/>
          <w:color w:val="000000"/>
          <w:sz w:val="28"/>
          <w:szCs w:val="28"/>
          <w14:ligatures w14:val="none"/>
        </w:rPr>
        <w:t>Chính</w:t>
      </w:r>
      <w:proofErr w:type="spellEnd"/>
      <w:r w:rsidRPr="002B0A1B">
        <w:rPr>
          <w:i/>
          <w:iCs/>
          <w:color w:val="000000"/>
          <w:sz w:val="28"/>
          <w:szCs w:val="28"/>
          <w14:ligatures w14:val="none"/>
        </w:rPr>
        <w:t xml:space="preserve"> </w:t>
      </w:r>
      <w:proofErr w:type="spellStart"/>
      <w:r w:rsidRPr="002B0A1B">
        <w:rPr>
          <w:i/>
          <w:iCs/>
          <w:color w:val="000000"/>
          <w:sz w:val="28"/>
          <w:szCs w:val="28"/>
          <w14:ligatures w14:val="none"/>
        </w:rPr>
        <w:t>phủ</w:t>
      </w:r>
      <w:proofErr w:type="spellEnd"/>
      <w:r w:rsidRPr="002B0A1B">
        <w:rPr>
          <w:i/>
          <w:iCs/>
          <w:color w:val="000000"/>
          <w:sz w:val="28"/>
          <w:szCs w:val="28"/>
          <w14:ligatures w14:val="none"/>
        </w:rPr>
        <w:t xml:space="preserve"> </w:t>
      </w:r>
      <w:proofErr w:type="spellStart"/>
      <w:r w:rsidRPr="002B0A1B">
        <w:rPr>
          <w:i/>
          <w:iCs/>
          <w:color w:val="000000"/>
          <w:sz w:val="28"/>
          <w:szCs w:val="28"/>
          <w14:ligatures w14:val="none"/>
        </w:rPr>
        <w:t>quy</w:t>
      </w:r>
      <w:proofErr w:type="spellEnd"/>
      <w:r w:rsidRPr="002B0A1B">
        <w:rPr>
          <w:i/>
          <w:iCs/>
          <w:color w:val="000000"/>
          <w:sz w:val="28"/>
          <w:szCs w:val="28"/>
          <w14:ligatures w14:val="none"/>
        </w:rPr>
        <w:t xml:space="preserve"> </w:t>
      </w:r>
      <w:proofErr w:type="spellStart"/>
      <w:r w:rsidRPr="002B0A1B">
        <w:rPr>
          <w:i/>
          <w:iCs/>
          <w:color w:val="000000"/>
          <w:sz w:val="28"/>
          <w:szCs w:val="28"/>
          <w14:ligatures w14:val="none"/>
        </w:rPr>
        <w:t>định</w:t>
      </w:r>
      <w:proofErr w:type="spellEnd"/>
      <w:r w:rsidRPr="002B0A1B">
        <w:rPr>
          <w:i/>
          <w:iCs/>
          <w:color w:val="000000"/>
          <w:sz w:val="28"/>
          <w:szCs w:val="28"/>
          <w14:ligatures w14:val="none"/>
        </w:rPr>
        <w:t xml:space="preserve"> chi </w:t>
      </w:r>
      <w:proofErr w:type="spellStart"/>
      <w:r w:rsidRPr="002B0A1B">
        <w:rPr>
          <w:i/>
          <w:iCs/>
          <w:color w:val="000000"/>
          <w:sz w:val="28"/>
          <w:szCs w:val="28"/>
          <w14:ligatures w14:val="none"/>
        </w:rPr>
        <w:t>tiết</w:t>
      </w:r>
      <w:proofErr w:type="spellEnd"/>
      <w:r w:rsidRPr="002B0A1B">
        <w:rPr>
          <w:i/>
          <w:iCs/>
          <w:color w:val="000000"/>
          <w:sz w:val="28"/>
          <w:szCs w:val="28"/>
          <w14:ligatures w14:val="none"/>
        </w:rPr>
        <w:t xml:space="preserve"> </w:t>
      </w:r>
      <w:proofErr w:type="spellStart"/>
      <w:r w:rsidRPr="002B0A1B">
        <w:rPr>
          <w:i/>
          <w:iCs/>
          <w:color w:val="000000"/>
          <w:sz w:val="28"/>
          <w:szCs w:val="28"/>
          <w14:ligatures w14:val="none"/>
        </w:rPr>
        <w:t>một</w:t>
      </w:r>
      <w:proofErr w:type="spellEnd"/>
      <w:r w:rsidRPr="002B0A1B">
        <w:rPr>
          <w:i/>
          <w:iCs/>
          <w:color w:val="000000"/>
          <w:sz w:val="28"/>
          <w:szCs w:val="28"/>
          <w14:ligatures w14:val="none"/>
        </w:rPr>
        <w:t xml:space="preserve"> </w:t>
      </w:r>
      <w:proofErr w:type="spellStart"/>
      <w:r w:rsidRPr="002B0A1B">
        <w:rPr>
          <w:i/>
          <w:iCs/>
          <w:color w:val="000000"/>
          <w:sz w:val="28"/>
          <w:szCs w:val="28"/>
          <w14:ligatures w14:val="none"/>
        </w:rPr>
        <w:t>số</w:t>
      </w:r>
      <w:proofErr w:type="spellEnd"/>
      <w:r w:rsidRPr="002B0A1B">
        <w:rPr>
          <w:i/>
          <w:iCs/>
          <w:color w:val="000000"/>
          <w:sz w:val="28"/>
          <w:szCs w:val="28"/>
          <w14:ligatures w14:val="none"/>
        </w:rPr>
        <w:t xml:space="preserve"> </w:t>
      </w:r>
      <w:proofErr w:type="spellStart"/>
      <w:r w:rsidRPr="002B0A1B">
        <w:rPr>
          <w:i/>
          <w:iCs/>
          <w:color w:val="000000"/>
          <w:sz w:val="28"/>
          <w:szCs w:val="28"/>
          <w14:ligatures w14:val="none"/>
        </w:rPr>
        <w:t>điều</w:t>
      </w:r>
      <w:proofErr w:type="spellEnd"/>
      <w:r w:rsidRPr="002B0A1B">
        <w:rPr>
          <w:i/>
          <w:iCs/>
          <w:color w:val="000000"/>
          <w:sz w:val="28"/>
          <w:szCs w:val="28"/>
          <w14:ligatures w14:val="none"/>
        </w:rPr>
        <w:t xml:space="preserve"> </w:t>
      </w:r>
      <w:proofErr w:type="spellStart"/>
      <w:r w:rsidRPr="002B0A1B">
        <w:rPr>
          <w:i/>
          <w:iCs/>
          <w:color w:val="000000"/>
          <w:sz w:val="28"/>
          <w:szCs w:val="28"/>
          <w14:ligatures w14:val="none"/>
        </w:rPr>
        <w:t>của</w:t>
      </w:r>
      <w:proofErr w:type="spellEnd"/>
      <w:r w:rsidRPr="002B0A1B">
        <w:rPr>
          <w:i/>
          <w:iCs/>
          <w:color w:val="000000"/>
          <w:sz w:val="28"/>
          <w:szCs w:val="28"/>
          <w14:ligatures w14:val="none"/>
        </w:rPr>
        <w:t xml:space="preserve"> </w:t>
      </w:r>
      <w:proofErr w:type="spellStart"/>
      <w:r w:rsidRPr="002B0A1B">
        <w:rPr>
          <w:i/>
          <w:iCs/>
          <w:color w:val="000000"/>
          <w:sz w:val="28"/>
          <w:szCs w:val="28"/>
          <w14:ligatures w14:val="none"/>
        </w:rPr>
        <w:t>Luật</w:t>
      </w:r>
      <w:proofErr w:type="spellEnd"/>
      <w:r w:rsidRPr="002B0A1B">
        <w:rPr>
          <w:i/>
          <w:iCs/>
          <w:color w:val="000000"/>
          <w:sz w:val="28"/>
          <w:szCs w:val="28"/>
          <w14:ligatures w14:val="none"/>
        </w:rPr>
        <w:t xml:space="preserve"> </w:t>
      </w:r>
      <w:proofErr w:type="spellStart"/>
      <w:r w:rsidRPr="002B0A1B">
        <w:rPr>
          <w:i/>
          <w:iCs/>
          <w:color w:val="000000"/>
          <w:sz w:val="28"/>
          <w:szCs w:val="28"/>
          <w14:ligatures w14:val="none"/>
        </w:rPr>
        <w:t>Khám</w:t>
      </w:r>
      <w:proofErr w:type="spellEnd"/>
      <w:r w:rsidRPr="002B0A1B">
        <w:rPr>
          <w:i/>
          <w:iCs/>
          <w:color w:val="000000"/>
          <w:sz w:val="28"/>
          <w:szCs w:val="28"/>
          <w14:ligatures w14:val="none"/>
        </w:rPr>
        <w:t xml:space="preserve"> </w:t>
      </w:r>
      <w:proofErr w:type="spellStart"/>
      <w:r w:rsidRPr="002B0A1B">
        <w:rPr>
          <w:i/>
          <w:iCs/>
          <w:color w:val="000000"/>
          <w:sz w:val="28"/>
          <w:szCs w:val="28"/>
          <w14:ligatures w14:val="none"/>
        </w:rPr>
        <w:t>bệnh</w:t>
      </w:r>
      <w:proofErr w:type="spellEnd"/>
      <w:r w:rsidRPr="002B0A1B">
        <w:rPr>
          <w:i/>
          <w:iCs/>
          <w:color w:val="000000"/>
          <w:sz w:val="28"/>
          <w:szCs w:val="28"/>
          <w14:ligatures w14:val="none"/>
        </w:rPr>
        <w:t xml:space="preserve">, </w:t>
      </w:r>
      <w:proofErr w:type="spellStart"/>
      <w:r w:rsidRPr="002B0A1B">
        <w:rPr>
          <w:i/>
          <w:iCs/>
          <w:color w:val="000000"/>
          <w:sz w:val="28"/>
          <w:szCs w:val="28"/>
          <w14:ligatures w14:val="none"/>
        </w:rPr>
        <w:t>chữa</w:t>
      </w:r>
      <w:proofErr w:type="spellEnd"/>
      <w:r w:rsidRPr="002B0A1B">
        <w:rPr>
          <w:i/>
          <w:iCs/>
          <w:color w:val="000000"/>
          <w:sz w:val="28"/>
          <w:szCs w:val="28"/>
          <w14:ligatures w14:val="none"/>
        </w:rPr>
        <w:t xml:space="preserve"> </w:t>
      </w:r>
      <w:proofErr w:type="spellStart"/>
      <w:r w:rsidRPr="002B0A1B">
        <w:rPr>
          <w:i/>
          <w:iCs/>
          <w:color w:val="000000"/>
          <w:sz w:val="28"/>
          <w:szCs w:val="28"/>
          <w14:ligatures w14:val="none"/>
        </w:rPr>
        <w:t>bệnh</w:t>
      </w:r>
      <w:proofErr w:type="spellEnd"/>
      <w:r w:rsidRPr="002B0A1B">
        <w:rPr>
          <w:i/>
          <w:iCs/>
          <w:color w:val="000000"/>
          <w:sz w:val="28"/>
          <w:szCs w:val="28"/>
          <w14:ligatures w14:val="none"/>
        </w:rPr>
        <w:t>;</w:t>
      </w:r>
    </w:p>
    <w:p w14:paraId="59A5B7D1" w14:textId="77777777" w:rsidR="0022260B" w:rsidRPr="0022260B" w:rsidRDefault="0022260B" w:rsidP="0022260B">
      <w:pPr>
        <w:spacing w:before="120"/>
        <w:ind w:firstLine="567"/>
        <w:jc w:val="both"/>
        <w:rPr>
          <w:b/>
          <w:bCs/>
          <w:i/>
          <w:iCs/>
          <w:sz w:val="28"/>
          <w:szCs w:val="28"/>
          <w:lang w:val="es-ES"/>
        </w:rPr>
      </w:pPr>
      <w:proofErr w:type="spellStart"/>
      <w:r w:rsidRPr="002B0A1B">
        <w:rPr>
          <w:i/>
          <w:iCs/>
          <w:sz w:val="28"/>
          <w:szCs w:val="28"/>
          <w:lang w:val="es-ES"/>
        </w:rPr>
        <w:t>Xét</w:t>
      </w:r>
      <w:proofErr w:type="spellEnd"/>
      <w:r w:rsidRPr="002B0A1B">
        <w:rPr>
          <w:i/>
          <w:iCs/>
          <w:sz w:val="28"/>
          <w:szCs w:val="28"/>
          <w:lang w:val="es-ES"/>
        </w:rPr>
        <w:t xml:space="preserve"> </w:t>
      </w:r>
      <w:proofErr w:type="spellStart"/>
      <w:r w:rsidRPr="002B0A1B">
        <w:rPr>
          <w:i/>
          <w:iCs/>
          <w:sz w:val="28"/>
          <w:szCs w:val="28"/>
          <w:lang w:val="es-ES"/>
        </w:rPr>
        <w:t>đề</w:t>
      </w:r>
      <w:proofErr w:type="spellEnd"/>
      <w:r w:rsidRPr="002B0A1B">
        <w:rPr>
          <w:i/>
          <w:iCs/>
          <w:sz w:val="28"/>
          <w:szCs w:val="28"/>
          <w:lang w:val="es-ES"/>
        </w:rPr>
        <w:t xml:space="preserve"> </w:t>
      </w:r>
      <w:proofErr w:type="spellStart"/>
      <w:r w:rsidRPr="002B0A1B">
        <w:rPr>
          <w:i/>
          <w:iCs/>
          <w:sz w:val="28"/>
          <w:szCs w:val="28"/>
          <w:lang w:val="es-ES"/>
        </w:rPr>
        <w:t>nghị</w:t>
      </w:r>
      <w:proofErr w:type="spellEnd"/>
      <w:r w:rsidRPr="002B0A1B">
        <w:rPr>
          <w:i/>
          <w:iCs/>
          <w:sz w:val="28"/>
          <w:szCs w:val="28"/>
          <w:lang w:val="es-ES"/>
        </w:rPr>
        <w:t xml:space="preserve"> </w:t>
      </w:r>
      <w:proofErr w:type="spellStart"/>
      <w:r w:rsidRPr="002B0A1B">
        <w:rPr>
          <w:i/>
          <w:iCs/>
          <w:sz w:val="28"/>
          <w:szCs w:val="28"/>
          <w:lang w:val="es-ES"/>
        </w:rPr>
        <w:t>của</w:t>
      </w:r>
      <w:proofErr w:type="spellEnd"/>
      <w:r w:rsidRPr="002B0A1B">
        <w:rPr>
          <w:i/>
          <w:iCs/>
          <w:sz w:val="28"/>
          <w:szCs w:val="28"/>
          <w:lang w:val="es-ES"/>
        </w:rPr>
        <w:t xml:space="preserve"> ………</w:t>
      </w:r>
      <w:r w:rsidRPr="002B0A1B">
        <w:rPr>
          <w:rStyle w:val="FootnoteReference"/>
          <w:i/>
          <w:iCs/>
          <w:sz w:val="28"/>
          <w:szCs w:val="28"/>
        </w:rPr>
        <w:footnoteReference w:id="126"/>
      </w:r>
      <w:r w:rsidRPr="002B0A1B">
        <w:rPr>
          <w:i/>
          <w:iCs/>
          <w:sz w:val="28"/>
          <w:szCs w:val="28"/>
          <w:lang w:val="es-ES"/>
        </w:rPr>
        <w:t xml:space="preserve">…………,                                                            </w:t>
      </w:r>
    </w:p>
    <w:p w14:paraId="4589C111" w14:textId="77777777" w:rsidR="0022260B" w:rsidRPr="004139F4" w:rsidRDefault="0022260B" w:rsidP="00997A0D">
      <w:pPr>
        <w:spacing w:before="120"/>
        <w:ind w:firstLine="567"/>
        <w:jc w:val="both"/>
        <w:rPr>
          <w:i/>
          <w:iCs/>
          <w:sz w:val="16"/>
          <w:lang w:val="es-ES"/>
        </w:rPr>
      </w:pPr>
    </w:p>
    <w:p w14:paraId="50C0717B" w14:textId="77777777" w:rsidR="0022260B" w:rsidRPr="002B0A1B" w:rsidRDefault="0022260B" w:rsidP="0022260B">
      <w:pPr>
        <w:spacing w:line="340" w:lineRule="exact"/>
        <w:jc w:val="center"/>
        <w:rPr>
          <w:b/>
          <w:bCs/>
          <w:sz w:val="28"/>
          <w:szCs w:val="28"/>
          <w:lang w:val="es-ES"/>
        </w:rPr>
      </w:pPr>
      <w:r w:rsidRPr="002B0A1B">
        <w:rPr>
          <w:b/>
          <w:bCs/>
          <w:sz w:val="28"/>
          <w:szCs w:val="28"/>
          <w:lang w:val="es-ES"/>
        </w:rPr>
        <w:t>CHỨNG NHẬN</w:t>
      </w:r>
    </w:p>
    <w:p w14:paraId="01CE6064" w14:textId="77777777" w:rsidR="0022260B" w:rsidRPr="002B0A1B" w:rsidRDefault="0022260B" w:rsidP="0022260B">
      <w:pPr>
        <w:spacing w:line="340" w:lineRule="exact"/>
        <w:ind w:right="-190"/>
        <w:jc w:val="center"/>
        <w:rPr>
          <w:sz w:val="28"/>
          <w:szCs w:val="28"/>
          <w:lang w:val="es-ES"/>
        </w:rPr>
      </w:pPr>
    </w:p>
    <w:p w14:paraId="65549499" w14:textId="7D8C13AF" w:rsidR="0022260B" w:rsidRPr="002B0A1B" w:rsidRDefault="0022260B" w:rsidP="0022260B">
      <w:pPr>
        <w:tabs>
          <w:tab w:val="left" w:leader="dot" w:pos="9214"/>
        </w:tabs>
        <w:spacing w:before="120"/>
        <w:ind w:firstLine="567"/>
        <w:jc w:val="both"/>
        <w:rPr>
          <w:i/>
          <w:iCs/>
          <w:sz w:val="28"/>
          <w:szCs w:val="28"/>
          <w:lang w:val="es-ES"/>
        </w:rPr>
      </w:pPr>
      <w:proofErr w:type="spellStart"/>
      <w:r w:rsidRPr="002B0A1B">
        <w:rPr>
          <w:sz w:val="28"/>
          <w:szCs w:val="28"/>
          <w:lang w:val="es-ES"/>
        </w:rPr>
        <w:t>Tên</w:t>
      </w:r>
      <w:proofErr w:type="spellEnd"/>
      <w:r w:rsidRPr="002B0A1B">
        <w:rPr>
          <w:sz w:val="28"/>
          <w:szCs w:val="28"/>
          <w:lang w:val="es-ES"/>
        </w:rPr>
        <w:t xml:space="preserve"> cơ sở:  </w:t>
      </w:r>
      <w:r w:rsidRPr="002B0A1B">
        <w:rPr>
          <w:rStyle w:val="FootnoteReference"/>
          <w:sz w:val="28"/>
          <w:szCs w:val="28"/>
        </w:rPr>
        <w:footnoteReference w:id="127"/>
      </w:r>
      <w:r w:rsidRPr="002B0A1B">
        <w:rPr>
          <w:sz w:val="28"/>
          <w:szCs w:val="28"/>
          <w:lang w:val="es-ES"/>
        </w:rPr>
        <w:t>………….</w:t>
      </w:r>
      <w:r w:rsidRPr="002B0A1B">
        <w:rPr>
          <w:i/>
          <w:iCs/>
          <w:sz w:val="28"/>
          <w:szCs w:val="28"/>
          <w:lang w:val="es-ES"/>
        </w:rPr>
        <w:t>...............................................................................</w:t>
      </w:r>
    </w:p>
    <w:p w14:paraId="78D59B3B" w14:textId="7B2E6226" w:rsidR="0022260B" w:rsidRPr="002B0A1B" w:rsidRDefault="0022260B" w:rsidP="0022260B">
      <w:pPr>
        <w:tabs>
          <w:tab w:val="left" w:pos="7938"/>
        </w:tabs>
        <w:spacing w:before="120"/>
        <w:ind w:firstLine="567"/>
        <w:jc w:val="both"/>
        <w:rPr>
          <w:sz w:val="28"/>
          <w:szCs w:val="28"/>
          <w:lang w:val="es-ES"/>
        </w:rPr>
      </w:pPr>
      <w:proofErr w:type="spellStart"/>
      <w:r w:rsidRPr="002B0A1B">
        <w:rPr>
          <w:sz w:val="28"/>
          <w:szCs w:val="28"/>
          <w:lang w:val="es-ES"/>
        </w:rPr>
        <w:t>Địa</w:t>
      </w:r>
      <w:proofErr w:type="spellEnd"/>
      <w:r w:rsidRPr="002B0A1B">
        <w:rPr>
          <w:sz w:val="28"/>
          <w:szCs w:val="28"/>
          <w:lang w:val="es-ES"/>
        </w:rPr>
        <w:t xml:space="preserve"> </w:t>
      </w:r>
      <w:proofErr w:type="spellStart"/>
      <w:r w:rsidRPr="002B0A1B">
        <w:rPr>
          <w:sz w:val="28"/>
          <w:szCs w:val="28"/>
          <w:lang w:val="es-ES"/>
        </w:rPr>
        <w:t>chỉ</w:t>
      </w:r>
      <w:proofErr w:type="spellEnd"/>
      <w:r w:rsidRPr="002B0A1B">
        <w:rPr>
          <w:sz w:val="28"/>
          <w:szCs w:val="28"/>
          <w:lang w:val="es-ES"/>
        </w:rPr>
        <w:t xml:space="preserve">: </w:t>
      </w:r>
      <w:r w:rsidRPr="002B0A1B">
        <w:rPr>
          <w:rStyle w:val="FootnoteReference"/>
          <w:sz w:val="28"/>
          <w:szCs w:val="28"/>
        </w:rPr>
        <w:footnoteReference w:id="128"/>
      </w:r>
      <w:r w:rsidRPr="002B0A1B">
        <w:rPr>
          <w:sz w:val="28"/>
          <w:szCs w:val="28"/>
          <w:lang w:val="es-ES"/>
        </w:rPr>
        <w:t xml:space="preserve"> ………………</w:t>
      </w:r>
      <w:proofErr w:type="gramStart"/>
      <w:r w:rsidR="004139F4" w:rsidRPr="002B0A1B">
        <w:rPr>
          <w:sz w:val="28"/>
          <w:szCs w:val="28"/>
          <w:lang w:val="es-ES"/>
        </w:rPr>
        <w:t>…….</w:t>
      </w:r>
      <w:proofErr w:type="gramEnd"/>
      <w:r w:rsidRPr="002B0A1B">
        <w:rPr>
          <w:sz w:val="28"/>
          <w:szCs w:val="28"/>
          <w:lang w:val="es-ES"/>
        </w:rPr>
        <w:t>………………………………..................</w:t>
      </w:r>
    </w:p>
    <w:p w14:paraId="35B11B9F" w14:textId="2CB45C72" w:rsidR="0022260B" w:rsidRPr="002B0A1B" w:rsidRDefault="0022260B" w:rsidP="0022260B">
      <w:pPr>
        <w:tabs>
          <w:tab w:val="left" w:pos="7938"/>
        </w:tabs>
        <w:spacing w:before="120"/>
        <w:ind w:firstLine="567"/>
        <w:jc w:val="both"/>
        <w:rPr>
          <w:sz w:val="28"/>
          <w:szCs w:val="28"/>
          <w:lang w:val="es-ES"/>
        </w:rPr>
      </w:pPr>
      <w:proofErr w:type="spellStart"/>
      <w:r w:rsidRPr="002B0A1B">
        <w:rPr>
          <w:sz w:val="28"/>
          <w:szCs w:val="28"/>
          <w:lang w:val="es-ES"/>
        </w:rPr>
        <w:t>Đủ</w:t>
      </w:r>
      <w:proofErr w:type="spellEnd"/>
      <w:r w:rsidRPr="002B0A1B">
        <w:rPr>
          <w:sz w:val="28"/>
          <w:szCs w:val="28"/>
          <w:lang w:val="es-ES"/>
        </w:rPr>
        <w:t xml:space="preserve"> </w:t>
      </w:r>
      <w:proofErr w:type="spellStart"/>
      <w:r w:rsidRPr="002B0A1B">
        <w:rPr>
          <w:sz w:val="28"/>
          <w:szCs w:val="28"/>
          <w:lang w:val="es-ES"/>
        </w:rPr>
        <w:t>điều</w:t>
      </w:r>
      <w:proofErr w:type="spellEnd"/>
      <w:r w:rsidRPr="002B0A1B">
        <w:rPr>
          <w:sz w:val="28"/>
          <w:szCs w:val="28"/>
          <w:lang w:val="es-ES"/>
        </w:rPr>
        <w:t xml:space="preserve"> </w:t>
      </w:r>
      <w:proofErr w:type="spellStart"/>
      <w:r w:rsidRPr="002B0A1B">
        <w:rPr>
          <w:sz w:val="28"/>
          <w:szCs w:val="28"/>
          <w:lang w:val="es-ES"/>
        </w:rPr>
        <w:t>kiện</w:t>
      </w:r>
      <w:proofErr w:type="spellEnd"/>
      <w:r w:rsidRPr="002B0A1B">
        <w:rPr>
          <w:sz w:val="28"/>
          <w:szCs w:val="28"/>
          <w:lang w:val="es-ES"/>
        </w:rPr>
        <w:t xml:space="preserve"> </w:t>
      </w:r>
      <w:proofErr w:type="spellStart"/>
      <w:r w:rsidRPr="002B0A1B">
        <w:rPr>
          <w:sz w:val="28"/>
          <w:szCs w:val="28"/>
          <w:lang w:val="es-ES"/>
        </w:rPr>
        <w:t>kiểm</w:t>
      </w:r>
      <w:proofErr w:type="spellEnd"/>
      <w:r w:rsidRPr="002B0A1B">
        <w:rPr>
          <w:sz w:val="28"/>
          <w:szCs w:val="28"/>
          <w:lang w:val="es-ES"/>
        </w:rPr>
        <w:t xml:space="preserve"> </w:t>
      </w:r>
      <w:proofErr w:type="spellStart"/>
      <w:r w:rsidRPr="002B0A1B">
        <w:rPr>
          <w:sz w:val="28"/>
          <w:szCs w:val="28"/>
          <w:lang w:val="es-ES"/>
        </w:rPr>
        <w:t>tra</w:t>
      </w:r>
      <w:proofErr w:type="spellEnd"/>
      <w:r w:rsidRPr="002B0A1B">
        <w:rPr>
          <w:sz w:val="28"/>
          <w:szCs w:val="28"/>
          <w:lang w:val="es-ES"/>
        </w:rPr>
        <w:t xml:space="preserve"> </w:t>
      </w:r>
      <w:proofErr w:type="spellStart"/>
      <w:r w:rsidRPr="002B0A1B">
        <w:rPr>
          <w:sz w:val="28"/>
          <w:szCs w:val="28"/>
          <w:lang w:val="es-ES"/>
        </w:rPr>
        <w:t>và</w:t>
      </w:r>
      <w:proofErr w:type="spellEnd"/>
      <w:r w:rsidRPr="002B0A1B">
        <w:rPr>
          <w:sz w:val="28"/>
          <w:szCs w:val="28"/>
          <w:lang w:val="es-ES"/>
        </w:rPr>
        <w:t xml:space="preserve"> </w:t>
      </w:r>
      <w:proofErr w:type="spellStart"/>
      <w:r w:rsidRPr="002B0A1B">
        <w:rPr>
          <w:sz w:val="28"/>
          <w:szCs w:val="28"/>
          <w:lang w:val="es-ES"/>
        </w:rPr>
        <w:t>công</w:t>
      </w:r>
      <w:proofErr w:type="spellEnd"/>
      <w:r w:rsidRPr="002B0A1B">
        <w:rPr>
          <w:sz w:val="28"/>
          <w:szCs w:val="28"/>
          <w:lang w:val="es-ES"/>
        </w:rPr>
        <w:t xml:space="preserve"> </w:t>
      </w:r>
      <w:proofErr w:type="spellStart"/>
      <w:r w:rsidRPr="002B0A1B">
        <w:rPr>
          <w:sz w:val="28"/>
          <w:szCs w:val="28"/>
          <w:lang w:val="es-ES"/>
        </w:rPr>
        <w:t>nhận</w:t>
      </w:r>
      <w:proofErr w:type="spellEnd"/>
      <w:r w:rsidRPr="002B0A1B">
        <w:rPr>
          <w:sz w:val="28"/>
          <w:szCs w:val="28"/>
          <w:lang w:val="es-ES"/>
        </w:rPr>
        <w:t xml:space="preserve"> </w:t>
      </w:r>
      <w:proofErr w:type="spellStart"/>
      <w:r w:rsidRPr="002B0A1B">
        <w:rPr>
          <w:sz w:val="28"/>
          <w:szCs w:val="28"/>
          <w:lang w:val="es-ES"/>
        </w:rPr>
        <w:t>ngôn</w:t>
      </w:r>
      <w:proofErr w:type="spellEnd"/>
      <w:r w:rsidRPr="002B0A1B">
        <w:rPr>
          <w:sz w:val="28"/>
          <w:szCs w:val="28"/>
          <w:lang w:val="es-ES"/>
        </w:rPr>
        <w:t xml:space="preserve"> </w:t>
      </w:r>
      <w:proofErr w:type="spellStart"/>
      <w:r w:rsidRPr="002B0A1B">
        <w:rPr>
          <w:sz w:val="28"/>
          <w:szCs w:val="28"/>
          <w:lang w:val="es-ES"/>
        </w:rPr>
        <w:t>ngữ</w:t>
      </w:r>
      <w:proofErr w:type="spellEnd"/>
      <w:r w:rsidRPr="002B0A1B">
        <w:rPr>
          <w:sz w:val="28"/>
          <w:szCs w:val="28"/>
          <w:lang w:val="es-ES"/>
        </w:rPr>
        <w:t xml:space="preserve"> </w:t>
      </w:r>
      <w:proofErr w:type="spellStart"/>
      <w:r w:rsidRPr="002B0A1B">
        <w:rPr>
          <w:sz w:val="28"/>
          <w:szCs w:val="28"/>
          <w:lang w:val="es-ES"/>
        </w:rPr>
        <w:t>trong</w:t>
      </w:r>
      <w:proofErr w:type="spellEnd"/>
      <w:r w:rsidRPr="002B0A1B">
        <w:rPr>
          <w:sz w:val="28"/>
          <w:szCs w:val="28"/>
          <w:lang w:val="es-ES"/>
        </w:rPr>
        <w:t xml:space="preserve"> </w:t>
      </w:r>
      <w:proofErr w:type="spellStart"/>
      <w:r w:rsidRPr="002B0A1B">
        <w:rPr>
          <w:sz w:val="28"/>
          <w:szCs w:val="28"/>
          <w:lang w:val="es-ES"/>
        </w:rPr>
        <w:t>khám</w:t>
      </w:r>
      <w:proofErr w:type="spellEnd"/>
      <w:r w:rsidRPr="002B0A1B">
        <w:rPr>
          <w:sz w:val="28"/>
          <w:szCs w:val="28"/>
          <w:lang w:val="es-ES"/>
        </w:rPr>
        <w:t xml:space="preserve"> </w:t>
      </w:r>
      <w:proofErr w:type="spellStart"/>
      <w:r w:rsidRPr="002B0A1B">
        <w:rPr>
          <w:sz w:val="28"/>
          <w:szCs w:val="28"/>
          <w:lang w:val="es-ES"/>
        </w:rPr>
        <w:t>bệnh</w:t>
      </w:r>
      <w:proofErr w:type="spellEnd"/>
      <w:r w:rsidRPr="002B0A1B">
        <w:rPr>
          <w:sz w:val="28"/>
          <w:szCs w:val="28"/>
          <w:lang w:val="es-ES"/>
        </w:rPr>
        <w:t xml:space="preserve">, </w:t>
      </w:r>
      <w:proofErr w:type="spellStart"/>
      <w:r w:rsidRPr="002B0A1B">
        <w:rPr>
          <w:sz w:val="28"/>
          <w:szCs w:val="28"/>
          <w:lang w:val="es-ES"/>
        </w:rPr>
        <w:t>chữa</w:t>
      </w:r>
      <w:proofErr w:type="spellEnd"/>
      <w:r w:rsidRPr="002B0A1B">
        <w:rPr>
          <w:sz w:val="28"/>
          <w:szCs w:val="28"/>
          <w:lang w:val="es-ES"/>
        </w:rPr>
        <w:t xml:space="preserve"> </w:t>
      </w:r>
      <w:proofErr w:type="spellStart"/>
      <w:proofErr w:type="gramStart"/>
      <w:r w:rsidRPr="002B0A1B">
        <w:rPr>
          <w:sz w:val="28"/>
          <w:szCs w:val="28"/>
          <w:lang w:val="es-ES"/>
        </w:rPr>
        <w:t>bệnh</w:t>
      </w:r>
      <w:proofErr w:type="spellEnd"/>
      <w:r w:rsidRPr="002B0A1B">
        <w:rPr>
          <w:sz w:val="28"/>
          <w:szCs w:val="28"/>
          <w:lang w:val="es-ES"/>
        </w:rPr>
        <w:t>:…</w:t>
      </w:r>
      <w:proofErr w:type="gramEnd"/>
      <w:r w:rsidRPr="002B0A1B">
        <w:rPr>
          <w:sz w:val="28"/>
          <w:szCs w:val="28"/>
          <w:lang w:val="es-ES"/>
        </w:rPr>
        <w:t>…</w:t>
      </w:r>
      <w:r w:rsidRPr="002B0A1B">
        <w:rPr>
          <w:rStyle w:val="FootnoteReference"/>
          <w:sz w:val="28"/>
          <w:szCs w:val="28"/>
          <w:lang w:val="es-ES"/>
        </w:rPr>
        <w:footnoteReference w:id="129"/>
      </w:r>
      <w:r w:rsidRPr="002B0A1B">
        <w:rPr>
          <w:sz w:val="28"/>
          <w:szCs w:val="28"/>
          <w:lang w:val="es-ES"/>
        </w:rPr>
        <w:t xml:space="preserve">……………………………………………………………….…    </w:t>
      </w:r>
    </w:p>
    <w:p w14:paraId="667D7FE5" w14:textId="77777777" w:rsidR="0022260B" w:rsidRPr="00D650B5" w:rsidRDefault="0022260B" w:rsidP="0022260B">
      <w:pPr>
        <w:tabs>
          <w:tab w:val="left" w:pos="7938"/>
        </w:tabs>
        <w:spacing w:line="340" w:lineRule="exact"/>
        <w:jc w:val="both"/>
        <w:rPr>
          <w:lang w:val="es-ES"/>
        </w:rPr>
      </w:pPr>
    </w:p>
    <w:p w14:paraId="5C04C39A" w14:textId="69A67921" w:rsidR="0022260B" w:rsidRPr="004139F4" w:rsidRDefault="0022260B" w:rsidP="004139F4">
      <w:pPr>
        <w:tabs>
          <w:tab w:val="left" w:pos="7938"/>
        </w:tabs>
        <w:ind w:left="4320"/>
        <w:jc w:val="center"/>
        <w:rPr>
          <w:i/>
          <w:sz w:val="28"/>
          <w:lang w:val="es-ES"/>
        </w:rPr>
      </w:pPr>
      <w:proofErr w:type="spellStart"/>
      <w:r w:rsidRPr="004139F4">
        <w:rPr>
          <w:i/>
          <w:iCs/>
          <w:sz w:val="28"/>
          <w:lang w:val="es-ES"/>
        </w:rPr>
        <w:t>Hà</w:t>
      </w:r>
      <w:proofErr w:type="spellEnd"/>
      <w:r w:rsidRPr="004139F4">
        <w:rPr>
          <w:i/>
          <w:iCs/>
          <w:sz w:val="28"/>
          <w:lang w:val="es-ES"/>
        </w:rPr>
        <w:t xml:space="preserve"> </w:t>
      </w:r>
      <w:proofErr w:type="spellStart"/>
      <w:r w:rsidRPr="004139F4">
        <w:rPr>
          <w:i/>
          <w:iCs/>
          <w:sz w:val="28"/>
          <w:lang w:val="es-ES"/>
        </w:rPr>
        <w:t>Nội</w:t>
      </w:r>
      <w:proofErr w:type="spellEnd"/>
      <w:r w:rsidRPr="004139F4">
        <w:rPr>
          <w:i/>
          <w:iCs/>
          <w:sz w:val="28"/>
          <w:lang w:val="es-ES"/>
        </w:rPr>
        <w:t xml:space="preserve">, </w:t>
      </w:r>
      <w:proofErr w:type="spellStart"/>
      <w:r w:rsidRPr="004139F4">
        <w:rPr>
          <w:i/>
          <w:iCs/>
          <w:sz w:val="28"/>
          <w:lang w:val="es-ES"/>
        </w:rPr>
        <w:t>ngày</w:t>
      </w:r>
      <w:proofErr w:type="spellEnd"/>
      <w:r w:rsidRPr="004139F4">
        <w:rPr>
          <w:i/>
          <w:iCs/>
          <w:sz w:val="28"/>
          <w:lang w:val="es-ES"/>
        </w:rPr>
        <w:t>…</w:t>
      </w:r>
      <w:proofErr w:type="spellStart"/>
      <w:r w:rsidRPr="004139F4">
        <w:rPr>
          <w:i/>
          <w:iCs/>
          <w:sz w:val="28"/>
          <w:lang w:val="es-ES"/>
        </w:rPr>
        <w:t>tháng</w:t>
      </w:r>
      <w:proofErr w:type="spellEnd"/>
      <w:r w:rsidRPr="004139F4">
        <w:rPr>
          <w:i/>
          <w:iCs/>
          <w:sz w:val="28"/>
          <w:lang w:val="es-ES"/>
        </w:rPr>
        <w:t xml:space="preserve">…… </w:t>
      </w:r>
      <w:proofErr w:type="spellStart"/>
      <w:r w:rsidRPr="004139F4">
        <w:rPr>
          <w:i/>
          <w:iCs/>
          <w:sz w:val="28"/>
          <w:lang w:val="es-ES"/>
        </w:rPr>
        <w:t>năm</w:t>
      </w:r>
      <w:proofErr w:type="spellEnd"/>
      <w:r w:rsidRPr="004139F4">
        <w:rPr>
          <w:i/>
          <w:iCs/>
          <w:sz w:val="28"/>
          <w:lang w:val="es-ES"/>
        </w:rPr>
        <w:t xml:space="preserve"> ….</w:t>
      </w:r>
    </w:p>
    <w:p w14:paraId="3DD0E288" w14:textId="56497863" w:rsidR="0022260B" w:rsidRPr="004139F4" w:rsidRDefault="0022260B" w:rsidP="004139F4">
      <w:pPr>
        <w:ind w:left="4320"/>
        <w:jc w:val="center"/>
        <w:rPr>
          <w:b/>
          <w:bCs/>
          <w:sz w:val="28"/>
          <w:lang w:val="es-ES"/>
        </w:rPr>
      </w:pPr>
      <w:r w:rsidRPr="004139F4">
        <w:rPr>
          <w:b/>
          <w:bCs/>
          <w:sz w:val="28"/>
          <w:lang w:val="es-ES"/>
        </w:rPr>
        <w:t>………</w:t>
      </w:r>
      <w:r w:rsidRPr="004139F4">
        <w:rPr>
          <w:rStyle w:val="FootnoteReference"/>
          <w:bCs/>
          <w:sz w:val="28"/>
          <w:lang w:val="es-ES"/>
        </w:rPr>
        <w:footnoteReference w:id="130"/>
      </w:r>
      <w:r w:rsidRPr="004139F4">
        <w:rPr>
          <w:b/>
          <w:bCs/>
          <w:sz w:val="28"/>
          <w:lang w:val="es-ES"/>
        </w:rPr>
        <w:t>……</w:t>
      </w:r>
    </w:p>
    <w:p w14:paraId="118F515A" w14:textId="77777777" w:rsidR="0022260B" w:rsidRPr="004139F4" w:rsidRDefault="0022260B" w:rsidP="004139F4">
      <w:pPr>
        <w:tabs>
          <w:tab w:val="left" w:pos="900"/>
        </w:tabs>
        <w:ind w:left="4320"/>
        <w:jc w:val="center"/>
        <w:rPr>
          <w:i/>
          <w:sz w:val="28"/>
          <w:lang w:val="vi-VN"/>
        </w:rPr>
      </w:pPr>
      <w:r w:rsidRPr="004139F4">
        <w:rPr>
          <w:i/>
          <w:iCs/>
          <w:sz w:val="28"/>
          <w:lang w:val="es-ES"/>
        </w:rPr>
        <w:t>(</w:t>
      </w:r>
      <w:proofErr w:type="spellStart"/>
      <w:r w:rsidRPr="004139F4">
        <w:rPr>
          <w:i/>
          <w:iCs/>
          <w:sz w:val="28"/>
          <w:lang w:val="es-ES"/>
        </w:rPr>
        <w:t>Ký</w:t>
      </w:r>
      <w:proofErr w:type="spellEnd"/>
      <w:r w:rsidRPr="004139F4">
        <w:rPr>
          <w:i/>
          <w:iCs/>
          <w:sz w:val="28"/>
          <w:lang w:val="es-ES"/>
        </w:rPr>
        <w:t xml:space="preserve"> </w:t>
      </w:r>
      <w:proofErr w:type="spellStart"/>
      <w:r w:rsidRPr="004139F4">
        <w:rPr>
          <w:i/>
          <w:iCs/>
          <w:sz w:val="28"/>
          <w:lang w:val="es-ES"/>
        </w:rPr>
        <w:t>ghi</w:t>
      </w:r>
      <w:proofErr w:type="spellEnd"/>
      <w:r w:rsidRPr="004139F4">
        <w:rPr>
          <w:i/>
          <w:iCs/>
          <w:sz w:val="28"/>
          <w:lang w:val="es-ES"/>
        </w:rPr>
        <w:t xml:space="preserve"> </w:t>
      </w:r>
      <w:proofErr w:type="spellStart"/>
      <w:r w:rsidRPr="004139F4">
        <w:rPr>
          <w:i/>
          <w:iCs/>
          <w:sz w:val="28"/>
          <w:lang w:val="es-ES"/>
        </w:rPr>
        <w:t>rõ</w:t>
      </w:r>
      <w:proofErr w:type="spellEnd"/>
      <w:r w:rsidRPr="004139F4">
        <w:rPr>
          <w:i/>
          <w:iCs/>
          <w:sz w:val="28"/>
          <w:lang w:val="es-ES"/>
        </w:rPr>
        <w:t xml:space="preserve"> </w:t>
      </w:r>
      <w:proofErr w:type="spellStart"/>
      <w:r w:rsidRPr="004139F4">
        <w:rPr>
          <w:i/>
          <w:iCs/>
          <w:sz w:val="28"/>
          <w:lang w:val="es-ES"/>
        </w:rPr>
        <w:t>họ</w:t>
      </w:r>
      <w:proofErr w:type="spellEnd"/>
      <w:r w:rsidRPr="004139F4">
        <w:rPr>
          <w:i/>
          <w:iCs/>
          <w:sz w:val="28"/>
          <w:lang w:val="es-ES"/>
        </w:rPr>
        <w:t xml:space="preserve"> </w:t>
      </w:r>
      <w:proofErr w:type="spellStart"/>
      <w:r w:rsidRPr="004139F4">
        <w:rPr>
          <w:i/>
          <w:iCs/>
          <w:sz w:val="28"/>
          <w:lang w:val="es-ES"/>
        </w:rPr>
        <w:t>tên</w:t>
      </w:r>
      <w:proofErr w:type="spellEnd"/>
      <w:r w:rsidRPr="004139F4">
        <w:rPr>
          <w:i/>
          <w:iCs/>
          <w:sz w:val="28"/>
          <w:lang w:val="es-ES"/>
        </w:rPr>
        <w:t xml:space="preserve"> </w:t>
      </w:r>
      <w:proofErr w:type="spellStart"/>
      <w:r w:rsidRPr="004139F4">
        <w:rPr>
          <w:i/>
          <w:iCs/>
          <w:sz w:val="28"/>
          <w:lang w:val="es-ES"/>
        </w:rPr>
        <w:t>và</w:t>
      </w:r>
      <w:proofErr w:type="spellEnd"/>
      <w:r w:rsidRPr="004139F4">
        <w:rPr>
          <w:i/>
          <w:iCs/>
          <w:sz w:val="28"/>
          <w:lang w:val="es-ES"/>
        </w:rPr>
        <w:t xml:space="preserve"> </w:t>
      </w:r>
      <w:proofErr w:type="spellStart"/>
      <w:r w:rsidRPr="004139F4">
        <w:rPr>
          <w:i/>
          <w:iCs/>
          <w:sz w:val="28"/>
          <w:lang w:val="es-ES"/>
        </w:rPr>
        <w:t>đóng</w:t>
      </w:r>
      <w:proofErr w:type="spellEnd"/>
      <w:r w:rsidRPr="004139F4">
        <w:rPr>
          <w:i/>
          <w:iCs/>
          <w:sz w:val="28"/>
          <w:lang w:val="es-ES"/>
        </w:rPr>
        <w:t xml:space="preserve"> </w:t>
      </w:r>
      <w:proofErr w:type="spellStart"/>
      <w:r w:rsidRPr="004139F4">
        <w:rPr>
          <w:i/>
          <w:iCs/>
          <w:sz w:val="28"/>
          <w:lang w:val="es-ES"/>
        </w:rPr>
        <w:t>dấu</w:t>
      </w:r>
      <w:proofErr w:type="spellEnd"/>
      <w:r w:rsidRPr="004139F4">
        <w:rPr>
          <w:i/>
          <w:iCs/>
          <w:sz w:val="28"/>
          <w:lang w:val="es-ES"/>
        </w:rPr>
        <w:t>)</w:t>
      </w:r>
    </w:p>
    <w:p w14:paraId="4230AA49" w14:textId="77777777" w:rsidR="0022260B" w:rsidRPr="00D650B5" w:rsidRDefault="0022260B" w:rsidP="0022260B">
      <w:pPr>
        <w:tabs>
          <w:tab w:val="left" w:pos="900"/>
        </w:tabs>
        <w:spacing w:line="340" w:lineRule="exact"/>
        <w:jc w:val="both"/>
        <w:rPr>
          <w:lang w:val="vi-VN"/>
        </w:rPr>
      </w:pPr>
    </w:p>
    <w:p w14:paraId="4FE0804D" w14:textId="77777777" w:rsidR="0022260B" w:rsidRDefault="0022260B" w:rsidP="0022260B">
      <w:pPr>
        <w:spacing w:line="340" w:lineRule="exact"/>
        <w:rPr>
          <w:rFonts w:ascii="Times New Roman Bold" w:hAnsi="Times New Roman Bold"/>
          <w:b/>
          <w:bCs/>
          <w:spacing w:val="-4"/>
          <w14:ligatures w14:val="none"/>
        </w:rPr>
      </w:pPr>
    </w:p>
    <w:p w14:paraId="31A8401E" w14:textId="6EC06A2F" w:rsidR="004139F4" w:rsidRDefault="004139F4">
      <w:pPr>
        <w:rPr>
          <w:rFonts w:ascii="Times New Roman Bold" w:hAnsi="Times New Roman Bold"/>
          <w:b/>
          <w:bCs/>
          <w:spacing w:val="-4"/>
          <w14:ligatures w14:val="none"/>
        </w:rPr>
      </w:pPr>
      <w:r>
        <w:rPr>
          <w:rFonts w:ascii="Times New Roman Bold" w:hAnsi="Times New Roman Bold"/>
          <w:b/>
          <w:bCs/>
          <w:spacing w:val="-4"/>
          <w14:ligatures w14:val="none"/>
        </w:rPr>
        <w:br w:type="page"/>
      </w:r>
    </w:p>
    <w:p w14:paraId="76C8DF6C" w14:textId="1991CC70" w:rsidR="0022260B" w:rsidRPr="0044122D" w:rsidRDefault="0022260B" w:rsidP="0022260B">
      <w:pPr>
        <w:pStyle w:val="Heading2"/>
        <w:jc w:val="both"/>
        <w:rPr>
          <w:rFonts w:ascii="Times New Roman Bold" w:hAnsi="Times New Roman Bold" w:hint="eastAsia"/>
          <w:spacing w:val="-4"/>
        </w:rPr>
      </w:pPr>
      <w:proofErr w:type="spellStart"/>
      <w:r w:rsidRPr="0022260B">
        <w:rPr>
          <w:rFonts w:ascii="Times New Roman Bold" w:hAnsi="Times New Roman Bold" w:cs="Times New Roman"/>
          <w:b/>
          <w:bCs/>
          <w:color w:val="auto"/>
          <w:spacing w:val="-4"/>
          <w14:ligatures w14:val="none"/>
        </w:rPr>
        <w:lastRenderedPageBreak/>
        <w:t>Mẫu</w:t>
      </w:r>
      <w:proofErr w:type="spellEnd"/>
      <w:r w:rsidRPr="0022260B">
        <w:rPr>
          <w:rFonts w:ascii="Times New Roman Bold" w:hAnsi="Times New Roman Bold" w:cs="Times New Roman"/>
          <w:b/>
          <w:bCs/>
          <w:color w:val="auto"/>
          <w:spacing w:val="-4"/>
          <w14:ligatures w14:val="none"/>
        </w:rPr>
        <w:t xml:space="preserve"> 0</w:t>
      </w:r>
      <w:r>
        <w:rPr>
          <w:rFonts w:ascii="Times New Roman Bold" w:hAnsi="Times New Roman Bold" w:cs="Times New Roman"/>
          <w:b/>
          <w:bCs/>
          <w:color w:val="auto"/>
          <w:spacing w:val="-4"/>
          <w14:ligatures w14:val="none"/>
        </w:rPr>
        <w:t>3</w:t>
      </w:r>
      <w:r w:rsidRPr="0022260B">
        <w:rPr>
          <w:rFonts w:ascii="Times New Roman Bold" w:hAnsi="Times New Roman Bold" w:cs="Times New Roman"/>
          <w:b/>
          <w:bCs/>
          <w:color w:val="auto"/>
          <w:spacing w:val="-4"/>
          <w14:ligatures w14:val="none"/>
        </w:rPr>
        <w:t xml:space="preserve"> </w:t>
      </w:r>
      <w:r w:rsidR="002B0A1B">
        <w:rPr>
          <w:rFonts w:ascii="Times New Roman Bold" w:hAnsi="Times New Roman Bold" w:cs="Times New Roman"/>
          <w:b/>
          <w:bCs/>
          <w:color w:val="auto"/>
          <w:spacing w:val="-4"/>
          <w14:ligatures w14:val="none"/>
        </w:rPr>
        <w:t>-</w:t>
      </w:r>
      <w:r w:rsidRPr="0044122D">
        <w:rPr>
          <w:rFonts w:ascii="Times New Roman Bold" w:hAnsi="Times New Roman Bold" w:cs="Times New Roman"/>
          <w:b/>
          <w:bCs/>
          <w:color w:val="auto"/>
          <w:spacing w:val="-4"/>
          <w:lang w:val="vi-VN"/>
          <w14:ligatures w14:val="none"/>
        </w:rPr>
        <w:t xml:space="preserve"> </w:t>
      </w:r>
      <w:proofErr w:type="spellStart"/>
      <w:r w:rsidR="00997A0D">
        <w:rPr>
          <w:rFonts w:ascii="Times New Roman Bold" w:hAnsi="Times New Roman Bold" w:cs="Times New Roman"/>
          <w:b/>
          <w:bCs/>
          <w:color w:val="auto"/>
          <w:spacing w:val="-4"/>
          <w14:ligatures w14:val="none"/>
        </w:rPr>
        <w:t>G</w:t>
      </w:r>
      <w:r w:rsidR="00997A0D" w:rsidRPr="00997A0D">
        <w:rPr>
          <w:rFonts w:ascii="Times New Roman Bold" w:hAnsi="Times New Roman Bold" w:cs="Times New Roman"/>
          <w:b/>
          <w:bCs/>
          <w:color w:val="auto"/>
          <w:spacing w:val="-4"/>
          <w14:ligatures w14:val="none"/>
        </w:rPr>
        <w:t>iấy</w:t>
      </w:r>
      <w:proofErr w:type="spellEnd"/>
      <w:r w:rsidR="00997A0D" w:rsidRPr="00997A0D">
        <w:rPr>
          <w:rFonts w:ascii="Times New Roman Bold" w:hAnsi="Times New Roman Bold" w:cs="Times New Roman"/>
          <w:b/>
          <w:bCs/>
          <w:color w:val="auto"/>
          <w:spacing w:val="-4"/>
          <w14:ligatures w14:val="none"/>
        </w:rPr>
        <w:t xml:space="preserve"> </w:t>
      </w:r>
      <w:proofErr w:type="spellStart"/>
      <w:r w:rsidR="00997A0D" w:rsidRPr="00997A0D">
        <w:rPr>
          <w:rFonts w:ascii="Times New Roman Bold" w:hAnsi="Times New Roman Bold" w:cs="Times New Roman"/>
          <w:b/>
          <w:bCs/>
          <w:color w:val="auto"/>
          <w:spacing w:val="-4"/>
          <w14:ligatures w14:val="none"/>
        </w:rPr>
        <w:t>chứng</w:t>
      </w:r>
      <w:proofErr w:type="spellEnd"/>
      <w:r w:rsidR="00997A0D" w:rsidRPr="00997A0D">
        <w:rPr>
          <w:rFonts w:ascii="Times New Roman Bold" w:hAnsi="Times New Roman Bold" w:cs="Times New Roman"/>
          <w:b/>
          <w:bCs/>
          <w:color w:val="auto"/>
          <w:spacing w:val="-4"/>
          <w14:ligatures w14:val="none"/>
        </w:rPr>
        <w:t xml:space="preserve"> </w:t>
      </w:r>
      <w:proofErr w:type="spellStart"/>
      <w:r w:rsidR="00997A0D" w:rsidRPr="00997A0D">
        <w:rPr>
          <w:rFonts w:ascii="Times New Roman Bold" w:hAnsi="Times New Roman Bold" w:cs="Times New Roman"/>
          <w:b/>
          <w:bCs/>
          <w:color w:val="auto"/>
          <w:spacing w:val="-4"/>
          <w14:ligatures w14:val="none"/>
        </w:rPr>
        <w:t>nhận</w:t>
      </w:r>
      <w:proofErr w:type="spellEnd"/>
    </w:p>
    <w:p w14:paraId="28D1F2DE" w14:textId="77777777" w:rsidR="0044122D" w:rsidRDefault="0044122D">
      <w:pPr>
        <w:spacing w:before="100" w:after="80" w:line="276" w:lineRule="auto"/>
        <w:jc w:val="both"/>
        <w:rPr>
          <w:szCs w:val="28"/>
          <w:lang w:val="vi-VN"/>
        </w:rPr>
      </w:pPr>
    </w:p>
    <w:tbl>
      <w:tblPr>
        <w:tblW w:w="9039" w:type="dxa"/>
        <w:tblInd w:w="108" w:type="dxa"/>
        <w:tblLayout w:type="fixed"/>
        <w:tblLook w:val="0000" w:firstRow="0" w:lastRow="0" w:firstColumn="0" w:lastColumn="0" w:noHBand="0" w:noVBand="0"/>
      </w:tblPr>
      <w:tblGrid>
        <w:gridCol w:w="3294"/>
        <w:gridCol w:w="2410"/>
        <w:gridCol w:w="3335"/>
      </w:tblGrid>
      <w:tr w:rsidR="0022260B" w:rsidRPr="00D650B5" w14:paraId="1B37428B" w14:textId="77777777" w:rsidTr="00997A0D">
        <w:trPr>
          <w:trHeight w:val="6434"/>
        </w:trPr>
        <w:tc>
          <w:tcPr>
            <w:tcW w:w="3294" w:type="dxa"/>
          </w:tcPr>
          <w:p w14:paraId="24C39B7B" w14:textId="77777777" w:rsidR="0022260B" w:rsidRPr="004139F4" w:rsidRDefault="0022260B" w:rsidP="004139F4">
            <w:pPr>
              <w:spacing w:line="340" w:lineRule="exact"/>
              <w:jc w:val="center"/>
              <w:rPr>
                <w:sz w:val="26"/>
                <w:lang w:val="es-ES"/>
              </w:rPr>
            </w:pPr>
            <w:bookmarkStart w:id="23" w:name="_Hlk155139487"/>
            <w:r w:rsidRPr="004139F4">
              <w:rPr>
                <w:sz w:val="26"/>
                <w:lang w:val="es-ES"/>
              </w:rPr>
              <w:t>............</w:t>
            </w:r>
            <w:r w:rsidRPr="004139F4">
              <w:rPr>
                <w:rStyle w:val="FootnoteReference"/>
                <w:sz w:val="26"/>
                <w:lang w:val="es-ES"/>
              </w:rPr>
              <w:footnoteReference w:id="131"/>
            </w:r>
            <w:r w:rsidRPr="004139F4">
              <w:rPr>
                <w:sz w:val="26"/>
                <w:lang w:val="es-ES"/>
              </w:rPr>
              <w:t>...........</w:t>
            </w:r>
          </w:p>
          <w:p w14:paraId="7F30866F" w14:textId="77777777" w:rsidR="0022260B" w:rsidRPr="004139F4" w:rsidRDefault="0022260B" w:rsidP="004139F4">
            <w:pPr>
              <w:spacing w:line="340" w:lineRule="exact"/>
              <w:jc w:val="center"/>
              <w:rPr>
                <w:sz w:val="26"/>
                <w:lang w:val="es-ES"/>
              </w:rPr>
            </w:pPr>
            <w:r w:rsidRPr="004139F4">
              <w:rPr>
                <w:sz w:val="26"/>
                <w:lang w:val="es-ES"/>
              </w:rPr>
              <w:t>.............</w:t>
            </w:r>
            <w:r w:rsidRPr="004139F4">
              <w:rPr>
                <w:rStyle w:val="FootnoteReference"/>
                <w:sz w:val="26"/>
                <w:lang w:val="es-ES"/>
              </w:rPr>
              <w:footnoteReference w:id="132"/>
            </w:r>
            <w:r w:rsidRPr="004139F4">
              <w:rPr>
                <w:sz w:val="26"/>
                <w:lang w:val="es-ES"/>
              </w:rPr>
              <w:t>............</w:t>
            </w:r>
          </w:p>
          <w:p w14:paraId="03A25ED8" w14:textId="760C13BB" w:rsidR="0022260B" w:rsidRPr="004139F4" w:rsidRDefault="004139F4" w:rsidP="004139F4">
            <w:pPr>
              <w:spacing w:line="340" w:lineRule="exact"/>
              <w:jc w:val="center"/>
              <w:rPr>
                <w:sz w:val="26"/>
                <w:vertAlign w:val="superscript"/>
                <w:lang w:val="es-ES"/>
              </w:rPr>
            </w:pPr>
            <w:r w:rsidRPr="004139F4">
              <w:rPr>
                <w:sz w:val="26"/>
                <w:vertAlign w:val="superscript"/>
                <w:lang w:val="es-ES"/>
              </w:rPr>
              <w:t>_________</w:t>
            </w:r>
          </w:p>
          <w:p w14:paraId="071D242B" w14:textId="730F60C9" w:rsidR="0022260B" w:rsidRPr="004139F4" w:rsidRDefault="0022260B" w:rsidP="004139F4">
            <w:pPr>
              <w:spacing w:line="340" w:lineRule="exact"/>
              <w:jc w:val="center"/>
              <w:rPr>
                <w:sz w:val="26"/>
                <w:lang w:val="es-ES"/>
              </w:rPr>
            </w:pPr>
            <w:proofErr w:type="spellStart"/>
            <w:r w:rsidRPr="004139F4">
              <w:rPr>
                <w:sz w:val="26"/>
                <w:lang w:val="es-ES"/>
              </w:rPr>
              <w:t>Số</w:t>
            </w:r>
            <w:proofErr w:type="spellEnd"/>
            <w:r w:rsidRPr="004139F4">
              <w:rPr>
                <w:sz w:val="26"/>
                <w:lang w:val="es-ES"/>
              </w:rPr>
              <w:t>:</w:t>
            </w:r>
            <w:r w:rsidR="002B0A1B">
              <w:rPr>
                <w:sz w:val="26"/>
                <w:lang w:val="es-ES"/>
              </w:rPr>
              <w:t xml:space="preserve"> …</w:t>
            </w:r>
            <w:r w:rsidRPr="004139F4">
              <w:rPr>
                <w:sz w:val="26"/>
                <w:lang w:val="es-ES"/>
              </w:rPr>
              <w:t xml:space="preserve"> /GCN-…</w:t>
            </w:r>
            <w:r w:rsidRPr="004139F4">
              <w:rPr>
                <w:rStyle w:val="FootnoteReference"/>
                <w:sz w:val="26"/>
                <w:lang w:val="es-ES"/>
              </w:rPr>
              <w:footnoteReference w:id="133"/>
            </w:r>
            <w:r w:rsidRPr="004139F4">
              <w:rPr>
                <w:sz w:val="26"/>
                <w:lang w:val="es-ES"/>
              </w:rPr>
              <w:t>..</w:t>
            </w:r>
          </w:p>
          <w:p w14:paraId="040132BB" w14:textId="77777777" w:rsidR="0022260B" w:rsidRPr="0022260B" w:rsidRDefault="0022260B" w:rsidP="00925CBE">
            <w:pPr>
              <w:spacing w:line="340" w:lineRule="exact"/>
              <w:rPr>
                <w:lang w:val="es-ES"/>
              </w:rPr>
            </w:pPr>
          </w:p>
          <w:p w14:paraId="3D03F0BF" w14:textId="77777777" w:rsidR="0022260B" w:rsidRPr="0022260B" w:rsidRDefault="0022260B" w:rsidP="00925CBE">
            <w:pPr>
              <w:spacing w:line="340" w:lineRule="exact"/>
              <w:rPr>
                <w:lang w:val="es-ES"/>
              </w:rPr>
            </w:pPr>
            <w:r w:rsidRPr="0022260B">
              <w:rPr>
                <w:noProof/>
                <w:lang w:val="es-ES"/>
              </w:rPr>
              <mc:AlternateContent>
                <mc:Choice Requires="wps">
                  <w:drawing>
                    <wp:anchor distT="0" distB="0" distL="114300" distR="114300" simplePos="0" relativeHeight="251731968" behindDoc="0" locked="0" layoutInCell="1" allowOverlap="1" wp14:anchorId="3200851F" wp14:editId="58FFB9B2">
                      <wp:simplePos x="0" y="0"/>
                      <wp:positionH relativeFrom="column">
                        <wp:posOffset>388620</wp:posOffset>
                      </wp:positionH>
                      <wp:positionV relativeFrom="paragraph">
                        <wp:posOffset>152400</wp:posOffset>
                      </wp:positionV>
                      <wp:extent cx="1053465" cy="1117600"/>
                      <wp:effectExtent l="0" t="0" r="13335" b="25400"/>
                      <wp:wrapNone/>
                      <wp:docPr id="46792983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3465" cy="1117600"/>
                              </a:xfrm>
                              <a:prstGeom prst="rect">
                                <a:avLst/>
                              </a:prstGeom>
                              <a:solidFill>
                                <a:srgbClr val="FFFFFF"/>
                              </a:solidFill>
                              <a:ln w="9525">
                                <a:solidFill>
                                  <a:srgbClr val="000000"/>
                                </a:solidFill>
                                <a:miter lim="800000"/>
                                <a:headEnd/>
                                <a:tailEnd/>
                              </a:ln>
                            </wps:spPr>
                            <wps:txbx>
                              <w:txbxContent>
                                <w:p w14:paraId="34CF748C" w14:textId="77777777" w:rsidR="008B771F" w:rsidRDefault="008B771F" w:rsidP="0022260B">
                                  <w:pPr>
                                    <w:jc w:val="center"/>
                                    <w:rPr>
                                      <w:sz w:val="22"/>
                                      <w:szCs w:val="22"/>
                                    </w:rPr>
                                  </w:pPr>
                                  <w:r>
                                    <w:rPr>
                                      <w:sz w:val="22"/>
                                      <w:szCs w:val="22"/>
                                    </w:rPr>
                                    <w:t>Ả</w:t>
                                  </w:r>
                                  <w:r w:rsidRPr="00026C3D">
                                    <w:rPr>
                                      <w:sz w:val="22"/>
                                      <w:szCs w:val="22"/>
                                    </w:rPr>
                                    <w:t>nh</w:t>
                                  </w:r>
                                </w:p>
                                <w:p w14:paraId="15B6E6DE" w14:textId="77777777" w:rsidR="008B771F" w:rsidRPr="00026C3D" w:rsidRDefault="008B771F" w:rsidP="0022260B">
                                  <w:pPr>
                                    <w:jc w:val="center"/>
                                  </w:pPr>
                                  <w:r>
                                    <w:rPr>
                                      <w:sz w:val="22"/>
                                      <w:szCs w:val="22"/>
                                    </w:rPr>
                                    <w:t>03 cm x 0</w:t>
                                  </w:r>
                                  <w:r w:rsidRPr="00026C3D">
                                    <w:rPr>
                                      <w:sz w:val="22"/>
                                      <w:szCs w:val="22"/>
                                    </w:rPr>
                                    <w:t>4 cm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00851F" id="_x0000_t202" coordsize="21600,21600" o:spt="202" path="m,l,21600r21600,l21600,xe">
                      <v:stroke joinstyle="miter"/>
                      <v:path gradientshapeok="t" o:connecttype="rect"/>
                    </v:shapetype>
                    <v:shape id="Text Box 2" o:spid="_x0000_s1026" type="#_x0000_t202" style="position:absolute;margin-left:30.6pt;margin-top:12pt;width:82.95pt;height:88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">
                      <v:textbox>
                        <w:txbxContent>
                          <w:p w14:paraId="34CF748C" w14:textId="77777777" w:rsidR="008B771F" w:rsidRDefault="008B771F" w:rsidP="0022260B">
                            <w:pPr>
                              <w:jc w:val="center"/>
                              <w:rPr>
                                <w:sz w:val="22"/>
                                <w:szCs w:val="22"/>
                              </w:rPr>
                            </w:pPr>
                            <w:r>
                              <w:rPr>
                                <w:sz w:val="22"/>
                                <w:szCs w:val="22"/>
                              </w:rPr>
                              <w:t>Ả</w:t>
                            </w:r>
                            <w:r w:rsidRPr="00026C3D">
                              <w:rPr>
                                <w:sz w:val="22"/>
                                <w:szCs w:val="22"/>
                              </w:rPr>
                              <w:t>nh</w:t>
                            </w:r>
                          </w:p>
                          <w:p w14:paraId="15B6E6DE" w14:textId="77777777" w:rsidR="008B771F" w:rsidRPr="00026C3D" w:rsidRDefault="008B771F" w:rsidP="0022260B">
                            <w:pPr>
                              <w:jc w:val="center"/>
                            </w:pPr>
                            <w:r>
                              <w:rPr>
                                <w:sz w:val="22"/>
                                <w:szCs w:val="22"/>
                              </w:rPr>
                              <w:t>03 cm x 0</w:t>
                            </w:r>
                            <w:r w:rsidRPr="00026C3D">
                              <w:rPr>
                                <w:sz w:val="22"/>
                                <w:szCs w:val="22"/>
                              </w:rPr>
                              <w:t>4 cm</w:t>
                            </w:r>
                          </w:p>
                        </w:txbxContent>
                      </v:textbox>
                    </v:shape>
                  </w:pict>
                </mc:Fallback>
              </mc:AlternateContent>
            </w:r>
          </w:p>
        </w:tc>
        <w:tc>
          <w:tcPr>
            <w:tcW w:w="5745" w:type="dxa"/>
            <w:gridSpan w:val="2"/>
          </w:tcPr>
          <w:p w14:paraId="5B37ADCC" w14:textId="77777777" w:rsidR="0022260B" w:rsidRPr="004139F4" w:rsidRDefault="0022260B" w:rsidP="004139F4">
            <w:pPr>
              <w:jc w:val="center"/>
              <w:rPr>
                <w:b/>
                <w:bCs/>
                <w:sz w:val="26"/>
                <w:lang w:val="es-ES"/>
              </w:rPr>
            </w:pPr>
            <w:r w:rsidRPr="004139F4">
              <w:rPr>
                <w:b/>
                <w:bCs/>
                <w:sz w:val="26"/>
                <w:lang w:val="es-ES"/>
              </w:rPr>
              <w:t>CỘNG HÒA XÃ HỘI CHỦ NGHĨA VIỆT NAM</w:t>
            </w:r>
          </w:p>
          <w:p w14:paraId="02133FDB" w14:textId="77777777" w:rsidR="0022260B" w:rsidRPr="004139F4" w:rsidRDefault="0022260B" w:rsidP="004139F4">
            <w:pPr>
              <w:jc w:val="center"/>
              <w:rPr>
                <w:b/>
                <w:bCs/>
                <w:sz w:val="28"/>
                <w:lang w:val="es-ES"/>
              </w:rPr>
            </w:pPr>
            <w:proofErr w:type="spellStart"/>
            <w:r w:rsidRPr="004139F4">
              <w:rPr>
                <w:b/>
                <w:bCs/>
                <w:sz w:val="28"/>
                <w:lang w:val="es-ES"/>
              </w:rPr>
              <w:t>Độc</w:t>
            </w:r>
            <w:proofErr w:type="spellEnd"/>
            <w:r w:rsidRPr="004139F4">
              <w:rPr>
                <w:b/>
                <w:bCs/>
                <w:sz w:val="28"/>
                <w:lang w:val="es-ES"/>
              </w:rPr>
              <w:t xml:space="preserve"> </w:t>
            </w:r>
            <w:proofErr w:type="spellStart"/>
            <w:r w:rsidRPr="004139F4">
              <w:rPr>
                <w:b/>
                <w:bCs/>
                <w:sz w:val="28"/>
                <w:lang w:val="es-ES"/>
              </w:rPr>
              <w:t>lập</w:t>
            </w:r>
            <w:proofErr w:type="spellEnd"/>
            <w:r w:rsidRPr="004139F4">
              <w:rPr>
                <w:b/>
                <w:bCs/>
                <w:sz w:val="28"/>
                <w:lang w:val="es-ES"/>
              </w:rPr>
              <w:t xml:space="preserve"> - </w:t>
            </w:r>
            <w:proofErr w:type="spellStart"/>
            <w:r w:rsidRPr="004139F4">
              <w:rPr>
                <w:b/>
                <w:bCs/>
                <w:sz w:val="28"/>
                <w:lang w:val="es-ES"/>
              </w:rPr>
              <w:t>Tự</w:t>
            </w:r>
            <w:proofErr w:type="spellEnd"/>
            <w:r w:rsidRPr="004139F4">
              <w:rPr>
                <w:b/>
                <w:bCs/>
                <w:sz w:val="28"/>
                <w:lang w:val="es-ES"/>
              </w:rPr>
              <w:t xml:space="preserve"> do - </w:t>
            </w:r>
            <w:proofErr w:type="spellStart"/>
            <w:r w:rsidRPr="004139F4">
              <w:rPr>
                <w:b/>
                <w:bCs/>
                <w:sz w:val="28"/>
                <w:lang w:val="es-ES"/>
              </w:rPr>
              <w:t>Hạnh</w:t>
            </w:r>
            <w:proofErr w:type="spellEnd"/>
            <w:r w:rsidRPr="004139F4">
              <w:rPr>
                <w:b/>
                <w:bCs/>
                <w:sz w:val="28"/>
                <w:lang w:val="es-ES"/>
              </w:rPr>
              <w:t xml:space="preserve"> </w:t>
            </w:r>
            <w:proofErr w:type="spellStart"/>
            <w:r w:rsidRPr="004139F4">
              <w:rPr>
                <w:b/>
                <w:bCs/>
                <w:sz w:val="28"/>
                <w:lang w:val="es-ES"/>
              </w:rPr>
              <w:t>phúc</w:t>
            </w:r>
            <w:proofErr w:type="spellEnd"/>
          </w:p>
          <w:p w14:paraId="378578BF" w14:textId="487BE951" w:rsidR="0022260B" w:rsidRPr="004139F4" w:rsidRDefault="004139F4" w:rsidP="004139F4">
            <w:pPr>
              <w:jc w:val="center"/>
              <w:rPr>
                <w:b/>
                <w:bCs/>
                <w:sz w:val="28"/>
                <w:vertAlign w:val="superscript"/>
                <w:lang w:val="es-ES"/>
              </w:rPr>
            </w:pPr>
            <w:r w:rsidRPr="004139F4">
              <w:rPr>
                <w:b/>
                <w:bCs/>
                <w:sz w:val="28"/>
                <w:vertAlign w:val="superscript"/>
                <w:lang w:val="es-ES"/>
              </w:rPr>
              <w:t>____________________________________</w:t>
            </w:r>
          </w:p>
          <w:p w14:paraId="1675F61B" w14:textId="3F9F9C6E" w:rsidR="0022260B" w:rsidRPr="004139F4" w:rsidRDefault="0022260B" w:rsidP="004139F4">
            <w:pPr>
              <w:jc w:val="center"/>
              <w:rPr>
                <w:i/>
                <w:sz w:val="28"/>
                <w:lang w:val="es-ES"/>
              </w:rPr>
            </w:pPr>
            <w:r w:rsidRPr="004139F4">
              <w:rPr>
                <w:i/>
                <w:sz w:val="28"/>
                <w:lang w:val="es-ES"/>
              </w:rPr>
              <w:t xml:space="preserve">......., </w:t>
            </w:r>
            <w:proofErr w:type="spellStart"/>
            <w:r w:rsidRPr="004139F4">
              <w:rPr>
                <w:i/>
                <w:sz w:val="28"/>
                <w:lang w:val="es-ES"/>
              </w:rPr>
              <w:t>ngày</w:t>
            </w:r>
            <w:proofErr w:type="spellEnd"/>
            <w:r w:rsidRPr="004139F4">
              <w:rPr>
                <w:i/>
                <w:sz w:val="28"/>
                <w:lang w:val="es-ES"/>
              </w:rPr>
              <w:t xml:space="preserve">...... </w:t>
            </w:r>
            <w:proofErr w:type="spellStart"/>
            <w:proofErr w:type="gramStart"/>
            <w:r w:rsidRPr="004139F4">
              <w:rPr>
                <w:i/>
                <w:sz w:val="28"/>
                <w:lang w:val="es-ES"/>
              </w:rPr>
              <w:t>tháng</w:t>
            </w:r>
            <w:proofErr w:type="spellEnd"/>
            <w:r w:rsidRPr="004139F4">
              <w:rPr>
                <w:i/>
                <w:sz w:val="28"/>
                <w:lang w:val="es-ES"/>
              </w:rPr>
              <w:t>....</w:t>
            </w:r>
            <w:proofErr w:type="gramEnd"/>
            <w:r w:rsidRPr="004139F4">
              <w:rPr>
                <w:i/>
                <w:sz w:val="28"/>
                <w:lang w:val="es-ES"/>
              </w:rPr>
              <w:t>.</w:t>
            </w:r>
            <w:proofErr w:type="spellStart"/>
            <w:r w:rsidRPr="004139F4">
              <w:rPr>
                <w:i/>
                <w:sz w:val="28"/>
                <w:lang w:val="es-ES"/>
              </w:rPr>
              <w:t>năm</w:t>
            </w:r>
            <w:proofErr w:type="spellEnd"/>
            <w:r w:rsidRPr="004139F4">
              <w:rPr>
                <w:i/>
                <w:sz w:val="28"/>
                <w:lang w:val="es-ES"/>
              </w:rPr>
              <w:t xml:space="preserve"> ......</w:t>
            </w:r>
          </w:p>
          <w:p w14:paraId="466F3590" w14:textId="77777777" w:rsidR="0022260B" w:rsidRPr="0022260B" w:rsidRDefault="0022260B" w:rsidP="00925CBE">
            <w:pPr>
              <w:spacing w:line="340" w:lineRule="exact"/>
              <w:jc w:val="center"/>
              <w:rPr>
                <w:b/>
                <w:bCs/>
                <w:lang w:val="es-ES"/>
              </w:rPr>
            </w:pPr>
          </w:p>
          <w:p w14:paraId="3366A14A" w14:textId="77777777" w:rsidR="0022260B" w:rsidRPr="0022260B" w:rsidRDefault="0022260B" w:rsidP="00925CBE">
            <w:pPr>
              <w:spacing w:line="340" w:lineRule="exact"/>
              <w:jc w:val="center"/>
              <w:rPr>
                <w:b/>
                <w:bCs/>
                <w:lang w:val="es-ES"/>
              </w:rPr>
            </w:pPr>
          </w:p>
          <w:p w14:paraId="034674C5" w14:textId="77777777" w:rsidR="0022260B" w:rsidRPr="002B0A1B" w:rsidRDefault="0022260B" w:rsidP="00925CBE">
            <w:pPr>
              <w:spacing w:line="340" w:lineRule="exact"/>
              <w:jc w:val="center"/>
              <w:rPr>
                <w:b/>
                <w:bCs/>
                <w:sz w:val="28"/>
                <w:lang w:val="es-ES"/>
              </w:rPr>
            </w:pPr>
            <w:r w:rsidRPr="002B0A1B">
              <w:rPr>
                <w:b/>
                <w:bCs/>
                <w:sz w:val="28"/>
                <w:lang w:val="es-ES"/>
              </w:rPr>
              <w:t>GIẤY CHỨNG NHẬN</w:t>
            </w:r>
          </w:p>
          <w:p w14:paraId="40FA57B9" w14:textId="77777777" w:rsidR="0022260B" w:rsidRPr="0022260B" w:rsidRDefault="0022260B" w:rsidP="00925CBE">
            <w:pPr>
              <w:spacing w:line="340" w:lineRule="exact"/>
              <w:jc w:val="center"/>
              <w:rPr>
                <w:b/>
                <w:bCs/>
                <w:lang w:val="es-ES"/>
              </w:rPr>
            </w:pPr>
          </w:p>
          <w:p w14:paraId="3DC67247" w14:textId="0B3768F6" w:rsidR="0022260B" w:rsidRPr="002B0A1B" w:rsidRDefault="0022260B" w:rsidP="00925CBE">
            <w:pPr>
              <w:spacing w:line="340" w:lineRule="exact"/>
              <w:jc w:val="both"/>
              <w:rPr>
                <w:sz w:val="28"/>
                <w:lang w:val="es-ES"/>
              </w:rPr>
            </w:pPr>
            <w:proofErr w:type="spellStart"/>
            <w:r w:rsidRPr="002B0A1B">
              <w:rPr>
                <w:sz w:val="28"/>
                <w:lang w:val="es-ES"/>
              </w:rPr>
              <w:t>Cơ</w:t>
            </w:r>
            <w:proofErr w:type="spellEnd"/>
            <w:r w:rsidRPr="002B0A1B">
              <w:rPr>
                <w:sz w:val="28"/>
                <w:lang w:val="es-ES"/>
              </w:rPr>
              <w:t xml:space="preserve"> </w:t>
            </w:r>
            <w:proofErr w:type="spellStart"/>
            <w:r w:rsidRPr="002B0A1B">
              <w:rPr>
                <w:sz w:val="28"/>
                <w:lang w:val="es-ES"/>
              </w:rPr>
              <w:t>sở</w:t>
            </w:r>
            <w:proofErr w:type="spellEnd"/>
            <w:r w:rsidRPr="002B0A1B">
              <w:rPr>
                <w:sz w:val="28"/>
                <w:lang w:val="es-ES"/>
              </w:rPr>
              <w:t xml:space="preserve"> …………………</w:t>
            </w:r>
            <w:r w:rsidRPr="002B0A1B">
              <w:rPr>
                <w:sz w:val="28"/>
                <w:vertAlign w:val="superscript"/>
                <w:lang w:val="es-ES"/>
              </w:rPr>
              <w:t>2</w:t>
            </w:r>
            <w:r w:rsidRPr="002B0A1B">
              <w:rPr>
                <w:sz w:val="28"/>
                <w:lang w:val="es-ES"/>
              </w:rPr>
              <w:t>………</w:t>
            </w:r>
            <w:proofErr w:type="gramStart"/>
            <w:r w:rsidRPr="002B0A1B">
              <w:rPr>
                <w:sz w:val="28"/>
                <w:lang w:val="es-ES"/>
              </w:rPr>
              <w:t>…</w:t>
            </w:r>
            <w:r w:rsidR="002B0A1B">
              <w:rPr>
                <w:sz w:val="28"/>
                <w:lang w:val="es-ES"/>
              </w:rPr>
              <w:t>….</w:t>
            </w:r>
            <w:proofErr w:type="gramEnd"/>
            <w:r w:rsidR="002B0A1B">
              <w:rPr>
                <w:sz w:val="28"/>
                <w:lang w:val="es-ES"/>
              </w:rPr>
              <w:t>.</w:t>
            </w:r>
            <w:r w:rsidRPr="002B0A1B">
              <w:rPr>
                <w:sz w:val="28"/>
                <w:lang w:val="es-ES"/>
              </w:rPr>
              <w:t>…………</w:t>
            </w:r>
          </w:p>
          <w:p w14:paraId="011ADEB8" w14:textId="4194FCC0" w:rsidR="0022260B" w:rsidRPr="002B0A1B" w:rsidRDefault="0022260B" w:rsidP="00925CBE">
            <w:pPr>
              <w:spacing w:line="340" w:lineRule="exact"/>
              <w:jc w:val="both"/>
              <w:rPr>
                <w:sz w:val="28"/>
                <w:lang w:val="es-ES"/>
              </w:rPr>
            </w:pPr>
            <w:proofErr w:type="spellStart"/>
            <w:r w:rsidRPr="002B0A1B">
              <w:rPr>
                <w:sz w:val="28"/>
                <w:lang w:val="es-ES"/>
              </w:rPr>
              <w:t>Cấp</w:t>
            </w:r>
            <w:proofErr w:type="spellEnd"/>
            <w:r w:rsidRPr="002B0A1B">
              <w:rPr>
                <w:sz w:val="28"/>
                <w:lang w:val="es-ES"/>
              </w:rPr>
              <w:t xml:space="preserve"> cho </w:t>
            </w:r>
            <w:proofErr w:type="spellStart"/>
            <w:r w:rsidRPr="002B0A1B">
              <w:rPr>
                <w:sz w:val="28"/>
                <w:lang w:val="es-ES"/>
              </w:rPr>
              <w:t>ông</w:t>
            </w:r>
            <w:proofErr w:type="spellEnd"/>
            <w:r w:rsidRPr="002B0A1B">
              <w:rPr>
                <w:sz w:val="28"/>
                <w:lang w:val="es-ES"/>
              </w:rPr>
              <w:t>/</w:t>
            </w:r>
            <w:proofErr w:type="spellStart"/>
            <w:proofErr w:type="gramStart"/>
            <w:r w:rsidRPr="002B0A1B">
              <w:rPr>
                <w:sz w:val="28"/>
                <w:lang w:val="es-ES"/>
              </w:rPr>
              <w:t>bà</w:t>
            </w:r>
            <w:proofErr w:type="spellEnd"/>
            <w:r w:rsidRPr="002B0A1B">
              <w:rPr>
                <w:sz w:val="28"/>
                <w:lang w:val="es-ES"/>
              </w:rPr>
              <w:t>:…</w:t>
            </w:r>
            <w:proofErr w:type="gramEnd"/>
            <w:r w:rsidRPr="002B0A1B">
              <w:rPr>
                <w:sz w:val="28"/>
                <w:lang w:val="es-ES"/>
              </w:rPr>
              <w:t>……….</w:t>
            </w:r>
            <w:r w:rsidRPr="002B0A1B">
              <w:rPr>
                <w:rStyle w:val="FootnoteReference"/>
                <w:sz w:val="28"/>
                <w:lang w:val="es-ES"/>
              </w:rPr>
              <w:footnoteReference w:id="134"/>
            </w:r>
            <w:r w:rsidRPr="002B0A1B">
              <w:rPr>
                <w:sz w:val="28"/>
                <w:lang w:val="es-ES"/>
              </w:rPr>
              <w:t>………</w:t>
            </w:r>
            <w:r w:rsidR="004139F4" w:rsidRPr="002B0A1B">
              <w:rPr>
                <w:sz w:val="28"/>
                <w:lang w:val="es-ES"/>
              </w:rPr>
              <w:t>..</w:t>
            </w:r>
            <w:r w:rsidRPr="002B0A1B">
              <w:rPr>
                <w:sz w:val="28"/>
                <w:lang w:val="es-ES"/>
              </w:rPr>
              <w:t xml:space="preserve">…….……..   </w:t>
            </w:r>
          </w:p>
          <w:p w14:paraId="7EDEF2E9" w14:textId="0BB139D4" w:rsidR="0022260B" w:rsidRPr="002B0A1B" w:rsidRDefault="0022260B" w:rsidP="00925CBE">
            <w:pPr>
              <w:spacing w:line="340" w:lineRule="exact"/>
              <w:jc w:val="both"/>
              <w:rPr>
                <w:sz w:val="28"/>
                <w:lang w:val="es-ES"/>
              </w:rPr>
            </w:pPr>
            <w:proofErr w:type="spellStart"/>
            <w:r w:rsidRPr="002B0A1B">
              <w:rPr>
                <w:sz w:val="28"/>
                <w:lang w:val="es-ES"/>
              </w:rPr>
              <w:t>Ngày</w:t>
            </w:r>
            <w:proofErr w:type="spellEnd"/>
            <w:r w:rsidRPr="002B0A1B">
              <w:rPr>
                <w:sz w:val="28"/>
                <w:lang w:val="es-ES"/>
              </w:rPr>
              <w:t xml:space="preserve">, tháng, năm </w:t>
            </w:r>
            <w:proofErr w:type="spellStart"/>
            <w:proofErr w:type="gramStart"/>
            <w:r w:rsidRPr="002B0A1B">
              <w:rPr>
                <w:sz w:val="28"/>
                <w:lang w:val="es-ES"/>
              </w:rPr>
              <w:t>sinh</w:t>
            </w:r>
            <w:proofErr w:type="spellEnd"/>
            <w:r w:rsidRPr="002B0A1B">
              <w:rPr>
                <w:sz w:val="28"/>
                <w:lang w:val="es-ES"/>
              </w:rPr>
              <w:t>:…</w:t>
            </w:r>
            <w:proofErr w:type="gramEnd"/>
            <w:r w:rsidRPr="002B0A1B">
              <w:rPr>
                <w:sz w:val="28"/>
                <w:lang w:val="es-ES"/>
              </w:rPr>
              <w:t>……………</w:t>
            </w:r>
            <w:r w:rsidR="004139F4" w:rsidRPr="002B0A1B">
              <w:rPr>
                <w:sz w:val="28"/>
                <w:lang w:val="es-ES"/>
              </w:rPr>
              <w:t>…</w:t>
            </w:r>
            <w:r w:rsidRPr="002B0A1B">
              <w:rPr>
                <w:sz w:val="28"/>
                <w:lang w:val="es-ES"/>
              </w:rPr>
              <w:t xml:space="preserve">…….…                 </w:t>
            </w:r>
          </w:p>
          <w:p w14:paraId="29B8774E" w14:textId="241D7F9D" w:rsidR="008F4B30" w:rsidRPr="002B0A1B" w:rsidRDefault="008F4B30" w:rsidP="008F4B30">
            <w:pPr>
              <w:spacing w:before="120" w:after="120" w:line="360" w:lineRule="exact"/>
              <w:jc w:val="both"/>
              <w:rPr>
                <w:sz w:val="28"/>
                <w:lang w:val="vi-VN"/>
                <w14:ligatures w14:val="none"/>
              </w:rPr>
            </w:pPr>
            <w:proofErr w:type="spellStart"/>
            <w:r w:rsidRPr="002B0A1B">
              <w:rPr>
                <w:sz w:val="28"/>
              </w:rPr>
              <w:t>Số</w:t>
            </w:r>
            <w:proofErr w:type="spellEnd"/>
            <w:r w:rsidRPr="002B0A1B">
              <w:rPr>
                <w:sz w:val="28"/>
              </w:rPr>
              <w:t xml:space="preserve"> </w:t>
            </w:r>
            <w:proofErr w:type="spellStart"/>
            <w:r w:rsidRPr="002B0A1B">
              <w:rPr>
                <w:sz w:val="28"/>
              </w:rPr>
              <w:t>chứng</w:t>
            </w:r>
            <w:proofErr w:type="spellEnd"/>
            <w:r w:rsidRPr="002B0A1B">
              <w:rPr>
                <w:sz w:val="28"/>
              </w:rPr>
              <w:t xml:space="preserve"> </w:t>
            </w:r>
            <w:proofErr w:type="spellStart"/>
            <w:r w:rsidRPr="002B0A1B">
              <w:rPr>
                <w:sz w:val="28"/>
              </w:rPr>
              <w:t>minh</w:t>
            </w:r>
            <w:proofErr w:type="spellEnd"/>
            <w:r w:rsidRPr="002B0A1B">
              <w:rPr>
                <w:sz w:val="28"/>
              </w:rPr>
              <w:t xml:space="preserve"> </w:t>
            </w:r>
            <w:proofErr w:type="spellStart"/>
            <w:r w:rsidRPr="002B0A1B">
              <w:rPr>
                <w:sz w:val="28"/>
              </w:rPr>
              <w:t>nhân</w:t>
            </w:r>
            <w:proofErr w:type="spellEnd"/>
            <w:r w:rsidRPr="002B0A1B">
              <w:rPr>
                <w:sz w:val="28"/>
              </w:rPr>
              <w:t xml:space="preserve"> </w:t>
            </w:r>
            <w:proofErr w:type="spellStart"/>
            <w:r w:rsidRPr="002B0A1B">
              <w:rPr>
                <w:sz w:val="28"/>
              </w:rPr>
              <w:t>dân</w:t>
            </w:r>
            <w:proofErr w:type="spellEnd"/>
            <w:r w:rsidRPr="002B0A1B">
              <w:rPr>
                <w:sz w:val="28"/>
              </w:rPr>
              <w:t>/</w:t>
            </w:r>
            <w:proofErr w:type="spellStart"/>
            <w:r w:rsidRPr="002B0A1B">
              <w:rPr>
                <w:sz w:val="28"/>
              </w:rPr>
              <w:t>số</w:t>
            </w:r>
            <w:proofErr w:type="spellEnd"/>
            <w:r w:rsidRPr="002B0A1B">
              <w:rPr>
                <w:sz w:val="28"/>
              </w:rPr>
              <w:t xml:space="preserve"> </w:t>
            </w:r>
            <w:proofErr w:type="spellStart"/>
            <w:r w:rsidRPr="002B0A1B">
              <w:rPr>
                <w:sz w:val="28"/>
              </w:rPr>
              <w:t>căn</w:t>
            </w:r>
            <w:proofErr w:type="spellEnd"/>
            <w:r w:rsidRPr="002B0A1B">
              <w:rPr>
                <w:sz w:val="28"/>
              </w:rPr>
              <w:t xml:space="preserve"> </w:t>
            </w:r>
            <w:proofErr w:type="spellStart"/>
            <w:r w:rsidRPr="002B0A1B">
              <w:rPr>
                <w:sz w:val="28"/>
              </w:rPr>
              <w:t>cước</w:t>
            </w:r>
            <w:proofErr w:type="spellEnd"/>
            <w:r w:rsidRPr="002B0A1B">
              <w:rPr>
                <w:sz w:val="28"/>
              </w:rPr>
              <w:t xml:space="preserve"> </w:t>
            </w:r>
            <w:proofErr w:type="spellStart"/>
            <w:r w:rsidRPr="002B0A1B">
              <w:rPr>
                <w:sz w:val="28"/>
              </w:rPr>
              <w:t>công</w:t>
            </w:r>
            <w:proofErr w:type="spellEnd"/>
            <w:r w:rsidRPr="002B0A1B">
              <w:rPr>
                <w:sz w:val="28"/>
              </w:rPr>
              <w:t xml:space="preserve"> </w:t>
            </w:r>
            <w:proofErr w:type="spellStart"/>
            <w:r w:rsidRPr="002B0A1B">
              <w:rPr>
                <w:sz w:val="28"/>
              </w:rPr>
              <w:t>dân</w:t>
            </w:r>
            <w:proofErr w:type="spellEnd"/>
            <w:r w:rsidRPr="002B0A1B">
              <w:rPr>
                <w:sz w:val="28"/>
              </w:rPr>
              <w:t>/</w:t>
            </w:r>
            <w:proofErr w:type="spellStart"/>
            <w:r w:rsidRPr="002B0A1B">
              <w:rPr>
                <w:sz w:val="28"/>
              </w:rPr>
              <w:t>số</w:t>
            </w:r>
            <w:proofErr w:type="spellEnd"/>
            <w:r w:rsidRPr="002B0A1B">
              <w:rPr>
                <w:sz w:val="28"/>
              </w:rPr>
              <w:t xml:space="preserve"> </w:t>
            </w:r>
            <w:proofErr w:type="spellStart"/>
            <w:r w:rsidRPr="002B0A1B">
              <w:rPr>
                <w:sz w:val="28"/>
              </w:rPr>
              <w:t>căn</w:t>
            </w:r>
            <w:proofErr w:type="spellEnd"/>
            <w:r w:rsidRPr="002B0A1B">
              <w:rPr>
                <w:sz w:val="28"/>
              </w:rPr>
              <w:t xml:space="preserve"> </w:t>
            </w:r>
            <w:proofErr w:type="spellStart"/>
            <w:r w:rsidRPr="002B0A1B">
              <w:rPr>
                <w:sz w:val="28"/>
              </w:rPr>
              <w:t>cước</w:t>
            </w:r>
            <w:proofErr w:type="spellEnd"/>
            <w:r w:rsidRPr="002B0A1B">
              <w:rPr>
                <w:sz w:val="28"/>
              </w:rPr>
              <w:t>/</w:t>
            </w:r>
            <w:proofErr w:type="spellStart"/>
            <w:r w:rsidRPr="002B0A1B">
              <w:rPr>
                <w:sz w:val="28"/>
              </w:rPr>
              <w:t>số</w:t>
            </w:r>
            <w:proofErr w:type="spellEnd"/>
            <w:r w:rsidRPr="002B0A1B">
              <w:rPr>
                <w:sz w:val="28"/>
              </w:rPr>
              <w:t xml:space="preserve"> </w:t>
            </w:r>
            <w:proofErr w:type="spellStart"/>
            <w:r w:rsidRPr="002B0A1B">
              <w:rPr>
                <w:sz w:val="28"/>
              </w:rPr>
              <w:t>định</w:t>
            </w:r>
            <w:proofErr w:type="spellEnd"/>
            <w:r w:rsidRPr="002B0A1B">
              <w:rPr>
                <w:sz w:val="28"/>
              </w:rPr>
              <w:t xml:space="preserve"> </w:t>
            </w:r>
            <w:proofErr w:type="spellStart"/>
            <w:r w:rsidRPr="002B0A1B">
              <w:rPr>
                <w:sz w:val="28"/>
              </w:rPr>
              <w:t>danh</w:t>
            </w:r>
            <w:proofErr w:type="spellEnd"/>
            <w:r w:rsidRPr="002B0A1B">
              <w:rPr>
                <w:sz w:val="28"/>
              </w:rPr>
              <w:t xml:space="preserve"> </w:t>
            </w:r>
            <w:proofErr w:type="spellStart"/>
            <w:r w:rsidRPr="002B0A1B">
              <w:rPr>
                <w:sz w:val="28"/>
              </w:rPr>
              <w:t>cá</w:t>
            </w:r>
            <w:proofErr w:type="spellEnd"/>
            <w:r w:rsidRPr="002B0A1B">
              <w:rPr>
                <w:sz w:val="28"/>
              </w:rPr>
              <w:t xml:space="preserve"> </w:t>
            </w:r>
            <w:proofErr w:type="spellStart"/>
            <w:r w:rsidRPr="002B0A1B">
              <w:rPr>
                <w:sz w:val="28"/>
              </w:rPr>
              <w:t>nhân</w:t>
            </w:r>
            <w:proofErr w:type="spellEnd"/>
            <w:r w:rsidRPr="002B0A1B">
              <w:rPr>
                <w:sz w:val="28"/>
              </w:rPr>
              <w:t>/</w:t>
            </w:r>
            <w:proofErr w:type="spellStart"/>
            <w:r w:rsidRPr="002B0A1B">
              <w:rPr>
                <w:sz w:val="28"/>
              </w:rPr>
              <w:t>số</w:t>
            </w:r>
            <w:proofErr w:type="spellEnd"/>
            <w:r w:rsidRPr="002B0A1B">
              <w:rPr>
                <w:sz w:val="28"/>
              </w:rPr>
              <w:t xml:space="preserve"> </w:t>
            </w:r>
            <w:proofErr w:type="spellStart"/>
            <w:r w:rsidRPr="002B0A1B">
              <w:rPr>
                <w:sz w:val="28"/>
              </w:rPr>
              <w:t>hộ</w:t>
            </w:r>
            <w:proofErr w:type="spellEnd"/>
            <w:r w:rsidRPr="002B0A1B">
              <w:rPr>
                <w:sz w:val="28"/>
              </w:rPr>
              <w:t xml:space="preserve"> </w:t>
            </w:r>
            <w:proofErr w:type="spellStart"/>
            <w:r w:rsidRPr="002B0A1B">
              <w:rPr>
                <w:sz w:val="28"/>
              </w:rPr>
              <w:t>chiếu</w:t>
            </w:r>
            <w:proofErr w:type="spellEnd"/>
            <w:r w:rsidRPr="002B0A1B">
              <w:rPr>
                <w:rStyle w:val="FootnoteReference"/>
                <w:sz w:val="28"/>
                <w:lang w:val="vi-VN"/>
                <w14:ligatures w14:val="none"/>
              </w:rPr>
              <w:t xml:space="preserve"> </w:t>
            </w:r>
            <w:r w:rsidRPr="002B0A1B">
              <w:rPr>
                <w:rStyle w:val="FootnoteReference"/>
                <w:sz w:val="28"/>
                <w:lang w:val="vi-VN"/>
                <w14:ligatures w14:val="none"/>
              </w:rPr>
              <w:footnoteReference w:id="135"/>
            </w:r>
            <w:r w:rsidRPr="002B0A1B">
              <w:rPr>
                <w:sz w:val="28"/>
                <w:lang w:val="vi-VN"/>
                <w14:ligatures w14:val="none"/>
              </w:rPr>
              <w:t>:.........</w:t>
            </w:r>
          </w:p>
          <w:p w14:paraId="5AB7152C" w14:textId="20B0FC76" w:rsidR="0022260B" w:rsidRPr="002B0A1B" w:rsidRDefault="0022260B" w:rsidP="00925CBE">
            <w:pPr>
              <w:spacing w:line="340" w:lineRule="exact"/>
              <w:jc w:val="both"/>
              <w:rPr>
                <w:sz w:val="28"/>
                <w:lang w:val="es-ES"/>
              </w:rPr>
            </w:pPr>
            <w:proofErr w:type="spellStart"/>
            <w:r w:rsidRPr="002B0A1B">
              <w:rPr>
                <w:sz w:val="28"/>
                <w:lang w:val="es-ES"/>
              </w:rPr>
              <w:t>Ngày</w:t>
            </w:r>
            <w:proofErr w:type="spellEnd"/>
            <w:r w:rsidRPr="002B0A1B">
              <w:rPr>
                <w:sz w:val="28"/>
                <w:lang w:val="es-ES"/>
              </w:rPr>
              <w:t xml:space="preserve"> </w:t>
            </w:r>
            <w:proofErr w:type="spellStart"/>
            <w:r w:rsidRPr="002B0A1B">
              <w:rPr>
                <w:sz w:val="28"/>
                <w:lang w:val="es-ES"/>
              </w:rPr>
              <w:t>cấp</w:t>
            </w:r>
            <w:proofErr w:type="spellEnd"/>
            <w:r w:rsidRPr="002B0A1B">
              <w:rPr>
                <w:sz w:val="28"/>
                <w:lang w:val="es-ES"/>
              </w:rPr>
              <w:t>……</w:t>
            </w:r>
            <w:proofErr w:type="gramStart"/>
            <w:r w:rsidRPr="002B0A1B">
              <w:rPr>
                <w:sz w:val="28"/>
                <w:lang w:val="es-ES"/>
              </w:rPr>
              <w:t>…….</w:t>
            </w:r>
            <w:proofErr w:type="gramEnd"/>
            <w:r w:rsidRPr="002B0A1B">
              <w:rPr>
                <w:sz w:val="28"/>
                <w:lang w:val="es-ES"/>
              </w:rPr>
              <w:t>….</w:t>
            </w:r>
            <w:proofErr w:type="spellStart"/>
            <w:r w:rsidRPr="002B0A1B">
              <w:rPr>
                <w:sz w:val="28"/>
                <w:lang w:val="es-ES"/>
              </w:rPr>
              <w:t>Nơi</w:t>
            </w:r>
            <w:proofErr w:type="spellEnd"/>
            <w:r w:rsidRPr="002B0A1B">
              <w:rPr>
                <w:sz w:val="28"/>
                <w:lang w:val="es-ES"/>
              </w:rPr>
              <w:t xml:space="preserve"> </w:t>
            </w:r>
            <w:proofErr w:type="spellStart"/>
            <w:r w:rsidRPr="002B0A1B">
              <w:rPr>
                <w:sz w:val="28"/>
                <w:lang w:val="es-ES"/>
              </w:rPr>
              <w:t>cấp</w:t>
            </w:r>
            <w:proofErr w:type="spellEnd"/>
            <w:r w:rsidRPr="002B0A1B">
              <w:rPr>
                <w:sz w:val="28"/>
                <w:lang w:val="es-ES"/>
              </w:rPr>
              <w:t>:…</w:t>
            </w:r>
            <w:r w:rsidR="002B0A1B">
              <w:rPr>
                <w:sz w:val="28"/>
                <w:lang w:val="es-ES"/>
              </w:rPr>
              <w:t>………</w:t>
            </w:r>
            <w:r w:rsidR="008F4B30" w:rsidRPr="002B0A1B">
              <w:rPr>
                <w:sz w:val="28"/>
                <w:lang w:val="es-ES"/>
              </w:rPr>
              <w:t>………</w:t>
            </w:r>
          </w:p>
          <w:p w14:paraId="3CB42721" w14:textId="2E9B9E2A" w:rsidR="0022260B" w:rsidRPr="002B0A1B" w:rsidRDefault="0022260B" w:rsidP="002B0A1B">
            <w:pPr>
              <w:spacing w:line="340" w:lineRule="exact"/>
              <w:ind w:right="-178"/>
              <w:jc w:val="both"/>
              <w:rPr>
                <w:sz w:val="28"/>
                <w:lang w:val="es-ES"/>
              </w:rPr>
            </w:pPr>
            <w:proofErr w:type="spellStart"/>
            <w:r w:rsidRPr="002B0A1B">
              <w:rPr>
                <w:sz w:val="28"/>
                <w:lang w:val="es-ES"/>
              </w:rPr>
              <w:t>Đủ</w:t>
            </w:r>
            <w:proofErr w:type="spellEnd"/>
            <w:r w:rsidRPr="002B0A1B">
              <w:rPr>
                <w:sz w:val="28"/>
                <w:lang w:val="es-ES"/>
              </w:rPr>
              <w:t xml:space="preserve"> </w:t>
            </w:r>
            <w:proofErr w:type="spellStart"/>
            <w:r w:rsidRPr="002B0A1B">
              <w:rPr>
                <w:sz w:val="28"/>
                <w:lang w:val="es-ES"/>
              </w:rPr>
              <w:t>trình</w:t>
            </w:r>
            <w:proofErr w:type="spellEnd"/>
            <w:r w:rsidRPr="002B0A1B">
              <w:rPr>
                <w:sz w:val="28"/>
                <w:lang w:val="es-ES"/>
              </w:rPr>
              <w:t xml:space="preserve"> </w:t>
            </w:r>
            <w:proofErr w:type="spellStart"/>
            <w:r w:rsidRPr="002B0A1B">
              <w:rPr>
                <w:sz w:val="28"/>
                <w:lang w:val="es-ES"/>
              </w:rPr>
              <w:t>độ</w:t>
            </w:r>
            <w:proofErr w:type="spellEnd"/>
            <w:r w:rsidRPr="002B0A1B">
              <w:rPr>
                <w:sz w:val="28"/>
                <w:lang w:val="es-ES"/>
              </w:rPr>
              <w:t>………</w:t>
            </w:r>
            <w:proofErr w:type="gramStart"/>
            <w:r w:rsidRPr="002B0A1B">
              <w:rPr>
                <w:sz w:val="28"/>
                <w:lang w:val="es-ES"/>
              </w:rPr>
              <w:t>…….</w:t>
            </w:r>
            <w:proofErr w:type="gramEnd"/>
            <w:r w:rsidRPr="002B0A1B">
              <w:rPr>
                <w:sz w:val="28"/>
                <w:lang w:val="es-ES"/>
              </w:rPr>
              <w:t>.…</w:t>
            </w:r>
            <w:r w:rsidRPr="002B0A1B">
              <w:rPr>
                <w:rStyle w:val="FootnoteReference"/>
                <w:sz w:val="28"/>
                <w:lang w:val="es-ES"/>
              </w:rPr>
              <w:footnoteReference w:id="136"/>
            </w:r>
            <w:r w:rsidRPr="002B0A1B">
              <w:rPr>
                <w:sz w:val="28"/>
                <w:lang w:val="es-ES"/>
              </w:rPr>
              <w:t>…………</w:t>
            </w:r>
            <w:r w:rsidR="002B0A1B">
              <w:rPr>
                <w:sz w:val="28"/>
                <w:lang w:val="es-ES"/>
              </w:rPr>
              <w:t>…..</w:t>
            </w:r>
            <w:r w:rsidRPr="002B0A1B">
              <w:rPr>
                <w:sz w:val="28"/>
                <w:lang w:val="es-ES"/>
              </w:rPr>
              <w:t>..</w:t>
            </w:r>
            <w:r w:rsidR="002B0A1B">
              <w:rPr>
                <w:sz w:val="28"/>
                <w:lang w:val="es-ES"/>
              </w:rPr>
              <w:t xml:space="preserve"> </w:t>
            </w:r>
            <w:proofErr w:type="spellStart"/>
            <w:r w:rsidRPr="002B0A1B">
              <w:rPr>
                <w:sz w:val="28"/>
                <w:lang w:val="es-ES"/>
              </w:rPr>
              <w:t>trong</w:t>
            </w:r>
            <w:proofErr w:type="spellEnd"/>
            <w:r w:rsidRPr="002B0A1B">
              <w:rPr>
                <w:sz w:val="28"/>
                <w:lang w:val="es-ES"/>
              </w:rPr>
              <w:t xml:space="preserve"> </w:t>
            </w:r>
          </w:p>
          <w:p w14:paraId="664DF746" w14:textId="49A5EC3D" w:rsidR="0022260B" w:rsidRPr="002B0A1B" w:rsidRDefault="0022260B" w:rsidP="002B0A1B">
            <w:pPr>
              <w:spacing w:line="340" w:lineRule="exact"/>
              <w:ind w:right="-178"/>
              <w:jc w:val="both"/>
              <w:rPr>
                <w:b/>
                <w:bCs/>
                <w:sz w:val="28"/>
                <w:lang w:val="es-ES"/>
              </w:rPr>
            </w:pPr>
            <w:proofErr w:type="spellStart"/>
            <w:r w:rsidRPr="002B0A1B">
              <w:rPr>
                <w:sz w:val="28"/>
                <w:lang w:val="es-ES"/>
              </w:rPr>
              <w:t>khám</w:t>
            </w:r>
            <w:proofErr w:type="spellEnd"/>
            <w:r w:rsidRPr="002B0A1B">
              <w:rPr>
                <w:sz w:val="28"/>
                <w:lang w:val="es-ES"/>
              </w:rPr>
              <w:t xml:space="preserve"> </w:t>
            </w:r>
            <w:proofErr w:type="spellStart"/>
            <w:r w:rsidRPr="002B0A1B">
              <w:rPr>
                <w:sz w:val="28"/>
                <w:lang w:val="es-ES"/>
              </w:rPr>
              <w:t>bệnh</w:t>
            </w:r>
            <w:proofErr w:type="spellEnd"/>
            <w:r w:rsidRPr="002B0A1B">
              <w:rPr>
                <w:sz w:val="28"/>
                <w:lang w:val="es-ES"/>
              </w:rPr>
              <w:t xml:space="preserve">, </w:t>
            </w:r>
            <w:proofErr w:type="spellStart"/>
            <w:r w:rsidRPr="002B0A1B">
              <w:rPr>
                <w:sz w:val="28"/>
                <w:lang w:val="es-ES"/>
              </w:rPr>
              <w:t>chữa</w:t>
            </w:r>
            <w:proofErr w:type="spellEnd"/>
            <w:r w:rsidRPr="002B0A1B">
              <w:rPr>
                <w:sz w:val="28"/>
                <w:lang w:val="es-ES"/>
              </w:rPr>
              <w:t xml:space="preserve"> </w:t>
            </w:r>
            <w:proofErr w:type="spellStart"/>
            <w:r w:rsidRPr="002B0A1B">
              <w:rPr>
                <w:sz w:val="28"/>
                <w:lang w:val="es-ES"/>
              </w:rPr>
              <w:t>bệnh</w:t>
            </w:r>
            <w:proofErr w:type="spellEnd"/>
            <w:r w:rsidR="004139F4" w:rsidRPr="002B0A1B">
              <w:rPr>
                <w:sz w:val="28"/>
                <w:lang w:val="es-ES"/>
              </w:rPr>
              <w:t>.</w:t>
            </w:r>
          </w:p>
          <w:p w14:paraId="581433E9" w14:textId="77777777" w:rsidR="0022260B" w:rsidRPr="0022260B" w:rsidRDefault="0022260B" w:rsidP="00925CBE">
            <w:pPr>
              <w:spacing w:line="340" w:lineRule="exact"/>
              <w:jc w:val="center"/>
              <w:rPr>
                <w:b/>
                <w:bCs/>
                <w:lang w:val="es-ES"/>
              </w:rPr>
            </w:pPr>
          </w:p>
          <w:p w14:paraId="6DDEE655" w14:textId="77777777" w:rsidR="0022260B" w:rsidRPr="0022260B" w:rsidRDefault="0022260B" w:rsidP="00997A0D">
            <w:pPr>
              <w:spacing w:line="340" w:lineRule="exact"/>
              <w:rPr>
                <w:b/>
                <w:bCs/>
                <w:lang w:val="es-ES"/>
              </w:rPr>
            </w:pPr>
          </w:p>
        </w:tc>
      </w:tr>
      <w:tr w:rsidR="00997A0D" w:rsidRPr="00D650B5" w14:paraId="6FDD2477" w14:textId="77777777" w:rsidTr="00997A0D">
        <w:trPr>
          <w:trHeight w:val="1200"/>
        </w:trPr>
        <w:tc>
          <w:tcPr>
            <w:tcW w:w="5704" w:type="dxa"/>
            <w:gridSpan w:val="2"/>
          </w:tcPr>
          <w:p w14:paraId="6FCEC9FC" w14:textId="77777777" w:rsidR="00997A0D" w:rsidRPr="0022260B" w:rsidRDefault="00997A0D" w:rsidP="00925CBE">
            <w:pPr>
              <w:spacing w:line="340" w:lineRule="exact"/>
              <w:rPr>
                <w:lang w:val="es-ES"/>
              </w:rPr>
            </w:pPr>
          </w:p>
        </w:tc>
        <w:tc>
          <w:tcPr>
            <w:tcW w:w="3335" w:type="dxa"/>
          </w:tcPr>
          <w:p w14:paraId="3EAD5AB7" w14:textId="77777777" w:rsidR="008F4B30" w:rsidRPr="004139F4" w:rsidRDefault="00997A0D" w:rsidP="00925CBE">
            <w:pPr>
              <w:spacing w:line="340" w:lineRule="exact"/>
              <w:jc w:val="center"/>
              <w:rPr>
                <w:b/>
                <w:bCs/>
                <w:sz w:val="28"/>
                <w:szCs w:val="26"/>
                <w14:ligatures w14:val="none"/>
              </w:rPr>
            </w:pPr>
            <w:r w:rsidRPr="004139F4">
              <w:rPr>
                <w:b/>
                <w:bCs/>
                <w:sz w:val="28"/>
                <w:szCs w:val="26"/>
                <w14:ligatures w14:val="none"/>
              </w:rPr>
              <w:t xml:space="preserve">ĐẠI DIỆN </w:t>
            </w:r>
          </w:p>
          <w:p w14:paraId="6B27C5D3" w14:textId="58653BA0" w:rsidR="00997A0D" w:rsidRPr="0022260B" w:rsidRDefault="00997A0D" w:rsidP="00925CBE">
            <w:pPr>
              <w:spacing w:line="340" w:lineRule="exact"/>
              <w:jc w:val="center"/>
              <w:rPr>
                <w:b/>
                <w:bCs/>
                <w:lang w:val="es-ES"/>
              </w:rPr>
            </w:pPr>
            <w:r w:rsidRPr="004139F4">
              <w:rPr>
                <w:b/>
                <w:bCs/>
                <w:sz w:val="28"/>
                <w:szCs w:val="26"/>
                <w14:ligatures w14:val="none"/>
              </w:rPr>
              <w:t>CƠ SỞ ĐÀO TẠO</w:t>
            </w:r>
            <w:r w:rsidRPr="004139F4">
              <w:rPr>
                <w:rStyle w:val="FootnoteReference"/>
                <w:b/>
                <w:bCs/>
                <w:sz w:val="28"/>
                <w:szCs w:val="26"/>
                <w14:ligatures w14:val="none"/>
              </w:rPr>
              <w:footnoteReference w:id="137"/>
            </w:r>
          </w:p>
        </w:tc>
      </w:tr>
      <w:bookmarkEnd w:id="23"/>
    </w:tbl>
    <w:p w14:paraId="367C0FA1" w14:textId="77777777" w:rsidR="0022260B" w:rsidRDefault="0022260B">
      <w:pPr>
        <w:spacing w:before="100" w:after="80" w:line="276" w:lineRule="auto"/>
        <w:jc w:val="both"/>
        <w:rPr>
          <w:szCs w:val="28"/>
          <w:lang w:val="vi-VN"/>
        </w:rPr>
      </w:pPr>
    </w:p>
    <w:p w14:paraId="6DC155FC" w14:textId="77777777" w:rsidR="0044122D" w:rsidRDefault="0044122D">
      <w:pPr>
        <w:spacing w:before="100" w:after="80" w:line="276" w:lineRule="auto"/>
        <w:jc w:val="both"/>
        <w:rPr>
          <w:szCs w:val="28"/>
          <w:lang w:val="vi-VN"/>
        </w:rPr>
      </w:pPr>
    </w:p>
    <w:p w14:paraId="2E63D455" w14:textId="77777777" w:rsidR="0022260B" w:rsidRDefault="0022260B">
      <w:pPr>
        <w:spacing w:before="100" w:after="80" w:line="276" w:lineRule="auto"/>
        <w:jc w:val="both"/>
        <w:rPr>
          <w:szCs w:val="28"/>
          <w:lang w:val="vi-VN"/>
        </w:rPr>
      </w:pPr>
    </w:p>
    <w:p w14:paraId="0919737D" w14:textId="77777777" w:rsidR="0022260B" w:rsidRDefault="0022260B">
      <w:pPr>
        <w:spacing w:before="100" w:after="80" w:line="276" w:lineRule="auto"/>
        <w:jc w:val="both"/>
        <w:rPr>
          <w:szCs w:val="28"/>
          <w:lang w:val="vi-VN"/>
        </w:rPr>
      </w:pPr>
    </w:p>
    <w:p w14:paraId="4BDFA5DE" w14:textId="77777777" w:rsidR="00087F95" w:rsidRDefault="00087F95">
      <w:pPr>
        <w:spacing w:before="100" w:after="80" w:line="276" w:lineRule="auto"/>
        <w:jc w:val="both"/>
        <w:rPr>
          <w:szCs w:val="28"/>
          <w:lang w:val="vi-VN"/>
        </w:rPr>
      </w:pPr>
    </w:p>
    <w:p w14:paraId="03B43228" w14:textId="77777777" w:rsidR="004139F4" w:rsidRDefault="004139F4">
      <w:pPr>
        <w:pStyle w:val="Heading1"/>
        <w:spacing w:before="0"/>
        <w:jc w:val="center"/>
        <w:rPr>
          <w:rFonts w:ascii="Times New Roman" w:hAnsi="Times New Roman" w:cs="Times New Roman"/>
          <w:b/>
          <w:bCs/>
          <w:color w:val="auto"/>
          <w:sz w:val="26"/>
          <w:szCs w:val="26"/>
          <w:lang w:val="vi-VN"/>
        </w:rPr>
        <w:sectPr w:rsidR="004139F4" w:rsidSect="005A36EE">
          <w:footnotePr>
            <w:numRestart w:val="eachPage"/>
          </w:footnotePr>
          <w:endnotePr>
            <w:numFmt w:val="decimal"/>
            <w:numRestart w:val="eachSect"/>
          </w:endnotePr>
          <w:pgSz w:w="11907" w:h="16840" w:code="9"/>
          <w:pgMar w:top="1361" w:right="1276" w:bottom="1134" w:left="1928" w:header="720" w:footer="720" w:gutter="0"/>
          <w:pgNumType w:start="1"/>
          <w:cols w:space="720"/>
          <w:titlePg/>
          <w:docGrid w:linePitch="381"/>
        </w:sectPr>
      </w:pPr>
    </w:p>
    <w:p w14:paraId="5EDF868E" w14:textId="04D8940C" w:rsidR="00087F95" w:rsidRPr="004139F4" w:rsidRDefault="006F3EFE" w:rsidP="004139F4">
      <w:pPr>
        <w:pStyle w:val="Heading1"/>
        <w:spacing w:before="0"/>
        <w:jc w:val="center"/>
        <w:rPr>
          <w:rFonts w:ascii="Times New Roman" w:hAnsi="Times New Roman" w:cs="Times New Roman"/>
          <w:b/>
          <w:bCs/>
          <w:color w:val="auto"/>
          <w:sz w:val="28"/>
          <w:szCs w:val="28"/>
        </w:rPr>
      </w:pPr>
      <w:r w:rsidRPr="004139F4">
        <w:rPr>
          <w:rFonts w:ascii="Times New Roman" w:hAnsi="Times New Roman" w:cs="Times New Roman"/>
          <w:b/>
          <w:bCs/>
          <w:color w:val="auto"/>
          <w:sz w:val="28"/>
          <w:szCs w:val="28"/>
          <w:lang w:val="vi-VN"/>
        </w:rPr>
        <w:lastRenderedPageBreak/>
        <w:t xml:space="preserve">Phụ lục </w:t>
      </w:r>
      <w:r w:rsidR="00EA06B8" w:rsidRPr="004139F4">
        <w:rPr>
          <w:rFonts w:ascii="Times New Roman" w:hAnsi="Times New Roman" w:cs="Times New Roman"/>
          <w:b/>
          <w:bCs/>
          <w:color w:val="auto"/>
          <w:sz w:val="28"/>
          <w:szCs w:val="28"/>
        </w:rPr>
        <w:t>I</w:t>
      </w:r>
      <w:r w:rsidR="00D34DC5" w:rsidRPr="004139F4">
        <w:rPr>
          <w:rFonts w:ascii="Times New Roman" w:hAnsi="Times New Roman" w:cs="Times New Roman"/>
          <w:b/>
          <w:bCs/>
          <w:color w:val="auto"/>
          <w:sz w:val="28"/>
          <w:szCs w:val="28"/>
        </w:rPr>
        <w:t>V</w:t>
      </w:r>
    </w:p>
    <w:p w14:paraId="76DFD565" w14:textId="77777777" w:rsidR="004139F4" w:rsidRDefault="006F3EFE" w:rsidP="004139F4">
      <w:pPr>
        <w:pStyle w:val="Heading1"/>
        <w:spacing w:before="0"/>
        <w:jc w:val="center"/>
        <w:rPr>
          <w:rFonts w:ascii="Times New Roman" w:hAnsi="Times New Roman" w:cs="Times New Roman"/>
          <w:b/>
          <w:bCs/>
          <w:color w:val="auto"/>
          <w:sz w:val="28"/>
          <w:szCs w:val="28"/>
          <w:lang w:val="vi-VN"/>
        </w:rPr>
      </w:pPr>
      <w:r w:rsidRPr="004139F4">
        <w:rPr>
          <w:rFonts w:ascii="Times New Roman" w:hAnsi="Times New Roman" w:cs="Times New Roman"/>
          <w:b/>
          <w:bCs/>
          <w:color w:val="auto"/>
          <w:sz w:val="28"/>
          <w:szCs w:val="28"/>
          <w:lang w:val="vi-VN"/>
        </w:rPr>
        <w:t xml:space="preserve">CÁC BIỂU MẪU LIÊN QUAN ĐẾN KHÁM BỆNH, </w:t>
      </w:r>
    </w:p>
    <w:p w14:paraId="23614F48" w14:textId="77777777" w:rsidR="004139F4" w:rsidRDefault="006F3EFE" w:rsidP="004139F4">
      <w:pPr>
        <w:pStyle w:val="Heading1"/>
        <w:spacing w:before="0"/>
        <w:jc w:val="center"/>
        <w:rPr>
          <w:rFonts w:ascii="Times New Roman" w:hAnsi="Times New Roman" w:cs="Times New Roman"/>
          <w:b/>
          <w:bCs/>
          <w:color w:val="auto"/>
          <w:sz w:val="28"/>
          <w:szCs w:val="28"/>
        </w:rPr>
      </w:pPr>
      <w:r w:rsidRPr="004139F4">
        <w:rPr>
          <w:rFonts w:ascii="Times New Roman" w:hAnsi="Times New Roman" w:cs="Times New Roman"/>
          <w:b/>
          <w:bCs/>
          <w:color w:val="auto"/>
          <w:sz w:val="28"/>
          <w:szCs w:val="28"/>
          <w:lang w:val="vi-VN"/>
        </w:rPr>
        <w:t xml:space="preserve">CHỮA </w:t>
      </w:r>
      <w:r w:rsidR="00EB394A" w:rsidRPr="004139F4">
        <w:rPr>
          <w:rFonts w:ascii="Times New Roman" w:hAnsi="Times New Roman" w:cs="Times New Roman"/>
          <w:b/>
          <w:bCs/>
          <w:color w:val="auto"/>
          <w:sz w:val="28"/>
          <w:szCs w:val="28"/>
          <w:lang w:val="vi-VN"/>
        </w:rPr>
        <w:t>NGƯỜI BỆNH</w:t>
      </w:r>
      <w:r w:rsidR="00EA06B8" w:rsidRPr="004139F4">
        <w:rPr>
          <w:rFonts w:ascii="Times New Roman" w:hAnsi="Times New Roman" w:cs="Times New Roman"/>
          <w:b/>
          <w:bCs/>
          <w:color w:val="auto"/>
          <w:sz w:val="28"/>
          <w:szCs w:val="28"/>
        </w:rPr>
        <w:t xml:space="preserve"> NHÂN</w:t>
      </w:r>
      <w:r w:rsidRPr="004139F4">
        <w:rPr>
          <w:rFonts w:ascii="Times New Roman" w:hAnsi="Times New Roman" w:cs="Times New Roman"/>
          <w:b/>
          <w:bCs/>
          <w:color w:val="auto"/>
          <w:sz w:val="28"/>
          <w:szCs w:val="28"/>
          <w:lang w:val="vi-VN"/>
        </w:rPr>
        <w:t xml:space="preserve"> ĐẠO</w:t>
      </w:r>
      <w:r w:rsidR="00EA06B8" w:rsidRPr="004139F4">
        <w:rPr>
          <w:rFonts w:ascii="Times New Roman" w:hAnsi="Times New Roman" w:cs="Times New Roman"/>
          <w:b/>
          <w:bCs/>
          <w:color w:val="auto"/>
          <w:sz w:val="28"/>
          <w:szCs w:val="28"/>
        </w:rPr>
        <w:t xml:space="preserve"> THEO ĐỢT HOẶC </w:t>
      </w:r>
    </w:p>
    <w:p w14:paraId="4039F111" w14:textId="040A8A1E" w:rsidR="00087F95" w:rsidRPr="004139F4" w:rsidRDefault="00EA06B8" w:rsidP="004139F4">
      <w:pPr>
        <w:pStyle w:val="Heading1"/>
        <w:spacing w:before="0"/>
        <w:jc w:val="center"/>
        <w:rPr>
          <w:rFonts w:ascii="Times New Roman" w:hAnsi="Times New Roman" w:cs="Times New Roman"/>
          <w:b/>
          <w:bCs/>
          <w:color w:val="auto"/>
          <w:sz w:val="28"/>
          <w:szCs w:val="28"/>
        </w:rPr>
      </w:pPr>
      <w:r w:rsidRPr="004139F4">
        <w:rPr>
          <w:rFonts w:ascii="Times New Roman" w:hAnsi="Times New Roman" w:cs="Times New Roman"/>
          <w:b/>
          <w:bCs/>
          <w:color w:val="auto"/>
          <w:sz w:val="28"/>
          <w:szCs w:val="28"/>
        </w:rPr>
        <w:t>KHÁM BỆNH, CHỮA BỆNH LƯU ĐỘNG</w:t>
      </w:r>
    </w:p>
    <w:p w14:paraId="01768BB0" w14:textId="08A160D1" w:rsidR="004139F4" w:rsidRDefault="006F3EFE" w:rsidP="004139F4">
      <w:pPr>
        <w:pStyle w:val="Heading1"/>
        <w:spacing w:before="0"/>
        <w:jc w:val="center"/>
        <w:rPr>
          <w:rFonts w:ascii="Times New Roman" w:hAnsi="Times New Roman" w:cs="Times New Roman"/>
          <w:i/>
          <w:iCs/>
          <w:color w:val="auto"/>
          <w:sz w:val="28"/>
          <w:szCs w:val="28"/>
          <w:lang w:val="vi-VN"/>
        </w:rPr>
      </w:pPr>
      <w:r w:rsidRPr="004139F4">
        <w:rPr>
          <w:rFonts w:ascii="Times New Roman" w:hAnsi="Times New Roman" w:cs="Times New Roman"/>
          <w:i/>
          <w:iCs/>
          <w:color w:val="auto"/>
          <w:sz w:val="28"/>
          <w:szCs w:val="28"/>
          <w:lang w:val="vi-VN"/>
        </w:rPr>
        <w:t>(</w:t>
      </w:r>
      <w:r w:rsidR="002B694E" w:rsidRPr="004139F4">
        <w:rPr>
          <w:rFonts w:ascii="Times New Roman" w:hAnsi="Times New Roman" w:cs="Times New Roman"/>
          <w:i/>
          <w:iCs/>
          <w:color w:val="auto"/>
          <w:sz w:val="28"/>
          <w:szCs w:val="28"/>
          <w:lang w:val="vi-VN"/>
        </w:rPr>
        <w:t>Kèm theo</w:t>
      </w:r>
      <w:r w:rsidRPr="004139F4">
        <w:rPr>
          <w:rFonts w:ascii="Times New Roman" w:hAnsi="Times New Roman" w:cs="Times New Roman"/>
          <w:i/>
          <w:iCs/>
          <w:color w:val="auto"/>
          <w:sz w:val="28"/>
          <w:szCs w:val="28"/>
          <w:lang w:val="vi-VN"/>
        </w:rPr>
        <w:t xml:space="preserve"> Nghị định số</w:t>
      </w:r>
      <w:r w:rsidR="00893124">
        <w:rPr>
          <w:rFonts w:ascii="Times New Roman" w:hAnsi="Times New Roman" w:cs="Times New Roman"/>
          <w:i/>
          <w:iCs/>
          <w:color w:val="auto"/>
          <w:sz w:val="28"/>
          <w:szCs w:val="28"/>
        </w:rPr>
        <w:t xml:space="preserve"> 96</w:t>
      </w:r>
      <w:r w:rsidRPr="004139F4">
        <w:rPr>
          <w:rFonts w:ascii="Times New Roman" w:hAnsi="Times New Roman" w:cs="Times New Roman"/>
          <w:i/>
          <w:iCs/>
          <w:color w:val="auto"/>
          <w:sz w:val="28"/>
          <w:szCs w:val="28"/>
          <w:lang w:val="vi-VN"/>
        </w:rPr>
        <w:t xml:space="preserve">/2023/NĐ-CP </w:t>
      </w:r>
    </w:p>
    <w:p w14:paraId="09E20035" w14:textId="498CBDF4" w:rsidR="00087F95" w:rsidRPr="004139F4" w:rsidRDefault="00893124" w:rsidP="004139F4">
      <w:pPr>
        <w:pStyle w:val="Heading1"/>
        <w:spacing w:before="0"/>
        <w:jc w:val="center"/>
        <w:rPr>
          <w:rFonts w:ascii="Times New Roman" w:hAnsi="Times New Roman" w:cs="Times New Roman"/>
          <w:i/>
          <w:iCs/>
          <w:color w:val="auto"/>
          <w:sz w:val="28"/>
          <w:szCs w:val="28"/>
          <w:lang w:val="vi-VN"/>
        </w:rPr>
      </w:pPr>
      <w:r w:rsidRPr="004139F4">
        <w:rPr>
          <w:rFonts w:ascii="Times New Roman" w:hAnsi="Times New Roman" w:cs="Times New Roman"/>
          <w:i/>
          <w:iCs/>
          <w:color w:val="auto"/>
          <w:sz w:val="28"/>
          <w:szCs w:val="28"/>
          <w:lang w:val="vi-VN"/>
        </w:rPr>
        <w:t>N</w:t>
      </w:r>
      <w:r w:rsidR="006F3EFE" w:rsidRPr="004139F4">
        <w:rPr>
          <w:rFonts w:ascii="Times New Roman" w:hAnsi="Times New Roman" w:cs="Times New Roman"/>
          <w:i/>
          <w:iCs/>
          <w:color w:val="auto"/>
          <w:sz w:val="28"/>
          <w:szCs w:val="28"/>
          <w:lang w:val="vi-VN"/>
        </w:rPr>
        <w:t>gày</w:t>
      </w:r>
      <w:r>
        <w:rPr>
          <w:rFonts w:ascii="Times New Roman" w:hAnsi="Times New Roman" w:cs="Times New Roman"/>
          <w:i/>
          <w:iCs/>
          <w:color w:val="auto"/>
          <w:sz w:val="28"/>
          <w:szCs w:val="28"/>
        </w:rPr>
        <w:t xml:space="preserve"> 30 </w:t>
      </w:r>
      <w:r w:rsidR="006F3EFE" w:rsidRPr="004139F4">
        <w:rPr>
          <w:rFonts w:ascii="Times New Roman" w:hAnsi="Times New Roman" w:cs="Times New Roman"/>
          <w:i/>
          <w:iCs/>
          <w:color w:val="auto"/>
          <w:sz w:val="28"/>
          <w:szCs w:val="28"/>
          <w:lang w:val="vi-VN"/>
        </w:rPr>
        <w:t>tháng</w:t>
      </w:r>
      <w:r>
        <w:rPr>
          <w:rFonts w:ascii="Times New Roman" w:hAnsi="Times New Roman" w:cs="Times New Roman"/>
          <w:i/>
          <w:iCs/>
          <w:color w:val="auto"/>
          <w:sz w:val="28"/>
          <w:szCs w:val="28"/>
        </w:rPr>
        <w:t xml:space="preserve"> 12 </w:t>
      </w:r>
      <w:r w:rsidR="006F3EFE" w:rsidRPr="004139F4">
        <w:rPr>
          <w:rFonts w:ascii="Times New Roman" w:hAnsi="Times New Roman" w:cs="Times New Roman"/>
          <w:i/>
          <w:iCs/>
          <w:color w:val="auto"/>
          <w:sz w:val="28"/>
          <w:szCs w:val="28"/>
          <w:lang w:val="vi-VN"/>
        </w:rPr>
        <w:t>năm 2023 của Chính phủ)</w:t>
      </w:r>
    </w:p>
    <w:p w14:paraId="24B9CEEE" w14:textId="27A6D728" w:rsidR="004139F4" w:rsidRPr="004139F4" w:rsidRDefault="004139F4" w:rsidP="004139F4">
      <w:pPr>
        <w:jc w:val="center"/>
        <w:rPr>
          <w:sz w:val="28"/>
          <w:szCs w:val="28"/>
          <w:vertAlign w:val="superscript"/>
        </w:rPr>
      </w:pPr>
      <w:r w:rsidRPr="004139F4">
        <w:rPr>
          <w:sz w:val="28"/>
          <w:szCs w:val="28"/>
          <w:vertAlign w:val="superscript"/>
        </w:rPr>
        <w:t>____________</w:t>
      </w:r>
    </w:p>
    <w:p w14:paraId="3E2E9B5D" w14:textId="77777777" w:rsidR="00087F95" w:rsidRPr="004139F4" w:rsidRDefault="00087F95">
      <w:pPr>
        <w:jc w:val="center"/>
        <w:rPr>
          <w:i/>
          <w:iCs/>
          <w:sz w:val="36"/>
          <w:szCs w:val="26"/>
          <w:lang w:val="vi-VN"/>
        </w:rPr>
      </w:pPr>
    </w:p>
    <w:tbl>
      <w:tblPr>
        <w:tblStyle w:val="TableGrid"/>
        <w:tblW w:w="9351" w:type="dxa"/>
        <w:tblInd w:w="-289" w:type="dxa"/>
        <w:tblLook w:val="04A0" w:firstRow="1" w:lastRow="0" w:firstColumn="1" w:lastColumn="0" w:noHBand="0" w:noVBand="1"/>
      </w:tblPr>
      <w:tblGrid>
        <w:gridCol w:w="945"/>
        <w:gridCol w:w="1885"/>
        <w:gridCol w:w="6521"/>
      </w:tblGrid>
      <w:tr w:rsidR="00087F95" w14:paraId="6906DF3D" w14:textId="77777777" w:rsidTr="004139F4">
        <w:tc>
          <w:tcPr>
            <w:tcW w:w="945" w:type="dxa"/>
          </w:tcPr>
          <w:p w14:paraId="1D0B1BC6" w14:textId="77777777" w:rsidR="00087F95" w:rsidRDefault="006F3EFE">
            <w:pPr>
              <w:spacing w:after="120" w:line="360" w:lineRule="exact"/>
              <w:jc w:val="center"/>
              <w:rPr>
                <w:b/>
                <w:bCs/>
                <w:sz w:val="26"/>
                <w:szCs w:val="26"/>
              </w:rPr>
            </w:pPr>
            <w:r>
              <w:rPr>
                <w:b/>
                <w:bCs/>
                <w:sz w:val="26"/>
                <w:szCs w:val="26"/>
              </w:rPr>
              <w:t>STT</w:t>
            </w:r>
          </w:p>
        </w:tc>
        <w:tc>
          <w:tcPr>
            <w:tcW w:w="1885" w:type="dxa"/>
          </w:tcPr>
          <w:p w14:paraId="4E353E5D" w14:textId="77777777" w:rsidR="00087F95" w:rsidRDefault="006F3EFE">
            <w:pPr>
              <w:spacing w:after="120" w:line="360" w:lineRule="exact"/>
              <w:jc w:val="center"/>
              <w:rPr>
                <w:rFonts w:eastAsia="Calibri"/>
                <w:b/>
                <w:bCs/>
                <w:iCs/>
                <w:sz w:val="26"/>
                <w:szCs w:val="26"/>
                <w:lang w:val="vi-VN"/>
              </w:rPr>
            </w:pPr>
            <w:r>
              <w:rPr>
                <w:rFonts w:eastAsia="Calibri"/>
                <w:b/>
                <w:bCs/>
                <w:iCs/>
                <w:sz w:val="26"/>
                <w:szCs w:val="26"/>
                <w:lang w:val="sv-SE"/>
              </w:rPr>
              <w:t>Số</w:t>
            </w:r>
            <w:r>
              <w:rPr>
                <w:rFonts w:eastAsia="Calibri"/>
                <w:b/>
                <w:bCs/>
                <w:iCs/>
                <w:sz w:val="26"/>
                <w:szCs w:val="26"/>
                <w:lang w:val="vi-VN"/>
              </w:rPr>
              <w:t xml:space="preserve"> thự tự mẫu</w:t>
            </w:r>
          </w:p>
        </w:tc>
        <w:tc>
          <w:tcPr>
            <w:tcW w:w="6521" w:type="dxa"/>
          </w:tcPr>
          <w:p w14:paraId="6BA661E8" w14:textId="2572CE25" w:rsidR="00087F95" w:rsidRDefault="006F3EFE">
            <w:pPr>
              <w:spacing w:after="120" w:line="360" w:lineRule="exact"/>
              <w:jc w:val="center"/>
              <w:rPr>
                <w:rFonts w:eastAsia="Calibri"/>
                <w:b/>
                <w:bCs/>
                <w:iCs/>
                <w:sz w:val="26"/>
                <w:szCs w:val="26"/>
                <w:lang w:val="vi-VN"/>
              </w:rPr>
            </w:pPr>
            <w:r>
              <w:rPr>
                <w:rFonts w:eastAsia="Calibri"/>
                <w:b/>
                <w:bCs/>
                <w:iCs/>
                <w:sz w:val="26"/>
                <w:szCs w:val="26"/>
                <w:lang w:val="sv-SE"/>
              </w:rPr>
              <w:t>Tên</w:t>
            </w:r>
            <w:r>
              <w:rPr>
                <w:rFonts w:eastAsia="Calibri"/>
                <w:b/>
                <w:bCs/>
                <w:iCs/>
                <w:sz w:val="26"/>
                <w:szCs w:val="26"/>
                <w:lang w:val="vi-VN"/>
              </w:rPr>
              <w:t xml:space="preserve"> </w:t>
            </w:r>
            <w:r w:rsidR="002B0A1B">
              <w:rPr>
                <w:rFonts w:eastAsia="Calibri"/>
                <w:b/>
                <w:bCs/>
                <w:iCs/>
                <w:sz w:val="26"/>
                <w:szCs w:val="26"/>
              </w:rPr>
              <w:t>m</w:t>
            </w:r>
            <w:r>
              <w:rPr>
                <w:rFonts w:eastAsia="Calibri"/>
                <w:b/>
                <w:bCs/>
                <w:iCs/>
                <w:sz w:val="26"/>
                <w:szCs w:val="26"/>
                <w:lang w:val="vi-VN"/>
              </w:rPr>
              <w:t>ẫu</w:t>
            </w:r>
          </w:p>
        </w:tc>
      </w:tr>
      <w:tr w:rsidR="00087F95" w:rsidRPr="00D3119A" w14:paraId="6F9D91B4" w14:textId="77777777" w:rsidTr="004139F4">
        <w:tc>
          <w:tcPr>
            <w:tcW w:w="945" w:type="dxa"/>
            <w:vAlign w:val="center"/>
          </w:tcPr>
          <w:p w14:paraId="47AF1EF8" w14:textId="77777777" w:rsidR="00087F95" w:rsidRDefault="006F3EFE">
            <w:pPr>
              <w:spacing w:after="120" w:line="360" w:lineRule="exact"/>
              <w:jc w:val="center"/>
              <w:rPr>
                <w:sz w:val="26"/>
                <w:szCs w:val="26"/>
              </w:rPr>
            </w:pPr>
            <w:r>
              <w:rPr>
                <w:sz w:val="26"/>
                <w:szCs w:val="26"/>
              </w:rPr>
              <w:t>1</w:t>
            </w:r>
          </w:p>
        </w:tc>
        <w:tc>
          <w:tcPr>
            <w:tcW w:w="1885" w:type="dxa"/>
            <w:vAlign w:val="center"/>
          </w:tcPr>
          <w:p w14:paraId="2443FAF2" w14:textId="77777777" w:rsidR="00087F95" w:rsidRDefault="006F3EFE">
            <w:pPr>
              <w:spacing w:after="120" w:line="360" w:lineRule="exact"/>
              <w:jc w:val="center"/>
              <w:rPr>
                <w:rFonts w:eastAsia="Calibri"/>
                <w:iCs/>
                <w:sz w:val="26"/>
                <w:szCs w:val="26"/>
                <w:lang w:val="sv-SE"/>
              </w:rPr>
            </w:pPr>
            <w:r>
              <w:rPr>
                <w:iCs/>
                <w:sz w:val="26"/>
                <w:szCs w:val="26"/>
                <w:lang w:val="sv-SE"/>
              </w:rPr>
              <w:t>Mẫu 01</w:t>
            </w:r>
          </w:p>
        </w:tc>
        <w:tc>
          <w:tcPr>
            <w:tcW w:w="6521" w:type="dxa"/>
          </w:tcPr>
          <w:p w14:paraId="5EFECA23" w14:textId="301991C1" w:rsidR="00087F95" w:rsidRDefault="006F3EFE">
            <w:pPr>
              <w:spacing w:after="120" w:line="360" w:lineRule="exact"/>
              <w:rPr>
                <w:sz w:val="26"/>
                <w:szCs w:val="26"/>
                <w:lang w:val="vi-VN"/>
              </w:rPr>
            </w:pPr>
            <w:r>
              <w:rPr>
                <w:rFonts w:eastAsia="Calibri"/>
                <w:iCs/>
                <w:sz w:val="26"/>
                <w:szCs w:val="26"/>
                <w:lang w:val="sv-SE"/>
              </w:rPr>
              <w:t xml:space="preserve">Đơn đề nghị cho phép tổ chức khám bệnh, chữa </w:t>
            </w:r>
            <w:r w:rsidR="00EA06B8">
              <w:rPr>
                <w:rFonts w:eastAsia="Calibri"/>
                <w:iCs/>
                <w:sz w:val="26"/>
                <w:szCs w:val="26"/>
                <w:lang w:val="sv-SE"/>
              </w:rPr>
              <w:t>bệnh nhân đạo</w:t>
            </w:r>
            <w:r>
              <w:rPr>
                <w:rFonts w:eastAsia="Calibri"/>
                <w:iCs/>
                <w:sz w:val="26"/>
                <w:szCs w:val="26"/>
                <w:lang w:val="sv-SE"/>
              </w:rPr>
              <w:t xml:space="preserve"> theo đợt</w:t>
            </w:r>
            <w:bookmarkStart w:id="24" w:name="_Hlk153114731"/>
            <w:r w:rsidR="004951D4">
              <w:rPr>
                <w:rFonts w:eastAsia="Calibri"/>
                <w:iCs/>
                <w:sz w:val="26"/>
                <w:szCs w:val="26"/>
                <w:lang w:val="sv-SE"/>
              </w:rPr>
              <w:t>/</w:t>
            </w:r>
            <w:r>
              <w:rPr>
                <w:rFonts w:eastAsia="Calibri"/>
                <w:iCs/>
                <w:sz w:val="26"/>
                <w:szCs w:val="26"/>
                <w:lang w:val="sv-SE"/>
              </w:rPr>
              <w:t xml:space="preserve">khám bệnh, chữa bệnh lưu động </w:t>
            </w:r>
            <w:bookmarkEnd w:id="24"/>
          </w:p>
        </w:tc>
      </w:tr>
      <w:tr w:rsidR="00087F95" w:rsidRPr="00D3119A" w14:paraId="735EDD89" w14:textId="77777777" w:rsidTr="004139F4">
        <w:tc>
          <w:tcPr>
            <w:tcW w:w="945" w:type="dxa"/>
            <w:vAlign w:val="center"/>
          </w:tcPr>
          <w:p w14:paraId="0AEBA34D" w14:textId="77777777" w:rsidR="00087F95" w:rsidRDefault="006F3EFE">
            <w:pPr>
              <w:spacing w:after="120" w:line="360" w:lineRule="exact"/>
              <w:jc w:val="center"/>
              <w:rPr>
                <w:sz w:val="26"/>
                <w:szCs w:val="26"/>
              </w:rPr>
            </w:pPr>
            <w:r>
              <w:rPr>
                <w:sz w:val="26"/>
                <w:szCs w:val="26"/>
              </w:rPr>
              <w:t>2</w:t>
            </w:r>
          </w:p>
        </w:tc>
        <w:tc>
          <w:tcPr>
            <w:tcW w:w="1885" w:type="dxa"/>
            <w:vAlign w:val="center"/>
          </w:tcPr>
          <w:p w14:paraId="0CE46CA9" w14:textId="77777777" w:rsidR="00087F95" w:rsidRDefault="006F3EFE">
            <w:pPr>
              <w:spacing w:after="120" w:line="360" w:lineRule="exact"/>
              <w:jc w:val="center"/>
              <w:rPr>
                <w:rFonts w:eastAsia="Calibri"/>
                <w:iCs/>
                <w:sz w:val="26"/>
                <w:szCs w:val="26"/>
                <w:lang w:val="sv-SE"/>
              </w:rPr>
            </w:pPr>
            <w:r>
              <w:rPr>
                <w:iCs/>
                <w:sz w:val="26"/>
                <w:szCs w:val="26"/>
                <w:lang w:val="sv-SE"/>
              </w:rPr>
              <w:t>Mẫu</w:t>
            </w:r>
            <w:r>
              <w:rPr>
                <w:iCs/>
                <w:sz w:val="26"/>
                <w:szCs w:val="26"/>
                <w:lang w:val="vi-VN"/>
              </w:rPr>
              <w:t xml:space="preserve"> 02</w:t>
            </w:r>
          </w:p>
        </w:tc>
        <w:tc>
          <w:tcPr>
            <w:tcW w:w="6521" w:type="dxa"/>
          </w:tcPr>
          <w:p w14:paraId="32293EE6" w14:textId="5AF07267" w:rsidR="00087F95" w:rsidRDefault="006F3EFE">
            <w:pPr>
              <w:spacing w:after="120" w:line="360" w:lineRule="exact"/>
              <w:rPr>
                <w:sz w:val="26"/>
                <w:szCs w:val="26"/>
                <w:lang w:val="vi-VN"/>
              </w:rPr>
            </w:pPr>
            <w:r>
              <w:rPr>
                <w:rFonts w:eastAsia="Calibri"/>
                <w:iCs/>
                <w:sz w:val="26"/>
                <w:szCs w:val="26"/>
                <w:lang w:val="sv-SE"/>
              </w:rPr>
              <w:t xml:space="preserve">Danh sách thành viên tham gia khám bệnh, chữa </w:t>
            </w:r>
            <w:r w:rsidR="00EA06B8">
              <w:rPr>
                <w:rFonts w:eastAsia="Calibri"/>
                <w:iCs/>
                <w:sz w:val="26"/>
                <w:szCs w:val="26"/>
                <w:lang w:val="sv-SE"/>
              </w:rPr>
              <w:t>bệnh nhân đạo</w:t>
            </w:r>
            <w:r w:rsidR="004951D4">
              <w:rPr>
                <w:rFonts w:eastAsia="Calibri"/>
                <w:iCs/>
                <w:sz w:val="26"/>
                <w:szCs w:val="26"/>
                <w:lang w:val="sv-SE"/>
              </w:rPr>
              <w:t>/</w:t>
            </w:r>
            <w:r>
              <w:rPr>
                <w:rFonts w:eastAsia="Calibri"/>
                <w:iCs/>
                <w:sz w:val="26"/>
                <w:szCs w:val="26"/>
                <w:lang w:val="sv-SE"/>
              </w:rPr>
              <w:t>khám bệnh, chữa bệnh lưu động</w:t>
            </w:r>
          </w:p>
        </w:tc>
      </w:tr>
      <w:tr w:rsidR="00087F95" w:rsidRPr="00D3119A" w14:paraId="0EC4B795" w14:textId="77777777" w:rsidTr="004139F4">
        <w:tc>
          <w:tcPr>
            <w:tcW w:w="945" w:type="dxa"/>
            <w:vAlign w:val="center"/>
          </w:tcPr>
          <w:p w14:paraId="1965C4C3" w14:textId="77777777" w:rsidR="00087F95" w:rsidRDefault="006F3EFE">
            <w:pPr>
              <w:spacing w:after="120" w:line="360" w:lineRule="exact"/>
              <w:jc w:val="center"/>
              <w:rPr>
                <w:sz w:val="26"/>
                <w:szCs w:val="26"/>
              </w:rPr>
            </w:pPr>
            <w:r>
              <w:rPr>
                <w:sz w:val="26"/>
                <w:szCs w:val="26"/>
              </w:rPr>
              <w:t>3</w:t>
            </w:r>
          </w:p>
        </w:tc>
        <w:tc>
          <w:tcPr>
            <w:tcW w:w="1885" w:type="dxa"/>
            <w:vAlign w:val="center"/>
          </w:tcPr>
          <w:p w14:paraId="703A2735" w14:textId="77777777" w:rsidR="00087F95" w:rsidRDefault="006F3EFE">
            <w:pPr>
              <w:spacing w:after="120" w:line="360" w:lineRule="exact"/>
              <w:jc w:val="center"/>
              <w:rPr>
                <w:iCs/>
                <w:sz w:val="26"/>
                <w:szCs w:val="26"/>
                <w:lang w:val="sv-SE"/>
              </w:rPr>
            </w:pPr>
            <w:r>
              <w:rPr>
                <w:rFonts w:eastAsia="Calibri"/>
                <w:iCs/>
                <w:sz w:val="26"/>
                <w:szCs w:val="26"/>
                <w:lang w:val="sv-SE"/>
              </w:rPr>
              <w:t>Mẫu</w:t>
            </w:r>
            <w:r>
              <w:rPr>
                <w:rFonts w:eastAsia="Calibri"/>
                <w:iCs/>
                <w:sz w:val="26"/>
                <w:szCs w:val="26"/>
                <w:lang w:val="vi-VN"/>
              </w:rPr>
              <w:t xml:space="preserve"> 03</w:t>
            </w:r>
          </w:p>
        </w:tc>
        <w:tc>
          <w:tcPr>
            <w:tcW w:w="6521" w:type="dxa"/>
          </w:tcPr>
          <w:p w14:paraId="3010C790" w14:textId="5D5AEBB3" w:rsidR="00087F95" w:rsidRPr="004951D4" w:rsidRDefault="006F3EFE" w:rsidP="004951D4">
            <w:pPr>
              <w:pStyle w:val="Heading2"/>
              <w:outlineLvl w:val="1"/>
              <w:rPr>
                <w:rFonts w:ascii="Times New Roman" w:eastAsia="Calibri" w:hAnsi="Times New Roman" w:cs="Times New Roman"/>
                <w:iCs/>
                <w:color w:val="auto"/>
                <w:lang w:val="sv-SE"/>
              </w:rPr>
            </w:pPr>
            <w:r>
              <w:rPr>
                <w:rFonts w:ascii="Times New Roman" w:eastAsia="Calibri" w:hAnsi="Times New Roman" w:cs="Times New Roman"/>
                <w:iCs/>
                <w:color w:val="auto"/>
                <w:lang w:val="sv-SE"/>
              </w:rPr>
              <w:t xml:space="preserve">Kế hoạch tổ chức khám bệnh, chữa </w:t>
            </w:r>
            <w:r w:rsidR="00EA06B8">
              <w:rPr>
                <w:rFonts w:ascii="Times New Roman" w:eastAsia="Calibri" w:hAnsi="Times New Roman" w:cs="Times New Roman"/>
                <w:iCs/>
                <w:color w:val="auto"/>
                <w:lang w:val="sv-SE"/>
              </w:rPr>
              <w:t>bệnh nhân đạo</w:t>
            </w:r>
            <w:r w:rsidR="004951D4">
              <w:rPr>
                <w:iCs/>
                <w:lang w:val="sv-SE"/>
              </w:rPr>
              <w:t>/</w:t>
            </w:r>
            <w:r>
              <w:rPr>
                <w:rFonts w:ascii="Times New Roman" w:eastAsia="Calibri" w:hAnsi="Times New Roman" w:cs="Times New Roman"/>
                <w:iCs/>
                <w:color w:val="auto"/>
                <w:lang w:val="sv-SE"/>
              </w:rPr>
              <w:t>khám bệnh, chữa bệnh lưu động</w:t>
            </w:r>
          </w:p>
        </w:tc>
      </w:tr>
    </w:tbl>
    <w:p w14:paraId="2BC3988F" w14:textId="77777777" w:rsidR="00087F95" w:rsidRDefault="00087F95">
      <w:pPr>
        <w:jc w:val="center"/>
        <w:rPr>
          <w:i/>
          <w:iCs/>
          <w:sz w:val="26"/>
          <w:szCs w:val="26"/>
          <w:lang w:val="sv-SE"/>
        </w:rPr>
      </w:pPr>
    </w:p>
    <w:p w14:paraId="09C08017" w14:textId="77777777" w:rsidR="00087F95" w:rsidRDefault="00087F95">
      <w:pPr>
        <w:jc w:val="center"/>
        <w:rPr>
          <w:i/>
          <w:iCs/>
          <w:sz w:val="26"/>
          <w:szCs w:val="26"/>
          <w:lang w:val="vi-VN"/>
        </w:rPr>
      </w:pPr>
    </w:p>
    <w:p w14:paraId="38FEB98A" w14:textId="77777777" w:rsidR="00087F95" w:rsidRDefault="00087F95">
      <w:pPr>
        <w:jc w:val="center"/>
        <w:rPr>
          <w:i/>
          <w:iCs/>
          <w:sz w:val="26"/>
          <w:szCs w:val="26"/>
          <w:lang w:val="vi-VN"/>
        </w:rPr>
      </w:pPr>
    </w:p>
    <w:p w14:paraId="1F20AC0A" w14:textId="77777777" w:rsidR="00087F95" w:rsidRDefault="00087F95">
      <w:pPr>
        <w:jc w:val="center"/>
        <w:rPr>
          <w:i/>
          <w:iCs/>
          <w:sz w:val="26"/>
          <w:szCs w:val="26"/>
          <w:lang w:val="vi-VN"/>
        </w:rPr>
      </w:pPr>
    </w:p>
    <w:p w14:paraId="4374CB5B" w14:textId="77777777" w:rsidR="00087F95" w:rsidRDefault="00087F95">
      <w:pPr>
        <w:jc w:val="center"/>
        <w:rPr>
          <w:i/>
          <w:iCs/>
          <w:sz w:val="26"/>
          <w:szCs w:val="26"/>
          <w:lang w:val="vi-VN"/>
        </w:rPr>
      </w:pPr>
    </w:p>
    <w:p w14:paraId="72AA4616" w14:textId="77777777" w:rsidR="00087F95" w:rsidRDefault="00087F95">
      <w:pPr>
        <w:jc w:val="center"/>
        <w:rPr>
          <w:i/>
          <w:iCs/>
          <w:sz w:val="26"/>
          <w:szCs w:val="26"/>
          <w:lang w:val="vi-VN"/>
        </w:rPr>
      </w:pPr>
    </w:p>
    <w:p w14:paraId="094FA6A4" w14:textId="77777777" w:rsidR="00087F95" w:rsidRDefault="00087F95">
      <w:pPr>
        <w:jc w:val="center"/>
        <w:rPr>
          <w:i/>
          <w:iCs/>
          <w:sz w:val="26"/>
          <w:szCs w:val="26"/>
          <w:lang w:val="vi-VN"/>
        </w:rPr>
      </w:pPr>
    </w:p>
    <w:p w14:paraId="4FB8A3BD" w14:textId="77777777" w:rsidR="00087F95" w:rsidRDefault="00087F95">
      <w:pPr>
        <w:jc w:val="center"/>
        <w:rPr>
          <w:i/>
          <w:iCs/>
          <w:sz w:val="26"/>
          <w:szCs w:val="26"/>
          <w:lang w:val="vi-VN"/>
        </w:rPr>
      </w:pPr>
    </w:p>
    <w:p w14:paraId="796E7268" w14:textId="77777777" w:rsidR="00087F95" w:rsidRDefault="00087F95">
      <w:pPr>
        <w:jc w:val="center"/>
        <w:rPr>
          <w:i/>
          <w:iCs/>
          <w:sz w:val="26"/>
          <w:szCs w:val="26"/>
          <w:lang w:val="vi-VN"/>
        </w:rPr>
      </w:pPr>
    </w:p>
    <w:p w14:paraId="1D27FD70" w14:textId="77777777" w:rsidR="00087F95" w:rsidRDefault="00087F95">
      <w:pPr>
        <w:jc w:val="center"/>
        <w:rPr>
          <w:i/>
          <w:iCs/>
          <w:sz w:val="26"/>
          <w:szCs w:val="26"/>
          <w:lang w:val="vi-VN"/>
        </w:rPr>
      </w:pPr>
    </w:p>
    <w:p w14:paraId="22327CB1" w14:textId="77777777" w:rsidR="00087F95" w:rsidRDefault="00087F95">
      <w:pPr>
        <w:jc w:val="center"/>
        <w:rPr>
          <w:i/>
          <w:iCs/>
          <w:sz w:val="26"/>
          <w:szCs w:val="26"/>
          <w:lang w:val="vi-VN"/>
        </w:rPr>
      </w:pPr>
    </w:p>
    <w:p w14:paraId="05E66553" w14:textId="77777777" w:rsidR="00087F95" w:rsidRDefault="00087F95">
      <w:pPr>
        <w:jc w:val="center"/>
        <w:rPr>
          <w:i/>
          <w:iCs/>
          <w:sz w:val="26"/>
          <w:szCs w:val="26"/>
          <w:lang w:val="vi-VN"/>
        </w:rPr>
      </w:pPr>
    </w:p>
    <w:p w14:paraId="72C9DE84" w14:textId="77777777" w:rsidR="00087F95" w:rsidRDefault="00087F95">
      <w:pPr>
        <w:jc w:val="center"/>
        <w:rPr>
          <w:i/>
          <w:iCs/>
          <w:sz w:val="26"/>
          <w:szCs w:val="26"/>
          <w:lang w:val="vi-VN"/>
        </w:rPr>
      </w:pPr>
    </w:p>
    <w:p w14:paraId="456A6517" w14:textId="77777777" w:rsidR="00087F95" w:rsidRDefault="00087F95">
      <w:pPr>
        <w:jc w:val="center"/>
        <w:rPr>
          <w:i/>
          <w:iCs/>
          <w:sz w:val="26"/>
          <w:szCs w:val="26"/>
          <w:lang w:val="vi-VN"/>
        </w:rPr>
      </w:pPr>
    </w:p>
    <w:p w14:paraId="1DB4F601" w14:textId="77777777" w:rsidR="00087F95" w:rsidRDefault="00087F95">
      <w:pPr>
        <w:jc w:val="center"/>
        <w:rPr>
          <w:i/>
          <w:iCs/>
          <w:sz w:val="26"/>
          <w:szCs w:val="26"/>
          <w:lang w:val="vi-VN"/>
        </w:rPr>
      </w:pPr>
    </w:p>
    <w:p w14:paraId="424E4540" w14:textId="77777777" w:rsidR="00087F95" w:rsidRDefault="00087F95">
      <w:pPr>
        <w:jc w:val="center"/>
        <w:rPr>
          <w:i/>
          <w:iCs/>
          <w:sz w:val="26"/>
          <w:szCs w:val="26"/>
          <w:lang w:val="vi-VN"/>
        </w:rPr>
      </w:pPr>
    </w:p>
    <w:p w14:paraId="4FC38DA1" w14:textId="77777777" w:rsidR="00087F95" w:rsidRDefault="00087F95">
      <w:pPr>
        <w:jc w:val="center"/>
        <w:rPr>
          <w:i/>
          <w:iCs/>
          <w:sz w:val="26"/>
          <w:szCs w:val="26"/>
          <w:lang w:val="vi-VN"/>
        </w:rPr>
      </w:pPr>
    </w:p>
    <w:p w14:paraId="1C1D2A1D" w14:textId="77777777" w:rsidR="00087F95" w:rsidRDefault="00087F95">
      <w:pPr>
        <w:jc w:val="center"/>
        <w:rPr>
          <w:i/>
          <w:iCs/>
          <w:sz w:val="26"/>
          <w:szCs w:val="26"/>
          <w:lang w:val="vi-VN"/>
        </w:rPr>
      </w:pPr>
    </w:p>
    <w:p w14:paraId="25E55F19" w14:textId="77777777" w:rsidR="00087F95" w:rsidRDefault="00087F95">
      <w:pPr>
        <w:jc w:val="center"/>
        <w:rPr>
          <w:i/>
          <w:iCs/>
          <w:sz w:val="26"/>
          <w:szCs w:val="26"/>
          <w:lang w:val="vi-VN"/>
        </w:rPr>
      </w:pPr>
    </w:p>
    <w:p w14:paraId="6B7DFD46" w14:textId="77777777" w:rsidR="00087F95" w:rsidRDefault="00087F95">
      <w:pPr>
        <w:jc w:val="center"/>
        <w:rPr>
          <w:i/>
          <w:iCs/>
          <w:sz w:val="26"/>
          <w:szCs w:val="26"/>
          <w:lang w:val="vi-VN"/>
        </w:rPr>
      </w:pPr>
    </w:p>
    <w:p w14:paraId="5B6A534D" w14:textId="77777777" w:rsidR="00087F95" w:rsidRDefault="00087F95">
      <w:pPr>
        <w:jc w:val="center"/>
        <w:rPr>
          <w:i/>
          <w:iCs/>
          <w:sz w:val="26"/>
          <w:szCs w:val="26"/>
          <w:lang w:val="vi-VN"/>
        </w:rPr>
      </w:pPr>
    </w:p>
    <w:p w14:paraId="190A87F8" w14:textId="77777777" w:rsidR="00087F95" w:rsidRDefault="00087F95">
      <w:pPr>
        <w:jc w:val="center"/>
        <w:rPr>
          <w:i/>
          <w:iCs/>
          <w:sz w:val="26"/>
          <w:szCs w:val="26"/>
          <w:lang w:val="vi-VN"/>
        </w:rPr>
      </w:pPr>
    </w:p>
    <w:p w14:paraId="440EE426" w14:textId="77777777" w:rsidR="00087F95" w:rsidRDefault="00087F95">
      <w:pPr>
        <w:jc w:val="center"/>
        <w:rPr>
          <w:i/>
          <w:iCs/>
          <w:sz w:val="26"/>
          <w:szCs w:val="26"/>
          <w:lang w:val="vi-VN"/>
        </w:rPr>
      </w:pPr>
    </w:p>
    <w:p w14:paraId="0A536258" w14:textId="77777777" w:rsidR="00087F95" w:rsidRDefault="00087F95">
      <w:pPr>
        <w:jc w:val="center"/>
        <w:rPr>
          <w:i/>
          <w:iCs/>
          <w:sz w:val="26"/>
          <w:szCs w:val="26"/>
          <w:lang w:val="vi-VN"/>
        </w:rPr>
      </w:pPr>
    </w:p>
    <w:p w14:paraId="3BF089F5" w14:textId="77777777" w:rsidR="00087F95" w:rsidRDefault="00087F95">
      <w:pPr>
        <w:jc w:val="center"/>
        <w:rPr>
          <w:i/>
          <w:iCs/>
          <w:sz w:val="26"/>
          <w:szCs w:val="26"/>
          <w:lang w:val="vi-VN"/>
        </w:rPr>
      </w:pPr>
    </w:p>
    <w:p w14:paraId="15E95A7E" w14:textId="77777777" w:rsidR="00087F95" w:rsidRDefault="00087F95">
      <w:pPr>
        <w:jc w:val="center"/>
        <w:rPr>
          <w:i/>
          <w:iCs/>
          <w:sz w:val="26"/>
          <w:szCs w:val="26"/>
          <w:lang w:val="vi-VN"/>
        </w:rPr>
      </w:pPr>
    </w:p>
    <w:p w14:paraId="34414920" w14:textId="77777777" w:rsidR="00087F95" w:rsidRDefault="00087F95">
      <w:pPr>
        <w:jc w:val="center"/>
        <w:rPr>
          <w:i/>
          <w:iCs/>
          <w:sz w:val="26"/>
          <w:szCs w:val="26"/>
          <w:lang w:val="vi-VN"/>
        </w:rPr>
      </w:pPr>
    </w:p>
    <w:p w14:paraId="45012B38" w14:textId="77777777" w:rsidR="005E073A" w:rsidRDefault="005E073A">
      <w:pPr>
        <w:jc w:val="center"/>
        <w:rPr>
          <w:i/>
          <w:iCs/>
          <w:sz w:val="26"/>
          <w:szCs w:val="26"/>
          <w:lang w:val="vi-VN"/>
        </w:rPr>
      </w:pPr>
    </w:p>
    <w:p w14:paraId="3A585259" w14:textId="77777777" w:rsidR="005E073A" w:rsidRDefault="005E073A">
      <w:pPr>
        <w:jc w:val="center"/>
        <w:rPr>
          <w:i/>
          <w:iCs/>
          <w:sz w:val="26"/>
          <w:szCs w:val="26"/>
          <w:lang w:val="vi-VN"/>
        </w:rPr>
      </w:pPr>
    </w:p>
    <w:p w14:paraId="3C501564" w14:textId="52152279" w:rsidR="00087F95" w:rsidRDefault="006F3EFE">
      <w:pPr>
        <w:pStyle w:val="Heading2"/>
        <w:rPr>
          <w:rFonts w:ascii="Times New Roman" w:eastAsia="Calibri" w:hAnsi="Times New Roman" w:cs="Times New Roman"/>
          <w:b/>
          <w:bCs/>
          <w:iCs/>
          <w:color w:val="auto"/>
          <w:lang w:val="sv-SE"/>
        </w:rPr>
      </w:pPr>
      <w:r>
        <w:rPr>
          <w:rFonts w:ascii="Times New Roman" w:eastAsia="Calibri" w:hAnsi="Times New Roman" w:cs="Times New Roman"/>
          <w:b/>
          <w:bCs/>
          <w:iCs/>
          <w:color w:val="auto"/>
          <w:lang w:val="sv-SE"/>
        </w:rPr>
        <w:lastRenderedPageBreak/>
        <w:t>Mẫu</w:t>
      </w:r>
      <w:r>
        <w:rPr>
          <w:rFonts w:ascii="Times New Roman" w:eastAsia="Calibri" w:hAnsi="Times New Roman" w:cs="Times New Roman"/>
          <w:b/>
          <w:bCs/>
          <w:iCs/>
          <w:color w:val="auto"/>
          <w:lang w:val="vi-VN"/>
        </w:rPr>
        <w:t xml:space="preserve"> 01 - </w:t>
      </w:r>
      <w:r>
        <w:rPr>
          <w:rFonts w:ascii="Times New Roman" w:eastAsia="Calibri" w:hAnsi="Times New Roman" w:cs="Times New Roman"/>
          <w:b/>
          <w:bCs/>
          <w:iCs/>
          <w:color w:val="auto"/>
          <w:lang w:val="sv-SE"/>
        </w:rPr>
        <w:t xml:space="preserve">Đơn đề nghị </w:t>
      </w:r>
      <w:bookmarkStart w:id="25" w:name="_Hlk147683844"/>
      <w:r>
        <w:rPr>
          <w:rFonts w:ascii="Times New Roman" w:eastAsia="Calibri" w:hAnsi="Times New Roman" w:cs="Times New Roman"/>
          <w:b/>
          <w:bCs/>
          <w:iCs/>
          <w:color w:val="auto"/>
          <w:lang w:val="sv-SE"/>
        </w:rPr>
        <w:t xml:space="preserve">cho phép tổ chức khám bệnh, chữa </w:t>
      </w:r>
      <w:r w:rsidR="00EA06B8">
        <w:rPr>
          <w:rFonts w:ascii="Times New Roman" w:eastAsia="Calibri" w:hAnsi="Times New Roman" w:cs="Times New Roman"/>
          <w:b/>
          <w:bCs/>
          <w:iCs/>
          <w:color w:val="auto"/>
          <w:lang w:val="sv-SE"/>
        </w:rPr>
        <w:t>bệnh nhân đạo</w:t>
      </w:r>
      <w:r>
        <w:rPr>
          <w:rFonts w:ascii="Times New Roman" w:eastAsia="Calibri" w:hAnsi="Times New Roman" w:cs="Times New Roman"/>
          <w:b/>
          <w:bCs/>
          <w:iCs/>
          <w:color w:val="auto"/>
          <w:lang w:val="sv-SE"/>
        </w:rPr>
        <w:t xml:space="preserve"> theo đợt hoặc khám bệnh, chữa bệnh lưu động</w:t>
      </w:r>
      <w:bookmarkEnd w:id="25"/>
    </w:p>
    <w:p w14:paraId="675174EB" w14:textId="77777777" w:rsidR="00087F95" w:rsidRDefault="00087F95">
      <w:pPr>
        <w:jc w:val="both"/>
        <w:rPr>
          <w:rFonts w:eastAsia="Calibri"/>
          <w:b/>
          <w:bCs/>
          <w:iCs/>
          <w:sz w:val="26"/>
          <w:szCs w:val="26"/>
          <w:lang w:val="sv-SE"/>
        </w:rPr>
      </w:pPr>
    </w:p>
    <w:p w14:paraId="3AFF422C" w14:textId="77777777" w:rsidR="00087F95" w:rsidRDefault="00087F95">
      <w:pPr>
        <w:spacing w:before="120" w:after="120"/>
        <w:ind w:firstLine="720"/>
        <w:jc w:val="center"/>
        <w:rPr>
          <w:b/>
          <w:bCs/>
          <w:sz w:val="28"/>
          <w:szCs w:val="28"/>
          <w:lang w:val="vi-VN"/>
          <w14:ligatures w14:val="none"/>
        </w:rPr>
        <w:sectPr w:rsidR="00087F95" w:rsidSect="005A36EE">
          <w:footnotePr>
            <w:numRestart w:val="eachPage"/>
          </w:footnotePr>
          <w:endnotePr>
            <w:numFmt w:val="decimal"/>
            <w:numRestart w:val="eachSect"/>
          </w:endnotePr>
          <w:pgSz w:w="11907" w:h="16840" w:code="9"/>
          <w:pgMar w:top="1361" w:right="1276" w:bottom="1134" w:left="1928" w:header="720" w:footer="720" w:gutter="0"/>
          <w:pgNumType w:start="1"/>
          <w:cols w:space="720"/>
          <w:titlePg/>
          <w:docGrid w:linePitch="381"/>
        </w:sectPr>
      </w:pPr>
    </w:p>
    <w:p w14:paraId="00DCA5E3" w14:textId="77777777" w:rsidR="003878A0" w:rsidRDefault="006F3EFE" w:rsidP="003878A0">
      <w:pPr>
        <w:jc w:val="center"/>
        <w:rPr>
          <w:b/>
          <w:bCs/>
          <w:sz w:val="28"/>
          <w:szCs w:val="28"/>
          <w:lang w:val="vi-VN"/>
          <w14:ligatures w14:val="none"/>
        </w:rPr>
      </w:pPr>
      <w:r w:rsidRPr="003878A0">
        <w:rPr>
          <w:b/>
          <w:bCs/>
          <w:sz w:val="26"/>
          <w:szCs w:val="28"/>
          <w:lang w:val="vi-VN"/>
          <w14:ligatures w14:val="none"/>
        </w:rPr>
        <w:t>CỘNG HÒA XÃ HỘI CHỦ NGHĨA VIỆT NAM</w:t>
      </w:r>
      <w:r w:rsidRPr="003878A0">
        <w:rPr>
          <w:b/>
          <w:bCs/>
          <w:sz w:val="26"/>
          <w:szCs w:val="28"/>
          <w:lang w:val="vi-VN"/>
          <w14:ligatures w14:val="none"/>
        </w:rPr>
        <w:br/>
      </w:r>
      <w:r>
        <w:rPr>
          <w:b/>
          <w:bCs/>
          <w:sz w:val="28"/>
          <w:szCs w:val="28"/>
          <w:lang w:val="vi-VN"/>
          <w14:ligatures w14:val="none"/>
        </w:rPr>
        <w:t>Độc lập - Tự do - Hạnh phúc</w:t>
      </w:r>
    </w:p>
    <w:p w14:paraId="595DC15B" w14:textId="65D15F11" w:rsidR="00087F95" w:rsidRDefault="003878A0" w:rsidP="003878A0">
      <w:pPr>
        <w:jc w:val="center"/>
        <w:rPr>
          <w:sz w:val="28"/>
          <w:szCs w:val="28"/>
          <w:lang w:val="vi-VN"/>
          <w14:ligatures w14:val="none"/>
        </w:rPr>
      </w:pPr>
      <w:r>
        <w:rPr>
          <w:b/>
          <w:bCs/>
          <w:sz w:val="28"/>
          <w:szCs w:val="28"/>
          <w:vertAlign w:val="superscript"/>
          <w14:ligatures w14:val="none"/>
        </w:rPr>
        <w:t>_____________________________________</w:t>
      </w:r>
      <w:r w:rsidR="006F3EFE">
        <w:rPr>
          <w:b/>
          <w:bCs/>
          <w:sz w:val="28"/>
          <w:szCs w:val="28"/>
          <w:lang w:val="vi-VN"/>
          <w14:ligatures w14:val="none"/>
        </w:rPr>
        <w:br/>
      </w:r>
      <w:r w:rsidR="006F3EFE">
        <w:rPr>
          <w:i/>
          <w:iCs/>
          <w:sz w:val="28"/>
          <w:szCs w:val="28"/>
          <w:lang w:val="vi-VN"/>
          <w14:ligatures w14:val="none"/>
        </w:rPr>
        <w:t>……</w:t>
      </w:r>
      <w:r w:rsidR="006F3EFE">
        <w:rPr>
          <w:rStyle w:val="FootnoteReference"/>
          <w:i/>
          <w:iCs/>
          <w:sz w:val="28"/>
          <w:szCs w:val="28"/>
          <w:lang w:val="vi-VN"/>
          <w14:ligatures w14:val="none"/>
        </w:rPr>
        <w:footnoteReference w:id="138"/>
      </w:r>
      <w:r w:rsidR="006F3EFE">
        <w:rPr>
          <w:i/>
          <w:iCs/>
          <w:sz w:val="28"/>
          <w:szCs w:val="28"/>
          <w:lang w:val="vi-VN"/>
          <w14:ligatures w14:val="none"/>
        </w:rPr>
        <w:t>…</w:t>
      </w:r>
      <w:proofErr w:type="gramStart"/>
      <w:r w:rsidR="006F3EFE">
        <w:rPr>
          <w:i/>
          <w:iCs/>
          <w:sz w:val="28"/>
          <w:szCs w:val="28"/>
          <w:lang w:val="vi-VN"/>
          <w14:ligatures w14:val="none"/>
        </w:rPr>
        <w:t>…..</w:t>
      </w:r>
      <w:proofErr w:type="gramEnd"/>
      <w:r w:rsidR="006F3EFE">
        <w:rPr>
          <w:i/>
          <w:iCs/>
          <w:sz w:val="28"/>
          <w:szCs w:val="28"/>
          <w:lang w:val="vi-VN"/>
          <w14:ligatures w14:val="none"/>
        </w:rPr>
        <w:t>, ngày.... tháng... năm ......</w:t>
      </w:r>
    </w:p>
    <w:p w14:paraId="458EC45D" w14:textId="77777777" w:rsidR="00087F95" w:rsidRDefault="00087F95" w:rsidP="003878A0">
      <w:pPr>
        <w:jc w:val="center"/>
        <w:rPr>
          <w:b/>
          <w:bCs/>
          <w:sz w:val="28"/>
          <w:szCs w:val="28"/>
          <w:lang w:val="vi-VN"/>
          <w14:ligatures w14:val="none"/>
        </w:rPr>
      </w:pPr>
    </w:p>
    <w:p w14:paraId="110FEABF" w14:textId="77777777" w:rsidR="00087F95" w:rsidRDefault="006F3EFE" w:rsidP="003878A0">
      <w:pPr>
        <w:jc w:val="center"/>
        <w:rPr>
          <w:sz w:val="28"/>
          <w:szCs w:val="28"/>
          <w:lang w:val="vi-VN"/>
          <w14:ligatures w14:val="none"/>
        </w:rPr>
      </w:pPr>
      <w:r>
        <w:rPr>
          <w:b/>
          <w:bCs/>
          <w:sz w:val="28"/>
          <w:szCs w:val="28"/>
          <w:lang w:val="vi-VN"/>
          <w14:ligatures w14:val="none"/>
        </w:rPr>
        <w:t xml:space="preserve">ĐƠN ĐỀ NGHỊ </w:t>
      </w:r>
    </w:p>
    <w:p w14:paraId="2AAD5563" w14:textId="2C38FFB8" w:rsidR="00087F95" w:rsidRDefault="006F3EFE" w:rsidP="003878A0">
      <w:pPr>
        <w:jc w:val="center"/>
        <w:rPr>
          <w:b/>
          <w:bCs/>
          <w:sz w:val="28"/>
          <w:szCs w:val="28"/>
          <w:lang w:val="vi-VN"/>
          <w14:ligatures w14:val="none"/>
        </w:rPr>
      </w:pPr>
      <w:r>
        <w:rPr>
          <w:b/>
          <w:bCs/>
          <w:sz w:val="28"/>
          <w:szCs w:val="28"/>
          <w:lang w:val="vi-VN"/>
          <w14:ligatures w14:val="none"/>
        </w:rPr>
        <w:t xml:space="preserve">Cho phép tổ chức khám bệnh, chữa </w:t>
      </w:r>
      <w:r w:rsidR="00EA06B8">
        <w:rPr>
          <w:b/>
          <w:bCs/>
          <w:sz w:val="28"/>
          <w:szCs w:val="28"/>
          <w:lang w:val="vi-VN"/>
          <w14:ligatures w14:val="none"/>
        </w:rPr>
        <w:t>bệnh nhân đạo</w:t>
      </w:r>
      <w:r>
        <w:rPr>
          <w:b/>
          <w:bCs/>
          <w:sz w:val="28"/>
          <w:szCs w:val="28"/>
          <w:lang w:val="vi-VN"/>
          <w14:ligatures w14:val="none"/>
        </w:rPr>
        <w:t xml:space="preserve"> theo đợt/khám bệnh, chữa bệnh lưu động </w:t>
      </w:r>
    </w:p>
    <w:p w14:paraId="21B708F1" w14:textId="4F810BAC" w:rsidR="003878A0" w:rsidRPr="003878A0" w:rsidRDefault="003878A0" w:rsidP="003878A0">
      <w:pPr>
        <w:jc w:val="center"/>
        <w:rPr>
          <w:b/>
          <w:bCs/>
          <w:sz w:val="28"/>
          <w:szCs w:val="28"/>
          <w:vertAlign w:val="superscript"/>
          <w14:ligatures w14:val="none"/>
        </w:rPr>
      </w:pPr>
      <w:r>
        <w:rPr>
          <w:b/>
          <w:bCs/>
          <w:sz w:val="28"/>
          <w:szCs w:val="28"/>
          <w:vertAlign w:val="superscript"/>
          <w14:ligatures w14:val="none"/>
        </w:rPr>
        <w:t>____________</w:t>
      </w:r>
    </w:p>
    <w:p w14:paraId="56B1930D" w14:textId="1A8D7840" w:rsidR="00087F95" w:rsidRDefault="006F3EFE">
      <w:pPr>
        <w:spacing w:before="120" w:after="120"/>
        <w:ind w:firstLine="720"/>
        <w:jc w:val="center"/>
        <w:rPr>
          <w:sz w:val="28"/>
          <w:szCs w:val="28"/>
          <w:lang w:val="vi-VN"/>
          <w14:ligatures w14:val="none"/>
        </w:rPr>
      </w:pPr>
      <w:r>
        <w:rPr>
          <w:sz w:val="28"/>
          <w:szCs w:val="28"/>
          <w:lang w:val="vi-VN"/>
          <w14:ligatures w14:val="none"/>
        </w:rPr>
        <w:t>Kính gửi: ...................</w:t>
      </w:r>
      <w:r>
        <w:rPr>
          <w:rStyle w:val="FootnoteReference"/>
          <w:sz w:val="28"/>
          <w:szCs w:val="28"/>
          <w:lang w:val="vi-VN"/>
          <w14:ligatures w14:val="none"/>
        </w:rPr>
        <w:footnoteReference w:id="139"/>
      </w:r>
      <w:r>
        <w:rPr>
          <w:sz w:val="28"/>
          <w:szCs w:val="28"/>
          <w:lang w:val="vi-VN"/>
          <w14:ligatures w14:val="none"/>
        </w:rPr>
        <w:t>..........................</w:t>
      </w:r>
    </w:p>
    <w:p w14:paraId="7B19BD55" w14:textId="77777777" w:rsidR="00087F95" w:rsidRDefault="00087F95">
      <w:pPr>
        <w:spacing w:before="120" w:after="120"/>
        <w:ind w:firstLine="720"/>
        <w:jc w:val="center"/>
        <w:rPr>
          <w:sz w:val="28"/>
          <w:szCs w:val="28"/>
          <w:lang w:val="vi-VN"/>
          <w14:ligatures w14:val="none"/>
        </w:rPr>
      </w:pPr>
    </w:p>
    <w:p w14:paraId="258165C9" w14:textId="77777777" w:rsidR="00087F95" w:rsidRDefault="006F3EFE" w:rsidP="00192626">
      <w:pPr>
        <w:spacing w:before="120"/>
        <w:ind w:firstLine="567"/>
        <w:jc w:val="both"/>
        <w:rPr>
          <w:sz w:val="28"/>
          <w:szCs w:val="28"/>
          <w:lang w:val="vi-VN"/>
          <w14:ligatures w14:val="none"/>
        </w:rPr>
      </w:pPr>
      <w:r>
        <w:rPr>
          <w:sz w:val="28"/>
          <w:szCs w:val="28"/>
          <w:lang w:val="vi-VN"/>
          <w14:ligatures w14:val="none"/>
        </w:rPr>
        <w:t>Tên cá nhân/trưởng đoàn/cơ sở đề nghị: ..........................................................</w:t>
      </w:r>
    </w:p>
    <w:p w14:paraId="702A85E4" w14:textId="77777777" w:rsidR="00087F95" w:rsidRDefault="006F3EFE" w:rsidP="00192626">
      <w:pPr>
        <w:spacing w:before="120"/>
        <w:ind w:firstLine="567"/>
        <w:jc w:val="both"/>
        <w:rPr>
          <w:sz w:val="28"/>
          <w:szCs w:val="28"/>
          <w:lang w:val="vi-VN"/>
          <w14:ligatures w14:val="none"/>
        </w:rPr>
      </w:pPr>
      <w:r>
        <w:rPr>
          <w:sz w:val="28"/>
          <w:szCs w:val="28"/>
          <w:lang w:val="vi-VN"/>
          <w14:ligatures w14:val="none"/>
        </w:rPr>
        <w:t xml:space="preserve">Địa chỉ: </w:t>
      </w:r>
      <w:r>
        <w:rPr>
          <w:rStyle w:val="FootnoteReference"/>
          <w:sz w:val="28"/>
          <w:szCs w:val="28"/>
          <w:lang w:val="vi-VN"/>
          <w14:ligatures w14:val="none"/>
        </w:rPr>
        <w:footnoteReference w:id="140"/>
      </w:r>
      <w:r>
        <w:rPr>
          <w:sz w:val="28"/>
          <w:szCs w:val="28"/>
          <w:lang w:val="vi-VN"/>
          <w14:ligatures w14:val="none"/>
        </w:rPr>
        <w:t xml:space="preserve"> ..........................................................................................................</w:t>
      </w:r>
    </w:p>
    <w:p w14:paraId="29D8CB3E" w14:textId="1700052B" w:rsidR="00087F95" w:rsidRDefault="006F3EFE" w:rsidP="00192626">
      <w:pPr>
        <w:spacing w:before="120"/>
        <w:ind w:firstLine="567"/>
        <w:jc w:val="both"/>
        <w:rPr>
          <w:sz w:val="28"/>
          <w:szCs w:val="28"/>
          <w:lang w:val="vi-VN"/>
          <w14:ligatures w14:val="none"/>
        </w:rPr>
      </w:pPr>
      <w:r>
        <w:rPr>
          <w:sz w:val="28"/>
          <w:szCs w:val="28"/>
          <w:lang w:val="vi-VN"/>
          <w14:ligatures w14:val="none"/>
        </w:rPr>
        <w:t>Địa điểm thực hiện khám bệnh, chữa b</w:t>
      </w:r>
      <w:r w:rsidR="00BB1C95" w:rsidRPr="00D3119A">
        <w:rPr>
          <w:sz w:val="28"/>
          <w:szCs w:val="28"/>
          <w:lang w:val="vi-VN"/>
          <w14:ligatures w14:val="none"/>
        </w:rPr>
        <w:t>ệ</w:t>
      </w:r>
      <w:r>
        <w:rPr>
          <w:sz w:val="28"/>
          <w:szCs w:val="28"/>
          <w:lang w:val="vi-VN"/>
          <w14:ligatures w14:val="none"/>
        </w:rPr>
        <w:t xml:space="preserve">nh: ................................................... </w:t>
      </w:r>
    </w:p>
    <w:p w14:paraId="7CF9CB4F" w14:textId="77777777" w:rsidR="00087F95" w:rsidRDefault="006F3EFE" w:rsidP="00192626">
      <w:pPr>
        <w:spacing w:before="120"/>
        <w:ind w:firstLine="567"/>
        <w:jc w:val="both"/>
        <w:rPr>
          <w:sz w:val="28"/>
          <w:szCs w:val="28"/>
          <w:lang w:val="vi-VN"/>
          <w14:ligatures w14:val="none"/>
        </w:rPr>
      </w:pPr>
      <w:r>
        <w:rPr>
          <w:sz w:val="28"/>
          <w:szCs w:val="28"/>
          <w:lang w:val="vi-VN"/>
          <w14:ligatures w14:val="none"/>
        </w:rPr>
        <w:t>Điện thoại: ................... Số Fax: ....................... Email (nếu có): ....................</w:t>
      </w:r>
    </w:p>
    <w:p w14:paraId="15F981F9" w14:textId="77777777" w:rsidR="00087F95" w:rsidRDefault="006F3EFE" w:rsidP="00192626">
      <w:pPr>
        <w:spacing w:before="120"/>
        <w:ind w:firstLine="567"/>
        <w:jc w:val="both"/>
        <w:rPr>
          <w:sz w:val="28"/>
          <w:szCs w:val="28"/>
          <w:lang w:val="vi-VN"/>
          <w14:ligatures w14:val="none"/>
        </w:rPr>
      </w:pPr>
      <w:r>
        <w:rPr>
          <w:sz w:val="28"/>
          <w:szCs w:val="28"/>
          <w:lang w:val="vi-VN"/>
          <w14:ligatures w14:val="none"/>
        </w:rPr>
        <w:t xml:space="preserve">Tên cơ sở khám bệnh, chữa bệnh: .................................................................... gửi kèm theo đơn này 01 bộ hồ sơ bao gồm các giấy tờ sau đây: </w:t>
      </w:r>
      <w:r>
        <w:rPr>
          <w:rStyle w:val="FootnoteReference"/>
          <w:sz w:val="28"/>
          <w:szCs w:val="28"/>
          <w:lang w:val="vi-VN"/>
          <w14:ligatures w14:val="none"/>
        </w:rPr>
        <w:footnoteReference w:id="141"/>
      </w:r>
    </w:p>
    <w:p w14:paraId="1FA8A334" w14:textId="77777777" w:rsidR="00087F95" w:rsidRDefault="006F3EFE" w:rsidP="00192626">
      <w:pPr>
        <w:spacing w:before="120"/>
        <w:ind w:firstLine="567"/>
        <w:jc w:val="both"/>
        <w:rPr>
          <w:sz w:val="28"/>
          <w:szCs w:val="28"/>
          <w:lang w:val="vi-VN"/>
          <w14:ligatures w14:val="none"/>
        </w:rPr>
      </w:pPr>
      <w:r>
        <w:rPr>
          <w:sz w:val="28"/>
          <w:szCs w:val="28"/>
          <w:lang w:val="vi-VN"/>
          <w14:ligatures w14:val="none"/>
        </w:rPr>
        <w:t>(1) ………………………………………………………………………….....</w:t>
      </w:r>
    </w:p>
    <w:p w14:paraId="2389B512" w14:textId="77777777" w:rsidR="00087F95" w:rsidRDefault="006F3EFE" w:rsidP="00192626">
      <w:pPr>
        <w:spacing w:before="120"/>
        <w:ind w:firstLine="567"/>
        <w:jc w:val="both"/>
        <w:rPr>
          <w:sz w:val="28"/>
          <w:szCs w:val="28"/>
          <w:lang w:val="vi-VN"/>
          <w14:ligatures w14:val="none"/>
        </w:rPr>
      </w:pPr>
      <w:r>
        <w:rPr>
          <w:sz w:val="28"/>
          <w:szCs w:val="28"/>
          <w:lang w:val="vi-VN"/>
          <w14:ligatures w14:val="none"/>
        </w:rPr>
        <w:t>(2) ………………………………………………………………………….....</w:t>
      </w:r>
    </w:p>
    <w:p w14:paraId="74F42956" w14:textId="77777777" w:rsidR="00087F95" w:rsidRDefault="006F3EFE" w:rsidP="00192626">
      <w:pPr>
        <w:spacing w:before="120"/>
        <w:ind w:firstLine="567"/>
        <w:jc w:val="both"/>
        <w:rPr>
          <w:sz w:val="28"/>
          <w:szCs w:val="28"/>
          <w:lang w:val="vi-VN"/>
          <w14:ligatures w14:val="none"/>
        </w:rPr>
      </w:pPr>
      <w:r>
        <w:rPr>
          <w:sz w:val="28"/>
          <w:szCs w:val="28"/>
          <w:lang w:val="vi-VN"/>
          <w14:ligatures w14:val="none"/>
        </w:rPr>
        <w:t>(3) …………………………………………………………………………….</w:t>
      </w:r>
    </w:p>
    <w:p w14:paraId="55E2B21D" w14:textId="77777777" w:rsidR="00087F95" w:rsidRDefault="006F3EFE" w:rsidP="00192626">
      <w:pPr>
        <w:spacing w:before="120"/>
        <w:ind w:firstLine="567"/>
        <w:jc w:val="both"/>
        <w:rPr>
          <w:sz w:val="28"/>
          <w:szCs w:val="28"/>
          <w:lang w:val="vi-VN"/>
          <w14:ligatures w14:val="none"/>
        </w:rPr>
      </w:pPr>
      <w:r>
        <w:rPr>
          <w:sz w:val="28"/>
          <w:szCs w:val="28"/>
          <w:lang w:val="vi-VN"/>
          <w14:ligatures w14:val="none"/>
        </w:rPr>
        <w:t>……………………………………………………………………………...</w:t>
      </w:r>
    </w:p>
    <w:p w14:paraId="7913241C" w14:textId="77777777" w:rsidR="00087F95" w:rsidRDefault="006F3EFE" w:rsidP="00192626">
      <w:pPr>
        <w:spacing w:before="120"/>
        <w:ind w:firstLine="567"/>
        <w:jc w:val="both"/>
        <w:rPr>
          <w:sz w:val="28"/>
          <w:szCs w:val="28"/>
          <w:lang w:val="vi-VN"/>
          <w14:ligatures w14:val="none"/>
        </w:rPr>
      </w:pPr>
      <w:r>
        <w:rPr>
          <w:sz w:val="28"/>
          <w:szCs w:val="28"/>
          <w:lang w:val="vi-VN"/>
          <w14:ligatures w14:val="none"/>
        </w:rPr>
        <w:t>Kính đề nghị quý cơ quan xem xét và cho phép thực hiện.</w:t>
      </w:r>
    </w:p>
    <w:p w14:paraId="1EAC2935" w14:textId="77777777" w:rsidR="00192626" w:rsidRDefault="00192626" w:rsidP="00192626">
      <w:pPr>
        <w:spacing w:before="120"/>
        <w:ind w:firstLine="567"/>
        <w:jc w:val="both"/>
        <w:rPr>
          <w:sz w:val="20"/>
          <w:lang w:val="vi-VN"/>
        </w:rPr>
      </w:pPr>
    </w:p>
    <w:p w14:paraId="74D7F5B2" w14:textId="5C680C49" w:rsidR="00192626" w:rsidRPr="00192626" w:rsidRDefault="00192626" w:rsidP="00192626">
      <w:pPr>
        <w:spacing w:before="120"/>
        <w:ind w:firstLine="567"/>
        <w:jc w:val="both"/>
        <w:rPr>
          <w:sz w:val="20"/>
          <w:lang w:val="vi-VN"/>
        </w:rPr>
        <w:sectPr w:rsidR="00192626" w:rsidRPr="00192626">
          <w:footnotePr>
            <w:numRestart w:val="eachSect"/>
          </w:footnotePr>
          <w:endnotePr>
            <w:numFmt w:val="decimal"/>
            <w:numRestart w:val="eachSect"/>
          </w:endnotePr>
          <w:type w:val="continuous"/>
          <w:pgSz w:w="11907" w:h="16840"/>
          <w:pgMar w:top="1134" w:right="1275" w:bottom="1134" w:left="1418" w:header="720" w:footer="720" w:gutter="0"/>
          <w:cols w:space="720"/>
          <w:docGrid w:linePitch="381"/>
        </w:sect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2"/>
        <w:gridCol w:w="4602"/>
      </w:tblGrid>
      <w:tr w:rsidR="00EA06B8" w14:paraId="29849F3D" w14:textId="77777777" w:rsidTr="00EA06B8">
        <w:tc>
          <w:tcPr>
            <w:tcW w:w="4602" w:type="dxa"/>
          </w:tcPr>
          <w:p w14:paraId="36E01497" w14:textId="77777777" w:rsidR="00EA06B8" w:rsidRDefault="00EA06B8">
            <w:pPr>
              <w:pStyle w:val="NormalWeb"/>
              <w:spacing w:before="120" w:beforeAutospacing="0" w:after="120" w:afterAutospacing="0" w:line="400" w:lineRule="exact"/>
              <w:jc w:val="center"/>
              <w:rPr>
                <w:b/>
                <w:bCs/>
                <w:sz w:val="28"/>
                <w:szCs w:val="28"/>
                <w:lang w:val="vi-VN"/>
              </w:rPr>
            </w:pPr>
          </w:p>
        </w:tc>
        <w:tc>
          <w:tcPr>
            <w:tcW w:w="4602" w:type="dxa"/>
          </w:tcPr>
          <w:p w14:paraId="4793EA5F" w14:textId="5074284D" w:rsidR="00EA06B8" w:rsidRPr="00192626" w:rsidRDefault="00EA06B8" w:rsidP="00192626">
            <w:pPr>
              <w:pStyle w:val="NormalWeb"/>
              <w:spacing w:before="0" w:beforeAutospacing="0" w:after="0" w:afterAutospacing="0"/>
              <w:jc w:val="center"/>
              <w:rPr>
                <w:sz w:val="28"/>
                <w:szCs w:val="28"/>
              </w:rPr>
            </w:pPr>
            <w:r w:rsidRPr="00192626">
              <w:rPr>
                <w:b/>
                <w:bCs/>
                <w:sz w:val="28"/>
                <w:szCs w:val="28"/>
              </w:rPr>
              <w:t>ĐẠI DIỆN ĐOÀN</w:t>
            </w:r>
            <w:r w:rsidRPr="00192626">
              <w:rPr>
                <w:rStyle w:val="FootnoteReference"/>
                <w:b/>
                <w:bCs/>
                <w:sz w:val="28"/>
                <w:szCs w:val="28"/>
              </w:rPr>
              <w:footnoteReference w:id="142"/>
            </w:r>
          </w:p>
          <w:p w14:paraId="4D82AF1C" w14:textId="621A87B3" w:rsidR="00EA06B8" w:rsidRPr="00EA06B8" w:rsidRDefault="00EA06B8" w:rsidP="00192626">
            <w:pPr>
              <w:pStyle w:val="NormalWeb"/>
              <w:spacing w:before="0" w:beforeAutospacing="0" w:after="0" w:afterAutospacing="0"/>
              <w:jc w:val="center"/>
              <w:rPr>
                <w:i/>
                <w:iCs/>
                <w:sz w:val="28"/>
                <w:szCs w:val="28"/>
              </w:rPr>
            </w:pPr>
            <w:r w:rsidRPr="00192626">
              <w:rPr>
                <w:i/>
                <w:iCs/>
                <w:sz w:val="28"/>
                <w:szCs w:val="28"/>
              </w:rPr>
              <w:t>(</w:t>
            </w:r>
            <w:proofErr w:type="spellStart"/>
            <w:r w:rsidRPr="00192626">
              <w:rPr>
                <w:i/>
                <w:iCs/>
                <w:sz w:val="28"/>
                <w:szCs w:val="28"/>
              </w:rPr>
              <w:t>Ký</w:t>
            </w:r>
            <w:proofErr w:type="spellEnd"/>
            <w:r w:rsidRPr="00192626">
              <w:rPr>
                <w:i/>
                <w:iCs/>
                <w:sz w:val="28"/>
                <w:szCs w:val="28"/>
              </w:rPr>
              <w:t xml:space="preserve">, </w:t>
            </w:r>
            <w:proofErr w:type="spellStart"/>
            <w:r w:rsidRPr="00192626">
              <w:rPr>
                <w:i/>
                <w:iCs/>
                <w:sz w:val="28"/>
                <w:szCs w:val="28"/>
              </w:rPr>
              <w:t>ghi</w:t>
            </w:r>
            <w:proofErr w:type="spellEnd"/>
            <w:r w:rsidRPr="00192626">
              <w:rPr>
                <w:i/>
                <w:iCs/>
                <w:sz w:val="28"/>
                <w:szCs w:val="28"/>
              </w:rPr>
              <w:t xml:space="preserve"> </w:t>
            </w:r>
            <w:proofErr w:type="spellStart"/>
            <w:r w:rsidRPr="00192626">
              <w:rPr>
                <w:i/>
                <w:iCs/>
                <w:sz w:val="28"/>
                <w:szCs w:val="28"/>
              </w:rPr>
              <w:t>rõ</w:t>
            </w:r>
            <w:proofErr w:type="spellEnd"/>
            <w:r w:rsidRPr="00192626">
              <w:rPr>
                <w:i/>
                <w:iCs/>
                <w:sz w:val="28"/>
                <w:szCs w:val="28"/>
              </w:rPr>
              <w:t xml:space="preserve"> </w:t>
            </w:r>
            <w:proofErr w:type="spellStart"/>
            <w:r w:rsidRPr="00192626">
              <w:rPr>
                <w:i/>
                <w:iCs/>
                <w:sz w:val="28"/>
                <w:szCs w:val="28"/>
              </w:rPr>
              <w:t>họ</w:t>
            </w:r>
            <w:proofErr w:type="spellEnd"/>
            <w:r w:rsidRPr="00192626">
              <w:rPr>
                <w:i/>
                <w:iCs/>
                <w:sz w:val="28"/>
                <w:szCs w:val="28"/>
              </w:rPr>
              <w:t xml:space="preserve"> </w:t>
            </w:r>
            <w:proofErr w:type="spellStart"/>
            <w:r w:rsidRPr="00192626">
              <w:rPr>
                <w:i/>
                <w:iCs/>
                <w:sz w:val="28"/>
                <w:szCs w:val="28"/>
              </w:rPr>
              <w:t>tên</w:t>
            </w:r>
            <w:proofErr w:type="spellEnd"/>
            <w:r w:rsidRPr="00192626">
              <w:rPr>
                <w:i/>
                <w:iCs/>
                <w:sz w:val="28"/>
                <w:szCs w:val="28"/>
              </w:rPr>
              <w:t>)</w:t>
            </w:r>
          </w:p>
        </w:tc>
      </w:tr>
    </w:tbl>
    <w:p w14:paraId="5A9633CB" w14:textId="77777777" w:rsidR="00087F95" w:rsidRDefault="00087F95">
      <w:pPr>
        <w:pStyle w:val="NormalWeb"/>
        <w:shd w:val="clear" w:color="auto" w:fill="FFFFFF"/>
        <w:spacing w:before="0" w:beforeAutospacing="0" w:after="0" w:afterAutospacing="0" w:line="400" w:lineRule="exact"/>
        <w:ind w:firstLine="720"/>
        <w:jc w:val="center"/>
        <w:rPr>
          <w:b/>
          <w:bCs/>
          <w:sz w:val="28"/>
          <w:szCs w:val="28"/>
          <w:lang w:val="vi-VN"/>
        </w:rPr>
      </w:pPr>
    </w:p>
    <w:p w14:paraId="27359E75" w14:textId="77777777" w:rsidR="00EA06B8" w:rsidRDefault="00EA06B8">
      <w:pPr>
        <w:pStyle w:val="NormalWeb"/>
        <w:shd w:val="clear" w:color="auto" w:fill="FFFFFF"/>
        <w:spacing w:before="0" w:beforeAutospacing="0" w:after="0" w:afterAutospacing="0" w:line="400" w:lineRule="exact"/>
        <w:ind w:firstLine="720"/>
        <w:jc w:val="center"/>
        <w:rPr>
          <w:i/>
          <w:iCs/>
          <w:sz w:val="26"/>
          <w:szCs w:val="26"/>
          <w:lang w:val="vi-VN"/>
        </w:rPr>
      </w:pPr>
    </w:p>
    <w:p w14:paraId="4F4DD042" w14:textId="77777777" w:rsidR="00087F95" w:rsidRDefault="00087F95">
      <w:pPr>
        <w:pStyle w:val="NormalWeb"/>
        <w:shd w:val="clear" w:color="auto" w:fill="FFFFFF"/>
        <w:spacing w:before="0" w:beforeAutospacing="0" w:after="0" w:afterAutospacing="0" w:line="400" w:lineRule="exact"/>
        <w:ind w:firstLine="720"/>
        <w:jc w:val="center"/>
        <w:rPr>
          <w:i/>
          <w:iCs/>
          <w:sz w:val="26"/>
          <w:szCs w:val="26"/>
          <w:lang w:val="vi-VN"/>
        </w:rPr>
      </w:pPr>
    </w:p>
    <w:p w14:paraId="773B41D3" w14:textId="77777777" w:rsidR="00087F95" w:rsidRDefault="00087F95">
      <w:pPr>
        <w:pStyle w:val="NormalWeb"/>
        <w:shd w:val="clear" w:color="auto" w:fill="FFFFFF"/>
        <w:spacing w:before="0" w:beforeAutospacing="0" w:after="0" w:afterAutospacing="0" w:line="400" w:lineRule="exact"/>
        <w:ind w:firstLine="720"/>
        <w:jc w:val="center"/>
        <w:rPr>
          <w:i/>
          <w:iCs/>
          <w:sz w:val="26"/>
          <w:szCs w:val="26"/>
          <w:lang w:val="vi-VN"/>
        </w:rPr>
      </w:pPr>
    </w:p>
    <w:p w14:paraId="3759314A" w14:textId="77777777" w:rsidR="00087F95" w:rsidRDefault="00087F95">
      <w:pPr>
        <w:pStyle w:val="Heading2"/>
        <w:rPr>
          <w:rFonts w:ascii="Times New Roman" w:eastAsia="Calibri" w:hAnsi="Times New Roman" w:cs="Times New Roman"/>
          <w:b/>
          <w:bCs/>
          <w:iCs/>
          <w:color w:val="auto"/>
          <w:lang w:val="sv-SE"/>
        </w:rPr>
        <w:sectPr w:rsidR="00087F95">
          <w:footnotePr>
            <w:numRestart w:val="eachPage"/>
          </w:footnotePr>
          <w:endnotePr>
            <w:numFmt w:val="decimal"/>
            <w:numRestart w:val="eachSect"/>
          </w:endnotePr>
          <w:type w:val="continuous"/>
          <w:pgSz w:w="11907" w:h="16840"/>
          <w:pgMar w:top="1134" w:right="1275" w:bottom="1134" w:left="1418" w:header="720" w:footer="720" w:gutter="0"/>
          <w:cols w:space="720"/>
          <w:docGrid w:linePitch="381"/>
        </w:sectPr>
      </w:pPr>
    </w:p>
    <w:p w14:paraId="73C4C49D" w14:textId="17C642EE" w:rsidR="00087F95" w:rsidRDefault="006F3EFE">
      <w:pPr>
        <w:pStyle w:val="Heading2"/>
        <w:jc w:val="both"/>
        <w:rPr>
          <w:rFonts w:ascii="Times New Roman" w:eastAsia="Calibri" w:hAnsi="Times New Roman" w:cs="Times New Roman"/>
          <w:b/>
          <w:bCs/>
          <w:iCs/>
          <w:color w:val="auto"/>
          <w:lang w:val="vi-VN"/>
        </w:rPr>
      </w:pPr>
      <w:r>
        <w:rPr>
          <w:rFonts w:ascii="Times New Roman" w:eastAsia="Calibri" w:hAnsi="Times New Roman" w:cs="Times New Roman"/>
          <w:b/>
          <w:bCs/>
          <w:iCs/>
          <w:color w:val="auto"/>
          <w:lang w:val="sv-SE"/>
        </w:rPr>
        <w:lastRenderedPageBreak/>
        <w:t>Mẫu</w:t>
      </w:r>
      <w:r>
        <w:rPr>
          <w:rFonts w:ascii="Times New Roman" w:eastAsia="Calibri" w:hAnsi="Times New Roman" w:cs="Times New Roman"/>
          <w:b/>
          <w:bCs/>
          <w:iCs/>
          <w:color w:val="auto"/>
          <w:lang w:val="vi-VN"/>
        </w:rPr>
        <w:t xml:space="preserve"> 02 - Danh sách thành viên tham gia khám bệnh, chữa </w:t>
      </w:r>
      <w:r w:rsidR="00EA06B8">
        <w:rPr>
          <w:rFonts w:ascii="Times New Roman" w:eastAsia="Calibri" w:hAnsi="Times New Roman" w:cs="Times New Roman"/>
          <w:b/>
          <w:bCs/>
          <w:iCs/>
          <w:color w:val="auto"/>
          <w:lang w:val="vi-VN"/>
        </w:rPr>
        <w:t>bệnh nhân đạo</w:t>
      </w:r>
      <w:r>
        <w:rPr>
          <w:lang w:val="sv-SE"/>
        </w:rPr>
        <w:t xml:space="preserve"> </w:t>
      </w:r>
      <w:r>
        <w:rPr>
          <w:rFonts w:ascii="Times New Roman" w:eastAsia="Calibri" w:hAnsi="Times New Roman" w:cs="Times New Roman"/>
          <w:b/>
          <w:bCs/>
          <w:iCs/>
          <w:color w:val="auto"/>
          <w:lang w:val="vi-VN"/>
        </w:rPr>
        <w:t>hoặc khám bệnh, chữa bệnh lưu động</w:t>
      </w:r>
    </w:p>
    <w:p w14:paraId="5EB7A7FB" w14:textId="77777777" w:rsidR="00087F95" w:rsidRPr="00192626" w:rsidRDefault="00087F95" w:rsidP="00192626">
      <w:pPr>
        <w:pStyle w:val="NormalWeb"/>
        <w:shd w:val="clear" w:color="auto" w:fill="FFFFFF"/>
        <w:spacing w:before="0" w:beforeAutospacing="0" w:after="0" w:afterAutospacing="0"/>
        <w:jc w:val="center"/>
        <w:rPr>
          <w:rFonts w:eastAsia="Calibri"/>
          <w:i/>
          <w:iCs/>
          <w:sz w:val="6"/>
          <w:szCs w:val="26"/>
          <w:lang w:val="vi-VN"/>
        </w:rPr>
      </w:pPr>
    </w:p>
    <w:p w14:paraId="3A39A93B" w14:textId="77777777" w:rsidR="00192626" w:rsidRDefault="006F3EFE" w:rsidP="00192626">
      <w:pPr>
        <w:shd w:val="clear" w:color="auto" w:fill="FFFFFF"/>
        <w:jc w:val="center"/>
        <w:rPr>
          <w:b/>
          <w:bCs/>
          <w:sz w:val="28"/>
          <w:szCs w:val="28"/>
          <w:lang w:val="vi-VN"/>
          <w14:ligatures w14:val="none"/>
        </w:rPr>
      </w:pPr>
      <w:r w:rsidRPr="00192626">
        <w:rPr>
          <w:b/>
          <w:bCs/>
          <w:sz w:val="26"/>
          <w:szCs w:val="28"/>
          <w:lang w:val="vi-VN"/>
          <w14:ligatures w14:val="none"/>
        </w:rPr>
        <w:t>CỘNG HÒA XÃ HỘI CHỦ NGHĨA VIỆT NAM</w:t>
      </w:r>
      <w:r>
        <w:rPr>
          <w:b/>
          <w:bCs/>
          <w:sz w:val="28"/>
          <w:szCs w:val="28"/>
          <w:lang w:val="vi-VN"/>
          <w14:ligatures w14:val="none"/>
        </w:rPr>
        <w:br/>
        <w:t>Độc lập - Tự do - Hạnh phúc</w:t>
      </w:r>
    </w:p>
    <w:p w14:paraId="46B42638" w14:textId="203C2A90" w:rsidR="00087F95" w:rsidRPr="00192626" w:rsidRDefault="00192626" w:rsidP="00192626">
      <w:pPr>
        <w:shd w:val="clear" w:color="auto" w:fill="FFFFFF"/>
        <w:jc w:val="center"/>
        <w:rPr>
          <w:sz w:val="18"/>
          <w:szCs w:val="28"/>
          <w:lang w:val="vi-VN"/>
          <w14:ligatures w14:val="none"/>
        </w:rPr>
      </w:pPr>
      <w:r>
        <w:rPr>
          <w:sz w:val="28"/>
          <w:szCs w:val="28"/>
          <w:vertAlign w:val="superscript"/>
          <w14:ligatures w14:val="none"/>
        </w:rPr>
        <w:t>_______________________________________</w:t>
      </w:r>
      <w:r w:rsidR="006F3EFE">
        <w:rPr>
          <w:sz w:val="28"/>
          <w:szCs w:val="28"/>
          <w:lang w:val="vi-VN"/>
          <w14:ligatures w14:val="none"/>
        </w:rPr>
        <w:br/>
      </w:r>
    </w:p>
    <w:p w14:paraId="082B0A9D" w14:textId="77777777" w:rsidR="00087F95" w:rsidRPr="00192626" w:rsidRDefault="00087F95">
      <w:pPr>
        <w:shd w:val="clear" w:color="auto" w:fill="FFFFFF"/>
        <w:spacing w:before="60" w:after="60"/>
        <w:jc w:val="center"/>
        <w:rPr>
          <w:b/>
          <w:bCs/>
          <w:sz w:val="2"/>
          <w:szCs w:val="28"/>
          <w:lang w:val="vi-VN"/>
          <w14:ligatures w14:val="none"/>
        </w:rPr>
      </w:pPr>
    </w:p>
    <w:p w14:paraId="7642DB75" w14:textId="77777777" w:rsidR="00087F95" w:rsidRDefault="00087F95" w:rsidP="00192626">
      <w:pPr>
        <w:shd w:val="clear" w:color="auto" w:fill="FFFFFF"/>
        <w:jc w:val="center"/>
        <w:rPr>
          <w:b/>
          <w:bCs/>
          <w:sz w:val="28"/>
          <w:szCs w:val="28"/>
          <w:lang w:val="vi-VN"/>
          <w14:ligatures w14:val="none"/>
        </w:rPr>
        <w:sectPr w:rsidR="00087F95">
          <w:footnotePr>
            <w:numRestart w:val="eachPage"/>
          </w:footnotePr>
          <w:type w:val="continuous"/>
          <w:pgSz w:w="11907" w:h="16840"/>
          <w:pgMar w:top="1134" w:right="1134" w:bottom="1134" w:left="1418" w:header="720" w:footer="720" w:gutter="0"/>
          <w:cols w:space="720"/>
          <w:docGrid w:linePitch="381"/>
        </w:sectPr>
      </w:pPr>
    </w:p>
    <w:p w14:paraId="7DEA2112" w14:textId="77777777" w:rsidR="00087F95" w:rsidRDefault="006F3EFE" w:rsidP="00192626">
      <w:pPr>
        <w:shd w:val="clear" w:color="auto" w:fill="FFFFFF"/>
        <w:jc w:val="center"/>
        <w:rPr>
          <w:b/>
          <w:bCs/>
          <w:sz w:val="28"/>
          <w:szCs w:val="28"/>
          <w14:ligatures w14:val="none"/>
        </w:rPr>
      </w:pPr>
      <w:r>
        <w:rPr>
          <w:b/>
          <w:bCs/>
          <w:sz w:val="28"/>
          <w:szCs w:val="28"/>
          <w:lang w:val="vi-VN"/>
          <w14:ligatures w14:val="none"/>
        </w:rPr>
        <w:t>DANH SÁCH</w:t>
      </w:r>
      <w:r>
        <w:rPr>
          <w:b/>
          <w:bCs/>
          <w:sz w:val="28"/>
          <w:szCs w:val="28"/>
          <w14:ligatures w14:val="none"/>
        </w:rPr>
        <w:t xml:space="preserve"> THÀNH VIÊN THAM GIA </w:t>
      </w:r>
    </w:p>
    <w:p w14:paraId="20A7ADEA" w14:textId="77777777" w:rsidR="00192626" w:rsidRDefault="006F3EFE" w:rsidP="00192626">
      <w:pPr>
        <w:shd w:val="clear" w:color="auto" w:fill="FFFFFF"/>
        <w:jc w:val="center"/>
        <w:rPr>
          <w:b/>
          <w:bCs/>
          <w:sz w:val="28"/>
          <w:szCs w:val="28"/>
          <w:lang w:val="vi-VN"/>
          <w14:ligatures w14:val="none"/>
        </w:rPr>
      </w:pPr>
      <w:r>
        <w:rPr>
          <w:b/>
          <w:bCs/>
          <w:sz w:val="28"/>
          <w:szCs w:val="28"/>
          <w14:ligatures w14:val="none"/>
        </w:rPr>
        <w:t xml:space="preserve">KHÁM BỆNH, CHỮA </w:t>
      </w:r>
      <w:r w:rsidR="00EA06B8">
        <w:rPr>
          <w:b/>
          <w:bCs/>
          <w:sz w:val="28"/>
          <w:szCs w:val="28"/>
          <w14:ligatures w14:val="none"/>
        </w:rPr>
        <w:t>BỆNH NHÂN ĐẠO</w:t>
      </w:r>
      <w:r>
        <w:rPr>
          <w:b/>
          <w:bCs/>
          <w:sz w:val="28"/>
          <w:szCs w:val="28"/>
          <w14:ligatures w14:val="none"/>
        </w:rPr>
        <w:t xml:space="preserve"> THEO</w:t>
      </w:r>
      <w:r>
        <w:rPr>
          <w:b/>
          <w:bCs/>
          <w:sz w:val="28"/>
          <w:szCs w:val="28"/>
          <w:lang w:val="vi-VN"/>
          <w14:ligatures w14:val="none"/>
        </w:rPr>
        <w:t xml:space="preserve"> ĐỢT/</w:t>
      </w:r>
    </w:p>
    <w:p w14:paraId="1A039C43" w14:textId="577AE4C8" w:rsidR="00087F95" w:rsidRDefault="006F3EFE" w:rsidP="00192626">
      <w:pPr>
        <w:shd w:val="clear" w:color="auto" w:fill="FFFFFF"/>
        <w:jc w:val="center"/>
        <w:rPr>
          <w:b/>
          <w:bCs/>
          <w:sz w:val="28"/>
          <w:szCs w:val="28"/>
          <w14:ligatures w14:val="none"/>
        </w:rPr>
      </w:pPr>
      <w:r>
        <w:rPr>
          <w:b/>
          <w:bCs/>
          <w:sz w:val="28"/>
          <w:szCs w:val="28"/>
          <w14:ligatures w14:val="none"/>
        </w:rPr>
        <w:t>KHÁM BỆNH, CHỮA BỆNH LƯU ĐỘNG</w:t>
      </w:r>
    </w:p>
    <w:p w14:paraId="178E7F66" w14:textId="77777777" w:rsidR="00087F95" w:rsidRPr="00192626" w:rsidRDefault="00087F95" w:rsidP="00EA06B8">
      <w:pPr>
        <w:shd w:val="clear" w:color="auto" w:fill="FFFFFF"/>
        <w:spacing w:before="60" w:after="60"/>
        <w:jc w:val="center"/>
        <w:rPr>
          <w:sz w:val="12"/>
          <w:szCs w:val="28"/>
          <w:lang w:val="vi-VN"/>
          <w14:ligatures w14:val="none"/>
        </w:rPr>
      </w:pPr>
    </w:p>
    <w:p w14:paraId="50BA235A" w14:textId="2AB963F2" w:rsidR="00087F95" w:rsidRDefault="006F3EFE" w:rsidP="00192626">
      <w:pPr>
        <w:shd w:val="clear" w:color="auto" w:fill="FFFFFF"/>
        <w:spacing w:before="120"/>
        <w:ind w:firstLine="567"/>
        <w:jc w:val="both"/>
        <w:rPr>
          <w:sz w:val="28"/>
          <w:szCs w:val="28"/>
          <w:lang w:val="vi-VN"/>
          <w14:ligatures w14:val="none"/>
        </w:rPr>
      </w:pPr>
      <w:r>
        <w:rPr>
          <w:sz w:val="28"/>
          <w:szCs w:val="28"/>
          <w:lang w:val="vi-VN"/>
          <w14:ligatures w14:val="none"/>
        </w:rPr>
        <w:t>1. Tên cá nhân/trưởng đoàn/cơ sơ đề nghị: ..................................................</w:t>
      </w:r>
    </w:p>
    <w:p w14:paraId="0FEB0F7C" w14:textId="6BCA665A" w:rsidR="00087F95" w:rsidRDefault="006F3EFE" w:rsidP="00192626">
      <w:pPr>
        <w:shd w:val="clear" w:color="auto" w:fill="FFFFFF"/>
        <w:spacing w:before="120"/>
        <w:ind w:firstLine="567"/>
        <w:jc w:val="both"/>
        <w:rPr>
          <w:sz w:val="28"/>
          <w:szCs w:val="28"/>
          <w:lang w:val="vi-VN"/>
          <w14:ligatures w14:val="none"/>
        </w:rPr>
      </w:pPr>
      <w:r>
        <w:rPr>
          <w:sz w:val="28"/>
          <w:szCs w:val="28"/>
          <w:lang w:val="vi-VN"/>
          <w14:ligatures w14:val="none"/>
        </w:rPr>
        <w:t>2. Địa chỉ: .....................................................................................................</w:t>
      </w:r>
    </w:p>
    <w:p w14:paraId="47BDCF14" w14:textId="0C5B94C2" w:rsidR="00087F95" w:rsidRDefault="006F3EFE" w:rsidP="00192626">
      <w:pPr>
        <w:shd w:val="clear" w:color="auto" w:fill="FFFFFF"/>
        <w:spacing w:before="120"/>
        <w:ind w:firstLine="567"/>
        <w:jc w:val="both"/>
        <w:rPr>
          <w:sz w:val="28"/>
          <w:szCs w:val="28"/>
          <w:lang w:val="vi-VN"/>
          <w14:ligatures w14:val="none"/>
        </w:rPr>
      </w:pPr>
      <w:r>
        <w:rPr>
          <w:sz w:val="28"/>
          <w:szCs w:val="28"/>
          <w:lang w:val="vi-VN"/>
          <w14:ligatures w14:val="none"/>
        </w:rPr>
        <w:t>3. Địa điểm thực hiện khám bệnh, chữa bệnh: ..............................................</w:t>
      </w:r>
    </w:p>
    <w:p w14:paraId="57BE1399" w14:textId="3066848F" w:rsidR="00087F95" w:rsidRDefault="006F3EFE" w:rsidP="00192626">
      <w:pPr>
        <w:shd w:val="clear" w:color="auto" w:fill="FFFFFF"/>
        <w:spacing w:before="120"/>
        <w:ind w:firstLine="567"/>
        <w:jc w:val="both"/>
        <w:rPr>
          <w:sz w:val="28"/>
          <w:szCs w:val="28"/>
          <w:lang w:val="vi-VN"/>
          <w14:ligatures w14:val="none"/>
        </w:rPr>
      </w:pPr>
      <w:r>
        <w:rPr>
          <w:sz w:val="28"/>
          <w:szCs w:val="28"/>
          <w:lang w:val="vi-VN"/>
          <w14:ligatures w14:val="none"/>
        </w:rPr>
        <w:t>4. Danh sách người thực hiện khám:</w:t>
      </w:r>
    </w:p>
    <w:p w14:paraId="67F8309F" w14:textId="77777777" w:rsidR="00192626" w:rsidRPr="00192626" w:rsidRDefault="00192626" w:rsidP="00192626">
      <w:pPr>
        <w:shd w:val="clear" w:color="auto" w:fill="FFFFFF"/>
        <w:spacing w:before="120"/>
        <w:ind w:firstLine="567"/>
        <w:jc w:val="both"/>
        <w:rPr>
          <w:sz w:val="2"/>
          <w:szCs w:val="28"/>
          <w:lang w:val="vi-VN"/>
          <w14:ligatures w14:val="none"/>
        </w:rPr>
      </w:pPr>
    </w:p>
    <w:tbl>
      <w:tblPr>
        <w:tblW w:w="9264" w:type="dxa"/>
        <w:shd w:val="clear" w:color="auto" w:fill="FFFFFF"/>
        <w:tblCellMar>
          <w:left w:w="0" w:type="dxa"/>
          <w:right w:w="0" w:type="dxa"/>
        </w:tblCellMar>
        <w:tblLook w:val="04A0" w:firstRow="1" w:lastRow="0" w:firstColumn="1" w:lastColumn="0" w:noHBand="0" w:noVBand="1"/>
      </w:tblPr>
      <w:tblGrid>
        <w:gridCol w:w="733"/>
        <w:gridCol w:w="2236"/>
        <w:gridCol w:w="2268"/>
        <w:gridCol w:w="1701"/>
        <w:gridCol w:w="2326"/>
      </w:tblGrid>
      <w:tr w:rsidR="00087F95" w14:paraId="64E30CEE" w14:textId="77777777" w:rsidTr="00192626">
        <w:trPr>
          <w:trHeight w:val="1086"/>
        </w:trPr>
        <w:tc>
          <w:tcPr>
            <w:tcW w:w="733"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tcPr>
          <w:p w14:paraId="3202AC8D" w14:textId="77777777" w:rsidR="00087F95" w:rsidRDefault="006F3EFE" w:rsidP="00192626">
            <w:pPr>
              <w:jc w:val="center"/>
              <w:rPr>
                <w:b/>
                <w:bCs/>
                <w:sz w:val="26"/>
                <w:szCs w:val="26"/>
                <w14:ligatures w14:val="none"/>
              </w:rPr>
            </w:pPr>
            <w:r>
              <w:rPr>
                <w:b/>
                <w:bCs/>
                <w:sz w:val="26"/>
                <w:szCs w:val="26"/>
                <w14:ligatures w14:val="none"/>
              </w:rPr>
              <w:t>STT</w:t>
            </w:r>
          </w:p>
        </w:tc>
        <w:tc>
          <w:tcPr>
            <w:tcW w:w="2236"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tcPr>
          <w:p w14:paraId="2BA25A24" w14:textId="77777777" w:rsidR="00087F95" w:rsidRDefault="006F3EFE" w:rsidP="00192626">
            <w:pPr>
              <w:jc w:val="center"/>
              <w:rPr>
                <w:b/>
                <w:bCs/>
                <w:sz w:val="26"/>
                <w:szCs w:val="26"/>
                <w14:ligatures w14:val="none"/>
              </w:rPr>
            </w:pPr>
            <w:proofErr w:type="spellStart"/>
            <w:r>
              <w:rPr>
                <w:b/>
                <w:bCs/>
                <w:sz w:val="26"/>
                <w:szCs w:val="26"/>
                <w14:ligatures w14:val="none"/>
              </w:rPr>
              <w:t>Họ</w:t>
            </w:r>
            <w:proofErr w:type="spellEnd"/>
            <w:r>
              <w:rPr>
                <w:b/>
                <w:bCs/>
                <w:sz w:val="26"/>
                <w:szCs w:val="26"/>
                <w14:ligatures w14:val="none"/>
              </w:rPr>
              <w:t xml:space="preserve"> </w:t>
            </w:r>
            <w:proofErr w:type="spellStart"/>
            <w:r>
              <w:rPr>
                <w:b/>
                <w:bCs/>
                <w:sz w:val="26"/>
                <w:szCs w:val="26"/>
                <w14:ligatures w14:val="none"/>
              </w:rPr>
              <w:t>và</w:t>
            </w:r>
            <w:proofErr w:type="spellEnd"/>
            <w:r>
              <w:rPr>
                <w:b/>
                <w:bCs/>
                <w:sz w:val="26"/>
                <w:szCs w:val="26"/>
                <w14:ligatures w14:val="none"/>
              </w:rPr>
              <w:t xml:space="preserve"> </w:t>
            </w:r>
            <w:proofErr w:type="spellStart"/>
            <w:r>
              <w:rPr>
                <w:b/>
                <w:bCs/>
                <w:sz w:val="26"/>
                <w:szCs w:val="26"/>
                <w14:ligatures w14:val="none"/>
              </w:rPr>
              <w:t>tên</w:t>
            </w:r>
            <w:proofErr w:type="spellEnd"/>
          </w:p>
        </w:tc>
        <w:tc>
          <w:tcPr>
            <w:tcW w:w="2268"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tcPr>
          <w:p w14:paraId="0E68E468" w14:textId="405B34D6" w:rsidR="00087F95" w:rsidRDefault="006F3EFE" w:rsidP="00192626">
            <w:pPr>
              <w:jc w:val="center"/>
              <w:rPr>
                <w:b/>
                <w:bCs/>
                <w:sz w:val="26"/>
                <w:szCs w:val="26"/>
                <w:lang w:val="vi-VN"/>
                <w14:ligatures w14:val="none"/>
              </w:rPr>
            </w:pPr>
            <w:proofErr w:type="spellStart"/>
            <w:r>
              <w:rPr>
                <w:b/>
                <w:bCs/>
                <w:sz w:val="26"/>
                <w:szCs w:val="26"/>
                <w14:ligatures w14:val="none"/>
              </w:rPr>
              <w:t>Số</w:t>
            </w:r>
            <w:proofErr w:type="spellEnd"/>
            <w:r>
              <w:rPr>
                <w:b/>
                <w:bCs/>
                <w:sz w:val="26"/>
                <w:szCs w:val="26"/>
                <w14:ligatures w14:val="none"/>
              </w:rPr>
              <w:t> </w:t>
            </w:r>
            <w:proofErr w:type="spellStart"/>
            <w:r w:rsidR="00F426A3">
              <w:fldChar w:fldCharType="begin"/>
            </w:r>
            <w:r w:rsidR="00F426A3">
              <w:instrText xml:space="preserve"> HYPERLINK "https://hoatieu.vn/bieu-mau/mau-phieu-tiep-nhan-ho-so-de-nghi-cap-cap-lai-chung-chi-hanh-nghe-kham-chua-benh-151600" \t "_blank" </w:instrText>
            </w:r>
            <w:r w:rsidR="00F426A3">
              <w:fldChar w:fldCharType="separate"/>
            </w:r>
            <w:r>
              <w:rPr>
                <w:b/>
                <w:bCs/>
                <w:sz w:val="26"/>
                <w:szCs w:val="26"/>
                <w14:ligatures w14:val="none"/>
              </w:rPr>
              <w:t>chứng</w:t>
            </w:r>
            <w:proofErr w:type="spellEnd"/>
            <w:r>
              <w:rPr>
                <w:b/>
                <w:bCs/>
                <w:sz w:val="26"/>
                <w:szCs w:val="26"/>
                <w14:ligatures w14:val="none"/>
              </w:rPr>
              <w:t xml:space="preserve"> </w:t>
            </w:r>
            <w:proofErr w:type="spellStart"/>
            <w:r>
              <w:rPr>
                <w:b/>
                <w:bCs/>
                <w:sz w:val="26"/>
                <w:szCs w:val="26"/>
                <w14:ligatures w14:val="none"/>
              </w:rPr>
              <w:t>chỉ</w:t>
            </w:r>
            <w:proofErr w:type="spellEnd"/>
            <w:r>
              <w:rPr>
                <w:b/>
                <w:bCs/>
                <w:sz w:val="26"/>
                <w:szCs w:val="26"/>
                <w14:ligatures w14:val="none"/>
              </w:rPr>
              <w:t xml:space="preserve"> </w:t>
            </w:r>
            <w:proofErr w:type="spellStart"/>
            <w:r>
              <w:rPr>
                <w:b/>
                <w:bCs/>
                <w:sz w:val="26"/>
                <w:szCs w:val="26"/>
                <w14:ligatures w14:val="none"/>
              </w:rPr>
              <w:t>hành</w:t>
            </w:r>
            <w:proofErr w:type="spellEnd"/>
            <w:r>
              <w:rPr>
                <w:b/>
                <w:bCs/>
                <w:sz w:val="26"/>
                <w:szCs w:val="26"/>
                <w14:ligatures w14:val="none"/>
              </w:rPr>
              <w:t xml:space="preserve"> </w:t>
            </w:r>
            <w:proofErr w:type="spellStart"/>
            <w:r>
              <w:rPr>
                <w:b/>
                <w:bCs/>
                <w:sz w:val="26"/>
                <w:szCs w:val="26"/>
                <w14:ligatures w14:val="none"/>
              </w:rPr>
              <w:t>nghề</w:t>
            </w:r>
            <w:proofErr w:type="spellEnd"/>
            <w:r w:rsidR="00F426A3">
              <w:rPr>
                <w:b/>
                <w:bCs/>
                <w:sz w:val="26"/>
                <w:szCs w:val="26"/>
                <w14:ligatures w14:val="none"/>
              </w:rPr>
              <w:fldChar w:fldCharType="end"/>
            </w:r>
            <w:r>
              <w:rPr>
                <w:b/>
                <w:bCs/>
                <w:sz w:val="26"/>
                <w:szCs w:val="26"/>
                <w:lang w:val="vi-VN"/>
                <w14:ligatures w14:val="none"/>
              </w:rPr>
              <w:t>/Số giấy phép hành nghề</w:t>
            </w:r>
          </w:p>
        </w:tc>
        <w:tc>
          <w:tcPr>
            <w:tcW w:w="1701"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tcPr>
          <w:p w14:paraId="71D89820" w14:textId="77777777" w:rsidR="00192626" w:rsidRDefault="006F3EFE" w:rsidP="00192626">
            <w:pPr>
              <w:jc w:val="center"/>
              <w:rPr>
                <w:b/>
                <w:bCs/>
                <w:sz w:val="26"/>
                <w:szCs w:val="26"/>
                <w:lang w:val="vi-VN"/>
                <w14:ligatures w14:val="none"/>
              </w:rPr>
            </w:pPr>
            <w:r>
              <w:rPr>
                <w:b/>
                <w:bCs/>
                <w:sz w:val="26"/>
                <w:szCs w:val="26"/>
                <w:lang w:val="vi-VN"/>
                <w14:ligatures w14:val="none"/>
              </w:rPr>
              <w:t xml:space="preserve">Phạm vi </w:t>
            </w:r>
          </w:p>
          <w:p w14:paraId="690F2EA3" w14:textId="3290A361" w:rsidR="00087F95" w:rsidRDefault="006F3EFE" w:rsidP="00192626">
            <w:pPr>
              <w:jc w:val="center"/>
              <w:rPr>
                <w:b/>
                <w:bCs/>
                <w:sz w:val="26"/>
                <w:szCs w:val="26"/>
                <w:lang w:val="vi-VN"/>
                <w14:ligatures w14:val="none"/>
              </w:rPr>
            </w:pPr>
            <w:r>
              <w:rPr>
                <w:b/>
                <w:bCs/>
                <w:sz w:val="26"/>
                <w:szCs w:val="26"/>
                <w:lang w:val="vi-VN"/>
                <w14:ligatures w14:val="none"/>
              </w:rPr>
              <w:t>hành nghề</w:t>
            </w:r>
          </w:p>
        </w:tc>
        <w:tc>
          <w:tcPr>
            <w:tcW w:w="2326"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tcPr>
          <w:p w14:paraId="067D20A6" w14:textId="77777777" w:rsidR="00087F95" w:rsidRDefault="006F3EFE" w:rsidP="00192626">
            <w:pPr>
              <w:jc w:val="center"/>
              <w:rPr>
                <w:b/>
                <w:bCs/>
                <w:sz w:val="26"/>
                <w:szCs w:val="26"/>
                <w:lang w:val="vi-VN"/>
                <w14:ligatures w14:val="none"/>
              </w:rPr>
            </w:pPr>
            <w:proofErr w:type="spellStart"/>
            <w:r>
              <w:rPr>
                <w:b/>
                <w:bCs/>
                <w:sz w:val="26"/>
                <w:szCs w:val="26"/>
                <w14:ligatures w14:val="none"/>
              </w:rPr>
              <w:t>Vị</w:t>
            </w:r>
            <w:proofErr w:type="spellEnd"/>
            <w:r>
              <w:rPr>
                <w:b/>
                <w:bCs/>
                <w:sz w:val="26"/>
                <w:szCs w:val="26"/>
                <w14:ligatures w14:val="none"/>
              </w:rPr>
              <w:t xml:space="preserve"> </w:t>
            </w:r>
            <w:proofErr w:type="spellStart"/>
            <w:r>
              <w:rPr>
                <w:b/>
                <w:bCs/>
                <w:sz w:val="26"/>
                <w:szCs w:val="26"/>
                <w14:ligatures w14:val="none"/>
              </w:rPr>
              <w:t>trí</w:t>
            </w:r>
            <w:proofErr w:type="spellEnd"/>
            <w:r>
              <w:rPr>
                <w:b/>
                <w:bCs/>
                <w:sz w:val="26"/>
                <w:szCs w:val="26"/>
                <w14:ligatures w14:val="none"/>
              </w:rPr>
              <w:t xml:space="preserve"> </w:t>
            </w:r>
            <w:proofErr w:type="spellStart"/>
            <w:r>
              <w:rPr>
                <w:b/>
                <w:bCs/>
                <w:sz w:val="26"/>
                <w:szCs w:val="26"/>
                <w14:ligatures w14:val="none"/>
              </w:rPr>
              <w:t>chuyên</w:t>
            </w:r>
            <w:proofErr w:type="spellEnd"/>
            <w:r>
              <w:rPr>
                <w:b/>
                <w:bCs/>
                <w:sz w:val="26"/>
                <w:szCs w:val="26"/>
                <w14:ligatures w14:val="none"/>
              </w:rPr>
              <w:t xml:space="preserve"> </w:t>
            </w:r>
            <w:proofErr w:type="spellStart"/>
            <w:r>
              <w:rPr>
                <w:b/>
                <w:bCs/>
                <w:sz w:val="26"/>
                <w:szCs w:val="26"/>
                <w14:ligatures w14:val="none"/>
              </w:rPr>
              <w:t>môn</w:t>
            </w:r>
            <w:proofErr w:type="spellEnd"/>
            <w:r>
              <w:rPr>
                <w:b/>
                <w:bCs/>
                <w:sz w:val="26"/>
                <w:szCs w:val="26"/>
                <w:lang w:val="vi-VN"/>
                <w14:ligatures w14:val="none"/>
              </w:rPr>
              <w:t xml:space="preserve"> </w:t>
            </w:r>
            <w:r>
              <w:rPr>
                <w:rStyle w:val="FootnoteReference"/>
                <w:b/>
                <w:bCs/>
                <w:sz w:val="26"/>
                <w:szCs w:val="26"/>
                <w:lang w:val="vi-VN"/>
                <w14:ligatures w14:val="none"/>
              </w:rPr>
              <w:footnoteReference w:id="143"/>
            </w:r>
          </w:p>
        </w:tc>
      </w:tr>
      <w:tr w:rsidR="00087F95" w14:paraId="4D45267E" w14:textId="77777777" w:rsidTr="00192626">
        <w:tc>
          <w:tcPr>
            <w:tcW w:w="733"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tcPr>
          <w:p w14:paraId="7573ED2F" w14:textId="77777777" w:rsidR="00087F95" w:rsidRDefault="006F3EFE" w:rsidP="00192626">
            <w:pPr>
              <w:jc w:val="center"/>
              <w:rPr>
                <w:sz w:val="28"/>
                <w:szCs w:val="28"/>
                <w14:ligatures w14:val="none"/>
              </w:rPr>
            </w:pPr>
            <w:r>
              <w:rPr>
                <w:sz w:val="28"/>
                <w:szCs w:val="28"/>
                <w14:ligatures w14:val="none"/>
              </w:rPr>
              <w:t>1</w:t>
            </w:r>
          </w:p>
        </w:tc>
        <w:tc>
          <w:tcPr>
            <w:tcW w:w="2236"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tcPr>
          <w:p w14:paraId="7B5F2566" w14:textId="77777777" w:rsidR="00087F95" w:rsidRDefault="00087F95" w:rsidP="00192626">
            <w:pPr>
              <w:rPr>
                <w:sz w:val="28"/>
                <w:szCs w:val="28"/>
                <w14:ligatures w14:val="none"/>
              </w:rPr>
            </w:pPr>
          </w:p>
        </w:tc>
        <w:tc>
          <w:tcPr>
            <w:tcW w:w="2268"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tcPr>
          <w:p w14:paraId="0C2AA7AE" w14:textId="77777777" w:rsidR="00087F95" w:rsidRDefault="00087F95" w:rsidP="00192626">
            <w:pPr>
              <w:jc w:val="center"/>
              <w:rPr>
                <w:sz w:val="28"/>
                <w:szCs w:val="28"/>
                <w14:ligatures w14:val="none"/>
              </w:rPr>
            </w:pPr>
          </w:p>
        </w:tc>
        <w:tc>
          <w:tcPr>
            <w:tcW w:w="1701"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tcPr>
          <w:p w14:paraId="5B6F67CB" w14:textId="77777777" w:rsidR="00087F95" w:rsidRDefault="00087F95" w:rsidP="00192626">
            <w:pPr>
              <w:jc w:val="center"/>
              <w:rPr>
                <w:sz w:val="28"/>
                <w:szCs w:val="28"/>
                <w14:ligatures w14:val="none"/>
              </w:rPr>
            </w:pPr>
          </w:p>
        </w:tc>
        <w:tc>
          <w:tcPr>
            <w:tcW w:w="2326"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tcPr>
          <w:p w14:paraId="5BEDCFAE" w14:textId="77777777" w:rsidR="00087F95" w:rsidRDefault="00087F95" w:rsidP="00192626">
            <w:pPr>
              <w:jc w:val="center"/>
              <w:rPr>
                <w:sz w:val="28"/>
                <w:szCs w:val="28"/>
                <w14:ligatures w14:val="none"/>
              </w:rPr>
            </w:pPr>
          </w:p>
        </w:tc>
      </w:tr>
      <w:tr w:rsidR="00087F95" w14:paraId="40A956D1" w14:textId="77777777" w:rsidTr="00192626">
        <w:tc>
          <w:tcPr>
            <w:tcW w:w="733"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tcPr>
          <w:p w14:paraId="70E29945" w14:textId="77777777" w:rsidR="00087F95" w:rsidRDefault="006F3EFE" w:rsidP="00192626">
            <w:pPr>
              <w:jc w:val="center"/>
              <w:rPr>
                <w:sz w:val="28"/>
                <w:szCs w:val="28"/>
                <w14:ligatures w14:val="none"/>
              </w:rPr>
            </w:pPr>
            <w:r>
              <w:rPr>
                <w:sz w:val="28"/>
                <w:szCs w:val="28"/>
                <w14:ligatures w14:val="none"/>
              </w:rPr>
              <w:t>2</w:t>
            </w:r>
          </w:p>
        </w:tc>
        <w:tc>
          <w:tcPr>
            <w:tcW w:w="2236"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tcPr>
          <w:p w14:paraId="401EE2AE" w14:textId="77777777" w:rsidR="00087F95" w:rsidRDefault="00087F95" w:rsidP="00192626">
            <w:pPr>
              <w:rPr>
                <w:sz w:val="28"/>
                <w:szCs w:val="28"/>
                <w14:ligatures w14:val="none"/>
              </w:rPr>
            </w:pPr>
          </w:p>
        </w:tc>
        <w:tc>
          <w:tcPr>
            <w:tcW w:w="2268"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tcPr>
          <w:p w14:paraId="7BEAF55D" w14:textId="77777777" w:rsidR="00087F95" w:rsidRDefault="00087F95" w:rsidP="00192626">
            <w:pPr>
              <w:jc w:val="center"/>
              <w:rPr>
                <w:sz w:val="28"/>
                <w:szCs w:val="28"/>
                <w14:ligatures w14:val="none"/>
              </w:rPr>
            </w:pPr>
          </w:p>
        </w:tc>
        <w:tc>
          <w:tcPr>
            <w:tcW w:w="1701"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tcPr>
          <w:p w14:paraId="7FD3EDE9" w14:textId="77777777" w:rsidR="00087F95" w:rsidRDefault="00087F95" w:rsidP="00192626">
            <w:pPr>
              <w:jc w:val="center"/>
              <w:rPr>
                <w:sz w:val="28"/>
                <w:szCs w:val="28"/>
                <w14:ligatures w14:val="none"/>
              </w:rPr>
            </w:pPr>
          </w:p>
        </w:tc>
        <w:tc>
          <w:tcPr>
            <w:tcW w:w="2326"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tcPr>
          <w:p w14:paraId="005B110A" w14:textId="77777777" w:rsidR="00087F95" w:rsidRDefault="00087F95" w:rsidP="00192626">
            <w:pPr>
              <w:jc w:val="center"/>
              <w:rPr>
                <w:sz w:val="28"/>
                <w:szCs w:val="28"/>
                <w14:ligatures w14:val="none"/>
              </w:rPr>
            </w:pPr>
          </w:p>
        </w:tc>
      </w:tr>
      <w:tr w:rsidR="00087F95" w14:paraId="33949EAD" w14:textId="77777777" w:rsidTr="00192626">
        <w:tc>
          <w:tcPr>
            <w:tcW w:w="733"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tcPr>
          <w:p w14:paraId="3B7473E2" w14:textId="77777777" w:rsidR="00087F95" w:rsidRDefault="006F3EFE" w:rsidP="00192626">
            <w:pPr>
              <w:jc w:val="center"/>
              <w:rPr>
                <w:sz w:val="28"/>
                <w:szCs w:val="28"/>
                <w14:ligatures w14:val="none"/>
              </w:rPr>
            </w:pPr>
            <w:r>
              <w:rPr>
                <w:sz w:val="28"/>
                <w:szCs w:val="28"/>
                <w14:ligatures w14:val="none"/>
              </w:rPr>
              <w:t>…</w:t>
            </w:r>
          </w:p>
        </w:tc>
        <w:tc>
          <w:tcPr>
            <w:tcW w:w="2236"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tcPr>
          <w:p w14:paraId="7D8E72CC" w14:textId="77777777" w:rsidR="00087F95" w:rsidRDefault="00087F95" w:rsidP="00192626">
            <w:pPr>
              <w:rPr>
                <w:sz w:val="28"/>
                <w:szCs w:val="28"/>
                <w14:ligatures w14:val="none"/>
              </w:rPr>
            </w:pPr>
          </w:p>
        </w:tc>
        <w:tc>
          <w:tcPr>
            <w:tcW w:w="2268"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tcPr>
          <w:p w14:paraId="5CD70A2C" w14:textId="77777777" w:rsidR="00087F95" w:rsidRDefault="00087F95" w:rsidP="00192626">
            <w:pPr>
              <w:jc w:val="center"/>
              <w:rPr>
                <w:sz w:val="28"/>
                <w:szCs w:val="28"/>
                <w14:ligatures w14:val="none"/>
              </w:rPr>
            </w:pPr>
          </w:p>
        </w:tc>
        <w:tc>
          <w:tcPr>
            <w:tcW w:w="1701"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tcPr>
          <w:p w14:paraId="40AE22CF" w14:textId="77777777" w:rsidR="00087F95" w:rsidRDefault="00087F95" w:rsidP="00192626">
            <w:pPr>
              <w:jc w:val="center"/>
              <w:rPr>
                <w:sz w:val="28"/>
                <w:szCs w:val="28"/>
                <w14:ligatures w14:val="none"/>
              </w:rPr>
            </w:pPr>
          </w:p>
        </w:tc>
        <w:tc>
          <w:tcPr>
            <w:tcW w:w="2326" w:type="dxa"/>
            <w:tcBorders>
              <w:top w:val="outset" w:sz="6" w:space="0" w:color="auto"/>
              <w:left w:val="outset" w:sz="6" w:space="0" w:color="auto"/>
              <w:bottom w:val="outset" w:sz="6" w:space="0" w:color="auto"/>
              <w:right w:val="outset" w:sz="6" w:space="0" w:color="auto"/>
            </w:tcBorders>
            <w:shd w:val="clear" w:color="auto" w:fill="FFFFFF"/>
            <w:tcMar>
              <w:top w:w="60" w:type="dxa"/>
              <w:left w:w="60" w:type="dxa"/>
              <w:bottom w:w="60" w:type="dxa"/>
              <w:right w:w="60" w:type="dxa"/>
            </w:tcMar>
            <w:vAlign w:val="center"/>
          </w:tcPr>
          <w:p w14:paraId="737A3D75" w14:textId="77777777" w:rsidR="00087F95" w:rsidRDefault="00087F95" w:rsidP="00192626">
            <w:pPr>
              <w:jc w:val="center"/>
              <w:rPr>
                <w:sz w:val="28"/>
                <w:szCs w:val="28"/>
                <w14:ligatures w14:val="none"/>
              </w:rPr>
            </w:pPr>
          </w:p>
        </w:tc>
      </w:tr>
    </w:tbl>
    <w:p w14:paraId="1FA7F287" w14:textId="77777777" w:rsidR="00087F95" w:rsidRDefault="006F3EFE" w:rsidP="00192626">
      <w:pPr>
        <w:spacing w:before="120" w:after="120"/>
        <w:ind w:firstLine="567"/>
        <w:rPr>
          <w:i/>
          <w:iCs/>
          <w:sz w:val="28"/>
          <w:szCs w:val="28"/>
          <w14:ligatures w14:val="none"/>
        </w:rPr>
      </w:pPr>
      <w:r>
        <w:rPr>
          <w:iCs/>
          <w:sz w:val="28"/>
          <w:szCs w:val="28"/>
          <w14:ligatures w14:val="none"/>
        </w:rPr>
        <w:t>5</w:t>
      </w:r>
      <w:r>
        <w:rPr>
          <w:i/>
          <w:iCs/>
          <w:sz w:val="28"/>
          <w:szCs w:val="28"/>
          <w14:ligatures w14:val="none"/>
        </w:rPr>
        <w:t xml:space="preserve">. </w:t>
      </w:r>
      <w:r>
        <w:rPr>
          <w:sz w:val="28"/>
          <w:szCs w:val="28"/>
          <w:lang w:val="vi-VN"/>
          <w14:ligatures w14:val="none"/>
        </w:rPr>
        <w:t xml:space="preserve">Danh sách đăng ký người làm việc </w:t>
      </w:r>
      <w:r>
        <w:rPr>
          <w:rStyle w:val="FootnoteReference"/>
          <w:sz w:val="28"/>
          <w:szCs w:val="28"/>
          <w:lang w:val="vi-VN"/>
          <w14:ligatures w14:val="none"/>
        </w:rPr>
        <w:footnoteReference w:id="144"/>
      </w:r>
      <w:r>
        <w:rPr>
          <w:sz w:val="28"/>
          <w:szCs w:val="28"/>
          <w:lang w:val="vi-VN"/>
          <w14:ligatures w14:val="none"/>
        </w:rPr>
        <w:t>:</w:t>
      </w:r>
    </w:p>
    <w:tbl>
      <w:tblPr>
        <w:tblW w:w="92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4"/>
        <w:gridCol w:w="2132"/>
        <w:gridCol w:w="1348"/>
        <w:gridCol w:w="3040"/>
        <w:gridCol w:w="2012"/>
      </w:tblGrid>
      <w:tr w:rsidR="00087F95" w14:paraId="6344CBEE" w14:textId="77777777" w:rsidTr="00192626">
        <w:tc>
          <w:tcPr>
            <w:tcW w:w="381" w:type="pct"/>
            <w:shd w:val="clear" w:color="auto" w:fill="auto"/>
            <w:tcMar>
              <w:top w:w="0" w:type="dxa"/>
              <w:left w:w="0" w:type="dxa"/>
              <w:bottom w:w="0" w:type="dxa"/>
              <w:right w:w="0" w:type="dxa"/>
            </w:tcMar>
            <w:vAlign w:val="center"/>
          </w:tcPr>
          <w:p w14:paraId="3FB5DAB4" w14:textId="77777777" w:rsidR="00087F95" w:rsidRDefault="006F3EFE" w:rsidP="00EA06B8">
            <w:pPr>
              <w:ind w:hanging="10"/>
              <w:jc w:val="center"/>
              <w:rPr>
                <w:sz w:val="26"/>
                <w:szCs w:val="26"/>
                <w14:ligatures w14:val="none"/>
              </w:rPr>
            </w:pPr>
            <w:r>
              <w:rPr>
                <w:b/>
                <w:bCs/>
                <w:sz w:val="26"/>
                <w:szCs w:val="26"/>
                <w:lang w:val="vi-VN"/>
                <w14:ligatures w14:val="none"/>
              </w:rPr>
              <w:t>STT</w:t>
            </w:r>
          </w:p>
        </w:tc>
        <w:tc>
          <w:tcPr>
            <w:tcW w:w="1154" w:type="pct"/>
            <w:shd w:val="clear" w:color="auto" w:fill="auto"/>
            <w:tcMar>
              <w:top w:w="0" w:type="dxa"/>
              <w:left w:w="0" w:type="dxa"/>
              <w:bottom w:w="0" w:type="dxa"/>
              <w:right w:w="0" w:type="dxa"/>
            </w:tcMar>
            <w:vAlign w:val="center"/>
          </w:tcPr>
          <w:p w14:paraId="3E940E99" w14:textId="77777777" w:rsidR="00087F95" w:rsidRDefault="006F3EFE" w:rsidP="00EA06B8">
            <w:pPr>
              <w:jc w:val="center"/>
              <w:rPr>
                <w:sz w:val="26"/>
                <w:szCs w:val="26"/>
                <w14:ligatures w14:val="none"/>
              </w:rPr>
            </w:pPr>
            <w:r>
              <w:rPr>
                <w:b/>
                <w:bCs/>
                <w:sz w:val="26"/>
                <w:szCs w:val="26"/>
                <w:lang w:val="vi-VN"/>
                <w14:ligatures w14:val="none"/>
              </w:rPr>
              <w:t>Họ và tên</w:t>
            </w:r>
          </w:p>
        </w:tc>
        <w:tc>
          <w:tcPr>
            <w:tcW w:w="730" w:type="pct"/>
            <w:shd w:val="clear" w:color="auto" w:fill="auto"/>
            <w:tcMar>
              <w:top w:w="0" w:type="dxa"/>
              <w:left w:w="0" w:type="dxa"/>
              <w:bottom w:w="0" w:type="dxa"/>
              <w:right w:w="0" w:type="dxa"/>
            </w:tcMar>
            <w:vAlign w:val="center"/>
          </w:tcPr>
          <w:p w14:paraId="5100C9F0" w14:textId="77777777" w:rsidR="00087F95" w:rsidRDefault="006F3EFE" w:rsidP="00EA06B8">
            <w:pPr>
              <w:jc w:val="center"/>
              <w:rPr>
                <w:sz w:val="26"/>
                <w:szCs w:val="26"/>
                <w14:ligatures w14:val="none"/>
              </w:rPr>
            </w:pPr>
            <w:r>
              <w:rPr>
                <w:b/>
                <w:bCs/>
                <w:sz w:val="26"/>
                <w:szCs w:val="26"/>
                <w:lang w:val="vi-VN"/>
                <w14:ligatures w14:val="none"/>
              </w:rPr>
              <w:t>Văn bằng chuyên môn</w:t>
            </w:r>
          </w:p>
        </w:tc>
        <w:tc>
          <w:tcPr>
            <w:tcW w:w="1646" w:type="pct"/>
            <w:shd w:val="clear" w:color="auto" w:fill="auto"/>
            <w:tcMar>
              <w:top w:w="0" w:type="dxa"/>
              <w:left w:w="0" w:type="dxa"/>
              <w:bottom w:w="0" w:type="dxa"/>
              <w:right w:w="0" w:type="dxa"/>
            </w:tcMar>
            <w:vAlign w:val="center"/>
          </w:tcPr>
          <w:p w14:paraId="264FEB88" w14:textId="70AF66F6" w:rsidR="00087F95" w:rsidRDefault="006F3EFE" w:rsidP="00EA06B8">
            <w:pPr>
              <w:jc w:val="center"/>
              <w:rPr>
                <w:sz w:val="26"/>
                <w:szCs w:val="26"/>
                <w:lang w:val="vi-VN"/>
                <w14:ligatures w14:val="none"/>
              </w:rPr>
            </w:pPr>
            <w:proofErr w:type="spellStart"/>
            <w:r>
              <w:rPr>
                <w:b/>
                <w:bCs/>
                <w:sz w:val="26"/>
                <w:szCs w:val="26"/>
                <w14:ligatures w14:val="none"/>
              </w:rPr>
              <w:t>Thời</w:t>
            </w:r>
            <w:proofErr w:type="spellEnd"/>
            <w:r>
              <w:rPr>
                <w:b/>
                <w:bCs/>
                <w:sz w:val="26"/>
                <w:szCs w:val="26"/>
                <w14:ligatures w14:val="none"/>
              </w:rPr>
              <w:t xml:space="preserve"> </w:t>
            </w:r>
            <w:proofErr w:type="spellStart"/>
            <w:r>
              <w:rPr>
                <w:b/>
                <w:bCs/>
                <w:sz w:val="26"/>
                <w:szCs w:val="26"/>
                <w14:ligatures w14:val="none"/>
              </w:rPr>
              <w:t>gian</w:t>
            </w:r>
            <w:proofErr w:type="spellEnd"/>
            <w:r>
              <w:rPr>
                <w:b/>
                <w:bCs/>
                <w:sz w:val="26"/>
                <w:szCs w:val="26"/>
                <w14:ligatures w14:val="none"/>
              </w:rPr>
              <w:t xml:space="preserve"> </w:t>
            </w:r>
            <w:proofErr w:type="spellStart"/>
            <w:r>
              <w:rPr>
                <w:b/>
                <w:bCs/>
                <w:sz w:val="26"/>
                <w:szCs w:val="26"/>
                <w14:ligatures w14:val="none"/>
              </w:rPr>
              <w:t>đăng</w:t>
            </w:r>
            <w:proofErr w:type="spellEnd"/>
            <w:r>
              <w:rPr>
                <w:b/>
                <w:bCs/>
                <w:sz w:val="26"/>
                <w:szCs w:val="26"/>
                <w14:ligatures w14:val="none"/>
              </w:rPr>
              <w:t xml:space="preserve"> </w:t>
            </w:r>
            <w:proofErr w:type="spellStart"/>
            <w:r>
              <w:rPr>
                <w:b/>
                <w:bCs/>
                <w:sz w:val="26"/>
                <w:szCs w:val="26"/>
                <w14:ligatures w14:val="none"/>
              </w:rPr>
              <w:t>ký</w:t>
            </w:r>
            <w:proofErr w:type="spellEnd"/>
            <w:r>
              <w:rPr>
                <w:b/>
                <w:bCs/>
                <w:sz w:val="26"/>
                <w:szCs w:val="26"/>
                <w14:ligatures w14:val="none"/>
              </w:rPr>
              <w:t xml:space="preserve"> </w:t>
            </w:r>
            <w:proofErr w:type="spellStart"/>
            <w:r>
              <w:rPr>
                <w:b/>
                <w:bCs/>
                <w:sz w:val="26"/>
                <w:szCs w:val="26"/>
                <w14:ligatures w14:val="none"/>
              </w:rPr>
              <w:t>khám</w:t>
            </w:r>
            <w:proofErr w:type="spellEnd"/>
            <w:r>
              <w:rPr>
                <w:b/>
                <w:bCs/>
                <w:sz w:val="26"/>
                <w:szCs w:val="26"/>
                <w14:ligatures w14:val="none"/>
              </w:rPr>
              <w:t xml:space="preserve"> </w:t>
            </w:r>
            <w:proofErr w:type="spellStart"/>
            <w:r>
              <w:rPr>
                <w:b/>
                <w:bCs/>
                <w:sz w:val="26"/>
                <w:szCs w:val="26"/>
                <w14:ligatures w14:val="none"/>
              </w:rPr>
              <w:t>bệnh</w:t>
            </w:r>
            <w:proofErr w:type="spellEnd"/>
            <w:r>
              <w:rPr>
                <w:b/>
                <w:bCs/>
                <w:sz w:val="26"/>
                <w:szCs w:val="26"/>
                <w14:ligatures w14:val="none"/>
              </w:rPr>
              <w:t xml:space="preserve">, </w:t>
            </w:r>
            <w:proofErr w:type="spellStart"/>
            <w:r>
              <w:rPr>
                <w:b/>
                <w:bCs/>
                <w:sz w:val="26"/>
                <w:szCs w:val="26"/>
                <w14:ligatures w14:val="none"/>
              </w:rPr>
              <w:t>chữa</w:t>
            </w:r>
            <w:proofErr w:type="spellEnd"/>
            <w:r>
              <w:rPr>
                <w:b/>
                <w:bCs/>
                <w:sz w:val="26"/>
                <w:szCs w:val="26"/>
                <w14:ligatures w14:val="none"/>
              </w:rPr>
              <w:t xml:space="preserve"> </w:t>
            </w:r>
            <w:proofErr w:type="spellStart"/>
            <w:r w:rsidR="00EA06B8">
              <w:rPr>
                <w:b/>
                <w:bCs/>
                <w:sz w:val="26"/>
                <w:szCs w:val="26"/>
                <w14:ligatures w14:val="none"/>
              </w:rPr>
              <w:t>bệnh</w:t>
            </w:r>
            <w:proofErr w:type="spellEnd"/>
            <w:r w:rsidR="00EA06B8">
              <w:rPr>
                <w:b/>
                <w:bCs/>
                <w:sz w:val="26"/>
                <w:szCs w:val="26"/>
                <w14:ligatures w14:val="none"/>
              </w:rPr>
              <w:t xml:space="preserve"> </w:t>
            </w:r>
            <w:proofErr w:type="spellStart"/>
            <w:r w:rsidR="00EA06B8">
              <w:rPr>
                <w:b/>
                <w:bCs/>
                <w:sz w:val="26"/>
                <w:szCs w:val="26"/>
                <w14:ligatures w14:val="none"/>
              </w:rPr>
              <w:t>nhân</w:t>
            </w:r>
            <w:proofErr w:type="spellEnd"/>
            <w:r w:rsidR="00EA06B8">
              <w:rPr>
                <w:b/>
                <w:bCs/>
                <w:sz w:val="26"/>
                <w:szCs w:val="26"/>
                <w14:ligatures w14:val="none"/>
              </w:rPr>
              <w:t xml:space="preserve"> </w:t>
            </w:r>
            <w:proofErr w:type="spellStart"/>
            <w:r w:rsidR="00EA06B8">
              <w:rPr>
                <w:b/>
                <w:bCs/>
                <w:sz w:val="26"/>
                <w:szCs w:val="26"/>
                <w14:ligatures w14:val="none"/>
              </w:rPr>
              <w:t>đạo</w:t>
            </w:r>
            <w:proofErr w:type="spellEnd"/>
            <w:r>
              <w:rPr>
                <w:b/>
                <w:bCs/>
                <w:sz w:val="26"/>
                <w:szCs w:val="26"/>
                <w:lang w:val="vi-VN"/>
                <w14:ligatures w14:val="none"/>
              </w:rPr>
              <w:t xml:space="preserve">/ khám bệnh, chữa bệnh lưu động </w:t>
            </w:r>
            <w:r>
              <w:rPr>
                <w:b/>
                <w:bCs/>
                <w:sz w:val="26"/>
                <w:szCs w:val="26"/>
                <w:vertAlign w:val="superscript"/>
                <w14:ligatures w14:val="none"/>
              </w:rPr>
              <w:t>2</w:t>
            </w:r>
            <w:r>
              <w:rPr>
                <w:b/>
                <w:bCs/>
                <w:sz w:val="26"/>
                <w:szCs w:val="26"/>
                <w14:ligatures w14:val="none"/>
              </w:rPr>
              <w:t xml:space="preserve"> </w:t>
            </w:r>
          </w:p>
        </w:tc>
        <w:tc>
          <w:tcPr>
            <w:tcW w:w="1089" w:type="pct"/>
            <w:shd w:val="clear" w:color="auto" w:fill="auto"/>
            <w:tcMar>
              <w:top w:w="0" w:type="dxa"/>
              <w:left w:w="0" w:type="dxa"/>
              <w:bottom w:w="0" w:type="dxa"/>
              <w:right w:w="0" w:type="dxa"/>
            </w:tcMar>
            <w:vAlign w:val="center"/>
          </w:tcPr>
          <w:p w14:paraId="630B9719" w14:textId="77777777" w:rsidR="00087F95" w:rsidRDefault="006F3EFE" w:rsidP="00EA06B8">
            <w:pPr>
              <w:jc w:val="center"/>
              <w:rPr>
                <w:sz w:val="26"/>
                <w:szCs w:val="26"/>
                <w14:ligatures w14:val="none"/>
              </w:rPr>
            </w:pPr>
            <w:r>
              <w:rPr>
                <w:b/>
                <w:bCs/>
                <w:sz w:val="26"/>
                <w:szCs w:val="26"/>
                <w:lang w:val="vi-VN"/>
                <w14:ligatures w14:val="none"/>
              </w:rPr>
              <w:t xml:space="preserve">Vị trí làm việc </w:t>
            </w:r>
            <w:r>
              <w:rPr>
                <w:rStyle w:val="FootnoteReference"/>
                <w:b/>
                <w:bCs/>
                <w:sz w:val="26"/>
                <w:szCs w:val="26"/>
                <w:lang w:val="vi-VN"/>
                <w14:ligatures w14:val="none"/>
              </w:rPr>
              <w:footnoteReference w:id="145"/>
            </w:r>
          </w:p>
        </w:tc>
      </w:tr>
      <w:tr w:rsidR="00087F95" w14:paraId="44253A89" w14:textId="77777777" w:rsidTr="00192626">
        <w:tc>
          <w:tcPr>
            <w:tcW w:w="381" w:type="pct"/>
            <w:shd w:val="clear" w:color="auto" w:fill="auto"/>
            <w:tcMar>
              <w:top w:w="0" w:type="dxa"/>
              <w:left w:w="0" w:type="dxa"/>
              <w:bottom w:w="0" w:type="dxa"/>
              <w:right w:w="0" w:type="dxa"/>
            </w:tcMar>
          </w:tcPr>
          <w:p w14:paraId="61504E50" w14:textId="77777777" w:rsidR="00087F95" w:rsidRDefault="006F3EFE" w:rsidP="00EA06B8">
            <w:pPr>
              <w:ind w:hanging="10"/>
              <w:jc w:val="center"/>
              <w:rPr>
                <w:sz w:val="28"/>
                <w:szCs w:val="28"/>
                <w14:ligatures w14:val="none"/>
              </w:rPr>
            </w:pPr>
            <w:r>
              <w:rPr>
                <w:sz w:val="28"/>
                <w:szCs w:val="28"/>
                <w:lang w:val="vi-VN"/>
                <w14:ligatures w14:val="none"/>
              </w:rPr>
              <w:t>1</w:t>
            </w:r>
          </w:p>
        </w:tc>
        <w:tc>
          <w:tcPr>
            <w:tcW w:w="1154" w:type="pct"/>
            <w:shd w:val="clear" w:color="auto" w:fill="auto"/>
            <w:tcMar>
              <w:top w:w="0" w:type="dxa"/>
              <w:left w:w="0" w:type="dxa"/>
              <w:bottom w:w="0" w:type="dxa"/>
              <w:right w:w="0" w:type="dxa"/>
            </w:tcMar>
          </w:tcPr>
          <w:p w14:paraId="60D93FA2" w14:textId="77777777" w:rsidR="00087F95" w:rsidRDefault="006F3EFE" w:rsidP="00EA06B8">
            <w:pPr>
              <w:rPr>
                <w:sz w:val="28"/>
                <w:szCs w:val="28"/>
                <w14:ligatures w14:val="none"/>
              </w:rPr>
            </w:pPr>
            <w:r>
              <w:rPr>
                <w:sz w:val="28"/>
                <w:szCs w:val="28"/>
                <w:lang w:val="vi-VN"/>
                <w14:ligatures w14:val="none"/>
              </w:rPr>
              <w:t> </w:t>
            </w:r>
          </w:p>
        </w:tc>
        <w:tc>
          <w:tcPr>
            <w:tcW w:w="730" w:type="pct"/>
            <w:shd w:val="clear" w:color="auto" w:fill="auto"/>
            <w:tcMar>
              <w:top w:w="0" w:type="dxa"/>
              <w:left w:w="0" w:type="dxa"/>
              <w:bottom w:w="0" w:type="dxa"/>
              <w:right w:w="0" w:type="dxa"/>
            </w:tcMar>
          </w:tcPr>
          <w:p w14:paraId="096B0B43" w14:textId="77777777" w:rsidR="00087F95" w:rsidRDefault="006F3EFE" w:rsidP="00EA06B8">
            <w:pPr>
              <w:rPr>
                <w:sz w:val="28"/>
                <w:szCs w:val="28"/>
                <w14:ligatures w14:val="none"/>
              </w:rPr>
            </w:pPr>
            <w:r>
              <w:rPr>
                <w:sz w:val="28"/>
                <w:szCs w:val="28"/>
                <w:lang w:val="vi-VN"/>
                <w14:ligatures w14:val="none"/>
              </w:rPr>
              <w:t> </w:t>
            </w:r>
          </w:p>
        </w:tc>
        <w:tc>
          <w:tcPr>
            <w:tcW w:w="1646" w:type="pct"/>
            <w:shd w:val="clear" w:color="auto" w:fill="auto"/>
            <w:tcMar>
              <w:top w:w="0" w:type="dxa"/>
              <w:left w:w="0" w:type="dxa"/>
              <w:bottom w:w="0" w:type="dxa"/>
              <w:right w:w="0" w:type="dxa"/>
            </w:tcMar>
          </w:tcPr>
          <w:p w14:paraId="6A9BC1E9" w14:textId="77777777" w:rsidR="00087F95" w:rsidRDefault="006F3EFE" w:rsidP="00EA06B8">
            <w:pPr>
              <w:rPr>
                <w:sz w:val="28"/>
                <w:szCs w:val="28"/>
                <w14:ligatures w14:val="none"/>
              </w:rPr>
            </w:pPr>
            <w:r>
              <w:rPr>
                <w:sz w:val="28"/>
                <w:szCs w:val="28"/>
                <w:lang w:val="vi-VN"/>
                <w14:ligatures w14:val="none"/>
              </w:rPr>
              <w:t> </w:t>
            </w:r>
          </w:p>
        </w:tc>
        <w:tc>
          <w:tcPr>
            <w:tcW w:w="1089" w:type="pct"/>
            <w:shd w:val="clear" w:color="auto" w:fill="auto"/>
            <w:tcMar>
              <w:top w:w="0" w:type="dxa"/>
              <w:left w:w="0" w:type="dxa"/>
              <w:bottom w:w="0" w:type="dxa"/>
              <w:right w:w="0" w:type="dxa"/>
            </w:tcMar>
          </w:tcPr>
          <w:p w14:paraId="746AE6CD" w14:textId="77777777" w:rsidR="00087F95" w:rsidRDefault="006F3EFE" w:rsidP="00EA06B8">
            <w:pPr>
              <w:rPr>
                <w:sz w:val="28"/>
                <w:szCs w:val="28"/>
                <w14:ligatures w14:val="none"/>
              </w:rPr>
            </w:pPr>
            <w:r>
              <w:rPr>
                <w:sz w:val="28"/>
                <w:szCs w:val="28"/>
                <w:lang w:val="vi-VN"/>
                <w14:ligatures w14:val="none"/>
              </w:rPr>
              <w:t> </w:t>
            </w:r>
          </w:p>
        </w:tc>
      </w:tr>
      <w:tr w:rsidR="00087F95" w14:paraId="160EE8D8" w14:textId="77777777" w:rsidTr="00192626">
        <w:tc>
          <w:tcPr>
            <w:tcW w:w="381" w:type="pct"/>
            <w:shd w:val="clear" w:color="auto" w:fill="auto"/>
            <w:tcMar>
              <w:top w:w="0" w:type="dxa"/>
              <w:left w:w="0" w:type="dxa"/>
              <w:bottom w:w="0" w:type="dxa"/>
              <w:right w:w="0" w:type="dxa"/>
            </w:tcMar>
          </w:tcPr>
          <w:p w14:paraId="6343818B" w14:textId="77777777" w:rsidR="00087F95" w:rsidRDefault="006F3EFE" w:rsidP="00EA06B8">
            <w:pPr>
              <w:ind w:hanging="10"/>
              <w:jc w:val="center"/>
              <w:rPr>
                <w:sz w:val="28"/>
                <w:szCs w:val="28"/>
                <w14:ligatures w14:val="none"/>
              </w:rPr>
            </w:pPr>
            <w:r>
              <w:rPr>
                <w:sz w:val="28"/>
                <w:szCs w:val="28"/>
                <w:lang w:val="vi-VN"/>
                <w14:ligatures w14:val="none"/>
              </w:rPr>
              <w:t>2</w:t>
            </w:r>
          </w:p>
        </w:tc>
        <w:tc>
          <w:tcPr>
            <w:tcW w:w="1154" w:type="pct"/>
            <w:shd w:val="clear" w:color="auto" w:fill="auto"/>
            <w:tcMar>
              <w:top w:w="0" w:type="dxa"/>
              <w:left w:w="0" w:type="dxa"/>
              <w:bottom w:w="0" w:type="dxa"/>
              <w:right w:w="0" w:type="dxa"/>
            </w:tcMar>
          </w:tcPr>
          <w:p w14:paraId="2FCDA14A" w14:textId="77777777" w:rsidR="00087F95" w:rsidRDefault="006F3EFE" w:rsidP="00EA06B8">
            <w:pPr>
              <w:rPr>
                <w:sz w:val="28"/>
                <w:szCs w:val="28"/>
                <w14:ligatures w14:val="none"/>
              </w:rPr>
            </w:pPr>
            <w:r>
              <w:rPr>
                <w:sz w:val="28"/>
                <w:szCs w:val="28"/>
                <w:lang w:val="vi-VN"/>
                <w14:ligatures w14:val="none"/>
              </w:rPr>
              <w:t> </w:t>
            </w:r>
          </w:p>
        </w:tc>
        <w:tc>
          <w:tcPr>
            <w:tcW w:w="730" w:type="pct"/>
            <w:shd w:val="clear" w:color="auto" w:fill="auto"/>
            <w:tcMar>
              <w:top w:w="0" w:type="dxa"/>
              <w:left w:w="0" w:type="dxa"/>
              <w:bottom w:w="0" w:type="dxa"/>
              <w:right w:w="0" w:type="dxa"/>
            </w:tcMar>
          </w:tcPr>
          <w:p w14:paraId="7EB16E05" w14:textId="77777777" w:rsidR="00087F95" w:rsidRDefault="006F3EFE" w:rsidP="00EA06B8">
            <w:pPr>
              <w:rPr>
                <w:sz w:val="28"/>
                <w:szCs w:val="28"/>
                <w14:ligatures w14:val="none"/>
              </w:rPr>
            </w:pPr>
            <w:r>
              <w:rPr>
                <w:sz w:val="28"/>
                <w:szCs w:val="28"/>
                <w:lang w:val="vi-VN"/>
                <w14:ligatures w14:val="none"/>
              </w:rPr>
              <w:t> </w:t>
            </w:r>
          </w:p>
        </w:tc>
        <w:tc>
          <w:tcPr>
            <w:tcW w:w="1646" w:type="pct"/>
            <w:shd w:val="clear" w:color="auto" w:fill="auto"/>
            <w:tcMar>
              <w:top w:w="0" w:type="dxa"/>
              <w:left w:w="0" w:type="dxa"/>
              <w:bottom w:w="0" w:type="dxa"/>
              <w:right w:w="0" w:type="dxa"/>
            </w:tcMar>
          </w:tcPr>
          <w:p w14:paraId="77D6A35C" w14:textId="77777777" w:rsidR="00087F95" w:rsidRDefault="006F3EFE" w:rsidP="00EA06B8">
            <w:pPr>
              <w:rPr>
                <w:sz w:val="28"/>
                <w:szCs w:val="28"/>
                <w14:ligatures w14:val="none"/>
              </w:rPr>
            </w:pPr>
            <w:r>
              <w:rPr>
                <w:sz w:val="28"/>
                <w:szCs w:val="28"/>
                <w:lang w:val="vi-VN"/>
                <w14:ligatures w14:val="none"/>
              </w:rPr>
              <w:t> </w:t>
            </w:r>
          </w:p>
        </w:tc>
        <w:tc>
          <w:tcPr>
            <w:tcW w:w="1089" w:type="pct"/>
            <w:shd w:val="clear" w:color="auto" w:fill="auto"/>
            <w:tcMar>
              <w:top w:w="0" w:type="dxa"/>
              <w:left w:w="0" w:type="dxa"/>
              <w:bottom w:w="0" w:type="dxa"/>
              <w:right w:w="0" w:type="dxa"/>
            </w:tcMar>
          </w:tcPr>
          <w:p w14:paraId="0045EFD8" w14:textId="77777777" w:rsidR="00087F95" w:rsidRDefault="006F3EFE" w:rsidP="00EA06B8">
            <w:pPr>
              <w:rPr>
                <w:sz w:val="28"/>
                <w:szCs w:val="28"/>
                <w14:ligatures w14:val="none"/>
              </w:rPr>
            </w:pPr>
            <w:r>
              <w:rPr>
                <w:sz w:val="28"/>
                <w:szCs w:val="28"/>
                <w:lang w:val="vi-VN"/>
                <w14:ligatures w14:val="none"/>
              </w:rPr>
              <w:t> </w:t>
            </w:r>
          </w:p>
        </w:tc>
      </w:tr>
      <w:tr w:rsidR="00087F95" w14:paraId="0F0970F8" w14:textId="77777777" w:rsidTr="00192626">
        <w:tc>
          <w:tcPr>
            <w:tcW w:w="381" w:type="pct"/>
            <w:shd w:val="clear" w:color="auto" w:fill="auto"/>
            <w:tcMar>
              <w:top w:w="0" w:type="dxa"/>
              <w:left w:w="0" w:type="dxa"/>
              <w:bottom w:w="0" w:type="dxa"/>
              <w:right w:w="0" w:type="dxa"/>
            </w:tcMar>
          </w:tcPr>
          <w:p w14:paraId="550762DD" w14:textId="77777777" w:rsidR="00087F95" w:rsidRDefault="006F3EFE" w:rsidP="00EA06B8">
            <w:pPr>
              <w:ind w:hanging="10"/>
              <w:jc w:val="center"/>
              <w:rPr>
                <w:sz w:val="28"/>
                <w:szCs w:val="28"/>
                <w14:ligatures w14:val="none"/>
              </w:rPr>
            </w:pPr>
            <w:r>
              <w:rPr>
                <w:sz w:val="28"/>
                <w:szCs w:val="28"/>
                <w14:ligatures w14:val="none"/>
              </w:rPr>
              <w:t>…</w:t>
            </w:r>
          </w:p>
        </w:tc>
        <w:tc>
          <w:tcPr>
            <w:tcW w:w="1154" w:type="pct"/>
            <w:shd w:val="clear" w:color="auto" w:fill="auto"/>
            <w:tcMar>
              <w:top w:w="0" w:type="dxa"/>
              <w:left w:w="0" w:type="dxa"/>
              <w:bottom w:w="0" w:type="dxa"/>
              <w:right w:w="0" w:type="dxa"/>
            </w:tcMar>
          </w:tcPr>
          <w:p w14:paraId="17688991" w14:textId="77777777" w:rsidR="00087F95" w:rsidRDefault="006F3EFE" w:rsidP="00EA06B8">
            <w:pPr>
              <w:rPr>
                <w:sz w:val="28"/>
                <w:szCs w:val="28"/>
                <w14:ligatures w14:val="none"/>
              </w:rPr>
            </w:pPr>
            <w:r>
              <w:rPr>
                <w:sz w:val="28"/>
                <w:szCs w:val="28"/>
                <w:lang w:val="vi-VN"/>
                <w14:ligatures w14:val="none"/>
              </w:rPr>
              <w:t> </w:t>
            </w:r>
          </w:p>
        </w:tc>
        <w:tc>
          <w:tcPr>
            <w:tcW w:w="730" w:type="pct"/>
            <w:shd w:val="clear" w:color="auto" w:fill="auto"/>
            <w:tcMar>
              <w:top w:w="0" w:type="dxa"/>
              <w:left w:w="0" w:type="dxa"/>
              <w:bottom w:w="0" w:type="dxa"/>
              <w:right w:w="0" w:type="dxa"/>
            </w:tcMar>
          </w:tcPr>
          <w:p w14:paraId="20723E18" w14:textId="77777777" w:rsidR="00087F95" w:rsidRDefault="006F3EFE" w:rsidP="00EA06B8">
            <w:pPr>
              <w:rPr>
                <w:sz w:val="28"/>
                <w:szCs w:val="28"/>
                <w14:ligatures w14:val="none"/>
              </w:rPr>
            </w:pPr>
            <w:r>
              <w:rPr>
                <w:sz w:val="28"/>
                <w:szCs w:val="28"/>
                <w:lang w:val="vi-VN"/>
                <w14:ligatures w14:val="none"/>
              </w:rPr>
              <w:t> </w:t>
            </w:r>
          </w:p>
        </w:tc>
        <w:tc>
          <w:tcPr>
            <w:tcW w:w="1646" w:type="pct"/>
            <w:shd w:val="clear" w:color="auto" w:fill="auto"/>
            <w:tcMar>
              <w:top w:w="0" w:type="dxa"/>
              <w:left w:w="0" w:type="dxa"/>
              <w:bottom w:w="0" w:type="dxa"/>
              <w:right w:w="0" w:type="dxa"/>
            </w:tcMar>
          </w:tcPr>
          <w:p w14:paraId="59C4DDF5" w14:textId="77777777" w:rsidR="00087F95" w:rsidRDefault="006F3EFE" w:rsidP="00EA06B8">
            <w:pPr>
              <w:rPr>
                <w:sz w:val="28"/>
                <w:szCs w:val="28"/>
                <w14:ligatures w14:val="none"/>
              </w:rPr>
            </w:pPr>
            <w:r>
              <w:rPr>
                <w:sz w:val="28"/>
                <w:szCs w:val="28"/>
                <w:lang w:val="vi-VN"/>
                <w14:ligatures w14:val="none"/>
              </w:rPr>
              <w:t> </w:t>
            </w:r>
          </w:p>
        </w:tc>
        <w:tc>
          <w:tcPr>
            <w:tcW w:w="1089" w:type="pct"/>
            <w:shd w:val="clear" w:color="auto" w:fill="auto"/>
            <w:tcMar>
              <w:top w:w="0" w:type="dxa"/>
              <w:left w:w="0" w:type="dxa"/>
              <w:bottom w:w="0" w:type="dxa"/>
              <w:right w:w="0" w:type="dxa"/>
            </w:tcMar>
          </w:tcPr>
          <w:p w14:paraId="7083E587" w14:textId="77777777" w:rsidR="00087F95" w:rsidRDefault="006F3EFE" w:rsidP="00EA06B8">
            <w:pPr>
              <w:rPr>
                <w:sz w:val="28"/>
                <w:szCs w:val="28"/>
                <w14:ligatures w14:val="none"/>
              </w:rPr>
            </w:pPr>
            <w:r>
              <w:rPr>
                <w:sz w:val="28"/>
                <w:szCs w:val="28"/>
                <w:lang w:val="vi-VN"/>
                <w14:ligatures w14:val="none"/>
              </w:rPr>
              <w:t> </w:t>
            </w:r>
          </w:p>
        </w:tc>
      </w:tr>
    </w:tb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33"/>
        <w:gridCol w:w="5512"/>
      </w:tblGrid>
      <w:tr w:rsidR="00087F95" w14:paraId="015E68F5" w14:textId="77777777">
        <w:tc>
          <w:tcPr>
            <w:tcW w:w="3544" w:type="dxa"/>
          </w:tcPr>
          <w:p w14:paraId="3A7FDC31" w14:textId="77777777" w:rsidR="00087F95" w:rsidRDefault="00087F95">
            <w:pPr>
              <w:rPr>
                <w14:ligatures w14:val="none"/>
              </w:rPr>
            </w:pPr>
          </w:p>
        </w:tc>
        <w:tc>
          <w:tcPr>
            <w:tcW w:w="5801" w:type="dxa"/>
          </w:tcPr>
          <w:p w14:paraId="0876CFD3" w14:textId="77777777" w:rsidR="00192626" w:rsidRDefault="00192626" w:rsidP="00192626">
            <w:pPr>
              <w:pStyle w:val="NormalWeb"/>
              <w:spacing w:before="0" w:beforeAutospacing="0" w:after="0" w:afterAutospacing="0"/>
              <w:jc w:val="center"/>
              <w:rPr>
                <w:i/>
                <w:iCs/>
                <w:sz w:val="28"/>
                <w:szCs w:val="28"/>
              </w:rPr>
            </w:pPr>
          </w:p>
          <w:p w14:paraId="60F0FF0A" w14:textId="573E34A7" w:rsidR="00EA06B8" w:rsidRPr="00192626" w:rsidRDefault="006F3EFE" w:rsidP="00192626">
            <w:pPr>
              <w:pStyle w:val="NormalWeb"/>
              <w:spacing w:before="0" w:beforeAutospacing="0" w:after="0" w:afterAutospacing="0"/>
              <w:jc w:val="center"/>
              <w:rPr>
                <w:sz w:val="28"/>
                <w:szCs w:val="28"/>
              </w:rPr>
            </w:pPr>
            <w:r w:rsidRPr="00192626">
              <w:rPr>
                <w:i/>
                <w:iCs/>
                <w:sz w:val="28"/>
                <w:szCs w:val="28"/>
              </w:rPr>
              <w:t>……</w:t>
            </w:r>
            <w:r w:rsidRPr="00192626">
              <w:rPr>
                <w:rStyle w:val="FootnoteReference"/>
                <w:i/>
                <w:iCs/>
                <w:sz w:val="28"/>
                <w:szCs w:val="28"/>
              </w:rPr>
              <w:footnoteReference w:id="146"/>
            </w:r>
            <w:proofErr w:type="gramStart"/>
            <w:r w:rsidRPr="00192626">
              <w:rPr>
                <w:i/>
                <w:iCs/>
                <w:sz w:val="28"/>
                <w:szCs w:val="28"/>
              </w:rPr>
              <w:t>…..</w:t>
            </w:r>
            <w:proofErr w:type="gramEnd"/>
            <w:r w:rsidRPr="00192626">
              <w:rPr>
                <w:i/>
                <w:iCs/>
                <w:sz w:val="28"/>
                <w:szCs w:val="28"/>
              </w:rPr>
              <w:t xml:space="preserve">, </w:t>
            </w:r>
            <w:proofErr w:type="spellStart"/>
            <w:r w:rsidRPr="00192626">
              <w:rPr>
                <w:i/>
                <w:iCs/>
                <w:sz w:val="28"/>
                <w:szCs w:val="28"/>
              </w:rPr>
              <w:t>ngày</w:t>
            </w:r>
            <w:proofErr w:type="spellEnd"/>
            <w:r w:rsidRPr="00192626">
              <w:rPr>
                <w:i/>
                <w:iCs/>
                <w:sz w:val="28"/>
                <w:szCs w:val="28"/>
              </w:rPr>
              <w:t xml:space="preserve">.... tháng... </w:t>
            </w:r>
            <w:proofErr w:type="spellStart"/>
            <w:r w:rsidRPr="00192626">
              <w:rPr>
                <w:i/>
                <w:iCs/>
                <w:sz w:val="28"/>
                <w:szCs w:val="28"/>
              </w:rPr>
              <w:t>năm</w:t>
            </w:r>
            <w:proofErr w:type="spellEnd"/>
            <w:proofErr w:type="gramStart"/>
            <w:r w:rsidRPr="00192626">
              <w:rPr>
                <w:i/>
                <w:iCs/>
                <w:sz w:val="28"/>
                <w:szCs w:val="28"/>
              </w:rPr>
              <w:t>..</w:t>
            </w:r>
            <w:r w:rsidRPr="00192626">
              <w:rPr>
                <w:i/>
                <w:iCs/>
                <w:sz w:val="28"/>
                <w:szCs w:val="28"/>
                <w:lang w:val="vi-VN"/>
              </w:rPr>
              <w:t>..</w:t>
            </w:r>
            <w:r w:rsidRPr="00192626">
              <w:rPr>
                <w:i/>
                <w:iCs/>
                <w:sz w:val="28"/>
                <w:szCs w:val="28"/>
              </w:rPr>
              <w:t>.</w:t>
            </w:r>
            <w:proofErr w:type="gramEnd"/>
            <w:r w:rsidRPr="00192626">
              <w:rPr>
                <w:sz w:val="28"/>
                <w:szCs w:val="28"/>
              </w:rPr>
              <w:br/>
            </w:r>
            <w:r w:rsidR="00EA06B8" w:rsidRPr="00192626">
              <w:rPr>
                <w:b/>
                <w:bCs/>
                <w:sz w:val="28"/>
                <w:szCs w:val="28"/>
              </w:rPr>
              <w:t>ĐẠI DIỆN ĐOÀN</w:t>
            </w:r>
            <w:r w:rsidR="00EA06B8" w:rsidRPr="00192626">
              <w:rPr>
                <w:rStyle w:val="FootnoteReference"/>
                <w:b/>
                <w:bCs/>
                <w:sz w:val="28"/>
                <w:szCs w:val="28"/>
              </w:rPr>
              <w:footnoteReference w:id="147"/>
            </w:r>
          </w:p>
          <w:p w14:paraId="562F2189" w14:textId="1874FF52" w:rsidR="00087F95" w:rsidRDefault="00EA06B8" w:rsidP="00192626">
            <w:pPr>
              <w:jc w:val="center"/>
              <w:rPr>
                <w14:ligatures w14:val="none"/>
              </w:rPr>
            </w:pPr>
            <w:r w:rsidRPr="00192626">
              <w:rPr>
                <w:i/>
                <w:iCs/>
                <w:sz w:val="28"/>
                <w:szCs w:val="28"/>
              </w:rPr>
              <w:t>(</w:t>
            </w:r>
            <w:proofErr w:type="spellStart"/>
            <w:r w:rsidRPr="00192626">
              <w:rPr>
                <w:i/>
                <w:iCs/>
                <w:sz w:val="28"/>
                <w:szCs w:val="28"/>
              </w:rPr>
              <w:t>Ký</w:t>
            </w:r>
            <w:proofErr w:type="spellEnd"/>
            <w:r w:rsidRPr="00192626">
              <w:rPr>
                <w:i/>
                <w:iCs/>
                <w:sz w:val="28"/>
                <w:szCs w:val="28"/>
              </w:rPr>
              <w:t xml:space="preserve">, </w:t>
            </w:r>
            <w:proofErr w:type="spellStart"/>
            <w:r w:rsidRPr="00192626">
              <w:rPr>
                <w:i/>
                <w:iCs/>
                <w:sz w:val="28"/>
                <w:szCs w:val="28"/>
              </w:rPr>
              <w:t>ghi</w:t>
            </w:r>
            <w:proofErr w:type="spellEnd"/>
            <w:r w:rsidRPr="00192626">
              <w:rPr>
                <w:i/>
                <w:iCs/>
                <w:sz w:val="28"/>
                <w:szCs w:val="28"/>
              </w:rPr>
              <w:t xml:space="preserve"> </w:t>
            </w:r>
            <w:proofErr w:type="spellStart"/>
            <w:r w:rsidRPr="00192626">
              <w:rPr>
                <w:i/>
                <w:iCs/>
                <w:sz w:val="28"/>
                <w:szCs w:val="28"/>
              </w:rPr>
              <w:t>rõ</w:t>
            </w:r>
            <w:proofErr w:type="spellEnd"/>
            <w:r w:rsidRPr="00192626">
              <w:rPr>
                <w:i/>
                <w:iCs/>
                <w:sz w:val="28"/>
                <w:szCs w:val="28"/>
              </w:rPr>
              <w:t xml:space="preserve"> </w:t>
            </w:r>
            <w:proofErr w:type="spellStart"/>
            <w:r w:rsidRPr="00192626">
              <w:rPr>
                <w:i/>
                <w:iCs/>
                <w:sz w:val="28"/>
                <w:szCs w:val="28"/>
              </w:rPr>
              <w:t>họ</w:t>
            </w:r>
            <w:proofErr w:type="spellEnd"/>
            <w:r w:rsidRPr="00192626">
              <w:rPr>
                <w:i/>
                <w:iCs/>
                <w:sz w:val="28"/>
                <w:szCs w:val="28"/>
              </w:rPr>
              <w:t xml:space="preserve"> </w:t>
            </w:r>
            <w:proofErr w:type="spellStart"/>
            <w:r w:rsidRPr="00192626">
              <w:rPr>
                <w:i/>
                <w:iCs/>
                <w:sz w:val="28"/>
                <w:szCs w:val="28"/>
              </w:rPr>
              <w:t>tên</w:t>
            </w:r>
            <w:proofErr w:type="spellEnd"/>
            <w:r w:rsidRPr="00192626">
              <w:rPr>
                <w:i/>
                <w:iCs/>
                <w:sz w:val="28"/>
                <w:szCs w:val="28"/>
              </w:rPr>
              <w:t>)</w:t>
            </w:r>
          </w:p>
        </w:tc>
      </w:tr>
    </w:tbl>
    <w:p w14:paraId="1DED3A59" w14:textId="77777777" w:rsidR="00087F95" w:rsidRDefault="00087F95">
      <w:pPr>
        <w:pStyle w:val="NormalWeb"/>
        <w:shd w:val="clear" w:color="auto" w:fill="FFFFFF"/>
        <w:spacing w:before="0" w:beforeAutospacing="0" w:after="0" w:afterAutospacing="0" w:line="400" w:lineRule="exact"/>
        <w:rPr>
          <w:rFonts w:eastAsia="Calibri"/>
          <w:i/>
          <w:iCs/>
          <w:sz w:val="26"/>
          <w:szCs w:val="26"/>
          <w:lang w:val="vi-VN"/>
        </w:rPr>
        <w:sectPr w:rsidR="00087F95" w:rsidSect="00192626">
          <w:footnotePr>
            <w:numRestart w:val="eachSect"/>
          </w:footnotePr>
          <w:type w:val="continuous"/>
          <w:pgSz w:w="11907" w:h="16840" w:code="9"/>
          <w:pgMar w:top="1304" w:right="1134" w:bottom="1134" w:left="1928" w:header="720" w:footer="720" w:gutter="0"/>
          <w:cols w:space="720"/>
          <w:docGrid w:linePitch="381"/>
        </w:sectPr>
      </w:pPr>
    </w:p>
    <w:p w14:paraId="30E43CC7" w14:textId="77777777" w:rsidR="00087F95" w:rsidRDefault="00087F95">
      <w:pPr>
        <w:tabs>
          <w:tab w:val="left" w:pos="5196"/>
        </w:tabs>
        <w:rPr>
          <w:rFonts w:eastAsia="Calibri"/>
          <w:lang w:val="sv-SE"/>
        </w:rPr>
        <w:sectPr w:rsidR="00087F95">
          <w:type w:val="continuous"/>
          <w:pgSz w:w="11907" w:h="16840"/>
          <w:pgMar w:top="1134" w:right="1134" w:bottom="1134" w:left="1418" w:header="720" w:footer="720" w:gutter="0"/>
          <w:cols w:space="720"/>
          <w:docGrid w:linePitch="381"/>
        </w:sectPr>
      </w:pPr>
    </w:p>
    <w:p w14:paraId="3EFC7878" w14:textId="00B6D5E2" w:rsidR="00087F95" w:rsidRDefault="006F3EFE">
      <w:pPr>
        <w:pStyle w:val="Heading2"/>
        <w:rPr>
          <w:rFonts w:ascii="Times New Roman" w:eastAsia="Calibri" w:hAnsi="Times New Roman" w:cs="Times New Roman"/>
          <w:b/>
          <w:bCs/>
          <w:iCs/>
          <w:color w:val="auto"/>
          <w:lang w:val="vi-VN"/>
        </w:rPr>
      </w:pPr>
      <w:r>
        <w:rPr>
          <w:rFonts w:ascii="Times New Roman" w:eastAsia="Calibri" w:hAnsi="Times New Roman" w:cs="Times New Roman"/>
          <w:b/>
          <w:bCs/>
          <w:iCs/>
          <w:color w:val="auto"/>
          <w:lang w:val="sv-SE"/>
        </w:rPr>
        <w:lastRenderedPageBreak/>
        <w:t>Mẫu</w:t>
      </w:r>
      <w:r>
        <w:rPr>
          <w:rFonts w:ascii="Times New Roman" w:eastAsia="Calibri" w:hAnsi="Times New Roman" w:cs="Times New Roman"/>
          <w:b/>
          <w:bCs/>
          <w:iCs/>
          <w:color w:val="auto"/>
          <w:lang w:val="vi-VN"/>
        </w:rPr>
        <w:t xml:space="preserve"> 03 - </w:t>
      </w:r>
      <w:r>
        <w:rPr>
          <w:rFonts w:ascii="Times New Roman" w:eastAsia="Calibri" w:hAnsi="Times New Roman" w:cs="Times New Roman"/>
          <w:b/>
          <w:bCs/>
          <w:iCs/>
          <w:color w:val="auto"/>
          <w:lang w:val="sv-SE"/>
        </w:rPr>
        <w:t>Kế hoạch tổ chức khám bệnh, chữa</w:t>
      </w:r>
      <w:r w:rsidR="00EA06B8">
        <w:rPr>
          <w:rFonts w:ascii="Times New Roman" w:eastAsia="Calibri" w:hAnsi="Times New Roman" w:cs="Times New Roman"/>
          <w:b/>
          <w:bCs/>
          <w:iCs/>
          <w:color w:val="auto"/>
          <w:lang w:val="sv-SE"/>
        </w:rPr>
        <w:t xml:space="preserve"> bệnh nh</w:t>
      </w:r>
      <w:r w:rsidR="00D34DC5">
        <w:rPr>
          <w:rFonts w:ascii="Times New Roman" w:eastAsia="Calibri" w:hAnsi="Times New Roman" w:cs="Times New Roman"/>
          <w:b/>
          <w:bCs/>
          <w:iCs/>
          <w:color w:val="auto"/>
          <w:lang w:val="sv-SE"/>
        </w:rPr>
        <w:t>ân</w:t>
      </w:r>
      <w:r>
        <w:rPr>
          <w:rFonts w:ascii="Times New Roman" w:eastAsia="Calibri" w:hAnsi="Times New Roman" w:cs="Times New Roman"/>
          <w:b/>
          <w:bCs/>
          <w:iCs/>
          <w:color w:val="auto"/>
          <w:lang w:val="sv-SE"/>
        </w:rPr>
        <w:t xml:space="preserve"> đạo</w:t>
      </w:r>
      <w:r w:rsidR="004951D4">
        <w:rPr>
          <w:rFonts w:ascii="Times New Roman" w:eastAsia="Calibri" w:hAnsi="Times New Roman" w:cs="Times New Roman"/>
          <w:b/>
          <w:bCs/>
          <w:iCs/>
          <w:color w:val="auto"/>
        </w:rPr>
        <w:t>/</w:t>
      </w:r>
      <w:r>
        <w:rPr>
          <w:rFonts w:ascii="Times New Roman" w:eastAsia="Calibri" w:hAnsi="Times New Roman" w:cs="Times New Roman"/>
          <w:b/>
          <w:bCs/>
          <w:iCs/>
          <w:color w:val="auto"/>
          <w:lang w:val="vi-VN"/>
        </w:rPr>
        <w:t>khám bệnh, chữa bệnh lưu động</w:t>
      </w:r>
    </w:p>
    <w:p w14:paraId="76A67170" w14:textId="77777777" w:rsidR="00087F95" w:rsidRPr="00192626" w:rsidRDefault="00087F95" w:rsidP="00192626">
      <w:pPr>
        <w:jc w:val="both"/>
        <w:rPr>
          <w:rFonts w:eastAsia="Calibri"/>
          <w:b/>
          <w:bCs/>
          <w:iCs/>
          <w:sz w:val="2"/>
          <w:szCs w:val="26"/>
          <w:lang w:val="sv-SE"/>
        </w:rPr>
      </w:pPr>
    </w:p>
    <w:p w14:paraId="6A5AD61D" w14:textId="77777777" w:rsidR="00087F95" w:rsidRPr="00192626" w:rsidRDefault="00087F95" w:rsidP="00192626">
      <w:pPr>
        <w:shd w:val="clear" w:color="auto" w:fill="FFFFFF"/>
        <w:jc w:val="center"/>
        <w:rPr>
          <w:b/>
          <w:bCs/>
          <w:sz w:val="2"/>
          <w:szCs w:val="28"/>
          <w:lang w:val="vi-VN"/>
          <w14:ligatures w14:val="none"/>
        </w:rPr>
        <w:sectPr w:rsidR="00087F95" w:rsidRPr="00192626">
          <w:footnotePr>
            <w:numRestart w:val="eachPage"/>
          </w:footnotePr>
          <w:type w:val="continuous"/>
          <w:pgSz w:w="11907" w:h="16840"/>
          <w:pgMar w:top="1134" w:right="1134" w:bottom="1134" w:left="1418" w:header="720" w:footer="720" w:gutter="0"/>
          <w:cols w:space="720"/>
          <w:docGrid w:linePitch="381"/>
        </w:sectPr>
      </w:pPr>
    </w:p>
    <w:p w14:paraId="39D4FD43" w14:textId="48420426" w:rsidR="00087F95" w:rsidRPr="00192626" w:rsidRDefault="006F3EFE" w:rsidP="00192626">
      <w:pPr>
        <w:shd w:val="clear" w:color="auto" w:fill="FFFFFF"/>
        <w:jc w:val="center"/>
        <w:rPr>
          <w:sz w:val="28"/>
          <w:szCs w:val="28"/>
          <w:vertAlign w:val="superscript"/>
          <w:lang w:val="sv-SE"/>
          <w14:ligatures w14:val="none"/>
        </w:rPr>
      </w:pPr>
      <w:r w:rsidRPr="00192626">
        <w:rPr>
          <w:b/>
          <w:bCs/>
          <w:sz w:val="26"/>
          <w:szCs w:val="28"/>
          <w:lang w:val="vi-VN"/>
          <w14:ligatures w14:val="none"/>
        </w:rPr>
        <w:t>CỘNG HÒA XÃ HỘI CHỦ NGHĨA VIỆT NAM</w:t>
      </w:r>
      <w:r w:rsidRPr="00192626">
        <w:rPr>
          <w:b/>
          <w:bCs/>
          <w:sz w:val="26"/>
          <w:szCs w:val="28"/>
          <w:lang w:val="vi-VN"/>
          <w14:ligatures w14:val="none"/>
        </w:rPr>
        <w:br/>
      </w:r>
      <w:r>
        <w:rPr>
          <w:b/>
          <w:bCs/>
          <w:sz w:val="28"/>
          <w:szCs w:val="28"/>
          <w:lang w:val="vi-VN"/>
          <w14:ligatures w14:val="none"/>
        </w:rPr>
        <w:t>Độc lập - Tự do - Hạnh phúc</w:t>
      </w:r>
      <w:r>
        <w:rPr>
          <w:b/>
          <w:bCs/>
          <w:sz w:val="28"/>
          <w:szCs w:val="28"/>
          <w:lang w:val="vi-VN"/>
          <w14:ligatures w14:val="none"/>
        </w:rPr>
        <w:br/>
      </w:r>
      <w:r w:rsidR="00192626">
        <w:rPr>
          <w:sz w:val="28"/>
          <w:szCs w:val="28"/>
          <w:vertAlign w:val="superscript"/>
          <w:lang w:val="sv-SE"/>
          <w14:ligatures w14:val="none"/>
        </w:rPr>
        <w:t>______________________________________</w:t>
      </w:r>
    </w:p>
    <w:p w14:paraId="3B04CE4E" w14:textId="2841581D" w:rsidR="00087F95" w:rsidRDefault="006F3EFE" w:rsidP="00192626">
      <w:pPr>
        <w:shd w:val="clear" w:color="auto" w:fill="FFFFFF"/>
        <w:jc w:val="center"/>
        <w:rPr>
          <w:sz w:val="28"/>
          <w:szCs w:val="28"/>
          <w:lang w:val="sv-SE"/>
          <w14:ligatures w14:val="none"/>
        </w:rPr>
      </w:pPr>
      <w:r>
        <w:rPr>
          <w:i/>
          <w:iCs/>
          <w:sz w:val="28"/>
          <w:szCs w:val="28"/>
          <w:lang w:val="vi-VN"/>
          <w14:ligatures w14:val="none"/>
        </w:rPr>
        <w:t>….ngày ....... tháng ...... năm ..…</w:t>
      </w:r>
    </w:p>
    <w:p w14:paraId="426B4D71" w14:textId="77777777" w:rsidR="00087F95" w:rsidRPr="00192626" w:rsidRDefault="00087F95" w:rsidP="00192626">
      <w:pPr>
        <w:shd w:val="clear" w:color="auto" w:fill="FFFFFF"/>
        <w:jc w:val="center"/>
        <w:rPr>
          <w:b/>
          <w:bCs/>
          <w:sz w:val="18"/>
          <w:szCs w:val="28"/>
          <w:lang w:val="vi-VN"/>
          <w14:ligatures w14:val="none"/>
        </w:rPr>
      </w:pPr>
    </w:p>
    <w:p w14:paraId="2986D05A" w14:textId="77777777" w:rsidR="00087F95" w:rsidRDefault="006F3EFE" w:rsidP="00192626">
      <w:pPr>
        <w:shd w:val="clear" w:color="auto" w:fill="FFFFFF"/>
        <w:jc w:val="center"/>
        <w:rPr>
          <w:b/>
          <w:bCs/>
          <w:sz w:val="28"/>
          <w:szCs w:val="28"/>
          <w:lang w:val="vi-VN"/>
          <w14:ligatures w14:val="none"/>
        </w:rPr>
      </w:pPr>
      <w:r>
        <w:rPr>
          <w:b/>
          <w:bCs/>
          <w:sz w:val="28"/>
          <w:szCs w:val="28"/>
          <w:lang w:val="vi-VN"/>
          <w14:ligatures w14:val="none"/>
        </w:rPr>
        <w:t xml:space="preserve">KẾ HOẠCH </w:t>
      </w:r>
    </w:p>
    <w:p w14:paraId="5AFE9467" w14:textId="77777777" w:rsidR="00192626" w:rsidRDefault="006F3EFE" w:rsidP="00192626">
      <w:pPr>
        <w:shd w:val="clear" w:color="auto" w:fill="FFFFFF"/>
        <w:jc w:val="center"/>
        <w:rPr>
          <w:b/>
          <w:bCs/>
          <w:sz w:val="28"/>
          <w:szCs w:val="28"/>
          <w14:ligatures w14:val="none"/>
        </w:rPr>
      </w:pPr>
      <w:r>
        <w:rPr>
          <w:b/>
          <w:bCs/>
          <w:sz w:val="28"/>
          <w:szCs w:val="28"/>
          <w:lang w:val="vi-VN"/>
          <w14:ligatures w14:val="none"/>
        </w:rPr>
        <w:t xml:space="preserve">KHÁM BỆNH, CHỮA </w:t>
      </w:r>
      <w:r w:rsidR="00EA06B8">
        <w:rPr>
          <w:b/>
          <w:bCs/>
          <w:sz w:val="28"/>
          <w:szCs w:val="28"/>
          <w14:ligatures w14:val="none"/>
        </w:rPr>
        <w:t>BỆNH NHÂN</w:t>
      </w:r>
      <w:r>
        <w:rPr>
          <w:b/>
          <w:bCs/>
          <w:sz w:val="28"/>
          <w:szCs w:val="28"/>
          <w:lang w:val="vi-VN"/>
          <w14:ligatures w14:val="none"/>
        </w:rPr>
        <w:t xml:space="preserve"> ĐẠO</w:t>
      </w:r>
      <w:r w:rsidR="004951D4">
        <w:rPr>
          <w:b/>
          <w:bCs/>
          <w:sz w:val="28"/>
          <w:szCs w:val="28"/>
          <w14:ligatures w14:val="none"/>
        </w:rPr>
        <w:t>/</w:t>
      </w:r>
    </w:p>
    <w:p w14:paraId="33F3E08B" w14:textId="099DDB23" w:rsidR="00087F95" w:rsidRDefault="006F3EFE" w:rsidP="00192626">
      <w:pPr>
        <w:shd w:val="clear" w:color="auto" w:fill="FFFFFF"/>
        <w:jc w:val="center"/>
        <w:rPr>
          <w:b/>
          <w:bCs/>
          <w:sz w:val="28"/>
          <w:szCs w:val="28"/>
          <w:lang w:val="vi-VN"/>
          <w14:ligatures w14:val="none"/>
        </w:rPr>
      </w:pPr>
      <w:r w:rsidRPr="00FB1E57">
        <w:rPr>
          <w:b/>
          <w:bCs/>
          <w:sz w:val="28"/>
          <w:szCs w:val="28"/>
          <w:lang w:val="vi-VN"/>
          <w14:ligatures w14:val="none"/>
        </w:rPr>
        <w:t>KHÁM BỆNH, CHỮA BỆNH LƯU ĐỘNG</w:t>
      </w:r>
    </w:p>
    <w:p w14:paraId="07EC7522" w14:textId="77777777" w:rsidR="00192626" w:rsidRPr="00192626" w:rsidRDefault="00192626" w:rsidP="00192626">
      <w:pPr>
        <w:shd w:val="clear" w:color="auto" w:fill="FFFFFF"/>
        <w:jc w:val="center"/>
        <w:rPr>
          <w:b/>
          <w:bCs/>
          <w:sz w:val="16"/>
          <w:szCs w:val="28"/>
          <w:lang w:val="sv-SE"/>
          <w14:ligatures w14:val="none"/>
        </w:rPr>
      </w:pPr>
    </w:p>
    <w:p w14:paraId="68BD9C2F" w14:textId="0606D5F4" w:rsidR="00087F95" w:rsidRDefault="006F3EFE" w:rsidP="00192626">
      <w:pPr>
        <w:shd w:val="clear" w:color="auto" w:fill="FFFFFF"/>
        <w:spacing w:before="60"/>
        <w:ind w:firstLine="567"/>
        <w:jc w:val="both"/>
        <w:rPr>
          <w:sz w:val="28"/>
          <w:szCs w:val="28"/>
          <w14:ligatures w14:val="none"/>
        </w:rPr>
      </w:pPr>
      <w:r>
        <w:rPr>
          <w:b/>
          <w:bCs/>
          <w:sz w:val="28"/>
          <w:szCs w:val="28"/>
          <w:lang w:val="vi-VN"/>
          <w14:ligatures w14:val="none"/>
        </w:rPr>
        <w:t>PH</w:t>
      </w:r>
      <w:r>
        <w:rPr>
          <w:b/>
          <w:bCs/>
          <w:sz w:val="28"/>
          <w:szCs w:val="28"/>
          <w14:ligatures w14:val="none"/>
        </w:rPr>
        <w:t>Ầ</w:t>
      </w:r>
      <w:r>
        <w:rPr>
          <w:b/>
          <w:bCs/>
          <w:sz w:val="28"/>
          <w:szCs w:val="28"/>
          <w:lang w:val="vi-VN"/>
          <w14:ligatures w14:val="none"/>
        </w:rPr>
        <w:t>N </w:t>
      </w:r>
      <w:r>
        <w:rPr>
          <w:b/>
          <w:bCs/>
          <w:sz w:val="28"/>
          <w:szCs w:val="28"/>
          <w14:ligatures w14:val="none"/>
        </w:rPr>
        <w:t>I.</w:t>
      </w:r>
      <w:r>
        <w:rPr>
          <w:b/>
          <w:bCs/>
          <w:sz w:val="28"/>
          <w:szCs w:val="28"/>
          <w:lang w:val="vi-VN"/>
          <w14:ligatures w14:val="none"/>
        </w:rPr>
        <w:t> THÔNG TIN CHUNG</w:t>
      </w:r>
    </w:p>
    <w:p w14:paraId="4D1DB40E" w14:textId="547E470B" w:rsidR="00087F95" w:rsidRDefault="006F3EFE" w:rsidP="00192626">
      <w:pPr>
        <w:shd w:val="clear" w:color="auto" w:fill="FFFFFF"/>
        <w:spacing w:before="60"/>
        <w:ind w:firstLine="567"/>
        <w:jc w:val="both"/>
        <w:rPr>
          <w:sz w:val="28"/>
          <w:szCs w:val="28"/>
          <w:lang w:val="vi-VN"/>
          <w14:ligatures w14:val="none"/>
        </w:rPr>
      </w:pPr>
      <w:r>
        <w:rPr>
          <w:sz w:val="28"/>
          <w:szCs w:val="28"/>
          <w:lang w:val="vi-VN"/>
          <w14:ligatures w14:val="none"/>
        </w:rPr>
        <w:t>- Địa điểm thực hiện khám bệnh, chữa bệnh:……….......…</w:t>
      </w:r>
      <w:r>
        <w:rPr>
          <w:rStyle w:val="FootnoteReference"/>
          <w:sz w:val="28"/>
          <w:szCs w:val="28"/>
          <w:lang w:val="vi-VN"/>
          <w14:ligatures w14:val="none"/>
        </w:rPr>
        <w:footnoteReference w:id="148"/>
      </w:r>
      <w:r>
        <w:rPr>
          <w:sz w:val="28"/>
          <w:szCs w:val="28"/>
          <w:lang w:val="vi-VN"/>
          <w14:ligatures w14:val="none"/>
        </w:rPr>
        <w:t>…….....…</w:t>
      </w:r>
      <w:r w:rsidR="00192626">
        <w:rPr>
          <w:sz w:val="28"/>
          <w:szCs w:val="28"/>
          <w14:ligatures w14:val="none"/>
        </w:rPr>
        <w:t>…..</w:t>
      </w:r>
      <w:r>
        <w:rPr>
          <w:sz w:val="28"/>
          <w:szCs w:val="28"/>
          <w14:ligatures w14:val="none"/>
        </w:rPr>
        <w:t>..</w:t>
      </w:r>
      <w:r>
        <w:rPr>
          <w:sz w:val="28"/>
          <w:szCs w:val="28"/>
          <w:lang w:val="vi-VN"/>
          <w14:ligatures w14:val="none"/>
        </w:rPr>
        <w:t>….</w:t>
      </w:r>
    </w:p>
    <w:p w14:paraId="6D9E1552" w14:textId="77777777" w:rsidR="00087F95" w:rsidRDefault="006F3EFE" w:rsidP="00192626">
      <w:pPr>
        <w:shd w:val="clear" w:color="auto" w:fill="FFFFFF"/>
        <w:spacing w:before="60"/>
        <w:ind w:firstLine="567"/>
        <w:jc w:val="both"/>
        <w:rPr>
          <w:sz w:val="28"/>
          <w:szCs w:val="28"/>
          <w:lang w:val="vi-VN"/>
          <w14:ligatures w14:val="none"/>
        </w:rPr>
      </w:pPr>
      <w:r>
        <w:rPr>
          <w:sz w:val="28"/>
          <w:szCs w:val="28"/>
          <w:lang w:val="vi-VN"/>
          <w14:ligatures w14:val="none"/>
        </w:rPr>
        <w:t>- Thời gian: từ (ngày/tháng/năm) đến (ngày/tháng/năm): ..................................</w:t>
      </w:r>
    </w:p>
    <w:p w14:paraId="64A4CF44" w14:textId="4DB9A6EE" w:rsidR="00087F95" w:rsidRDefault="006F3EFE" w:rsidP="00192626">
      <w:pPr>
        <w:shd w:val="clear" w:color="auto" w:fill="FFFFFF"/>
        <w:spacing w:before="60"/>
        <w:ind w:firstLine="567"/>
        <w:jc w:val="both"/>
        <w:rPr>
          <w:sz w:val="28"/>
          <w:szCs w:val="28"/>
          <w:lang w:val="vi-VN"/>
          <w14:ligatures w14:val="none"/>
        </w:rPr>
      </w:pPr>
      <w:r>
        <w:rPr>
          <w:sz w:val="28"/>
          <w:szCs w:val="28"/>
          <w:lang w:val="vi-VN"/>
          <w14:ligatures w14:val="none"/>
        </w:rPr>
        <w:t xml:space="preserve">- Dự kiến số lượng người bệnh được khám bệnh, chữa </w:t>
      </w:r>
      <w:r w:rsidR="00EA06B8">
        <w:rPr>
          <w:sz w:val="28"/>
          <w:szCs w:val="28"/>
          <w:lang w:val="vi-VN"/>
          <w14:ligatures w14:val="none"/>
        </w:rPr>
        <w:t>bệnh nhân đạo</w:t>
      </w:r>
      <w:r>
        <w:rPr>
          <w:sz w:val="28"/>
          <w:szCs w:val="28"/>
          <w:lang w:val="vi-VN"/>
          <w14:ligatures w14:val="none"/>
        </w:rPr>
        <w:t>: ......</w:t>
      </w:r>
      <w:r w:rsidR="00192626">
        <w:rPr>
          <w:sz w:val="28"/>
          <w:szCs w:val="28"/>
          <w14:ligatures w14:val="none"/>
        </w:rPr>
        <w:t>.</w:t>
      </w:r>
      <w:r>
        <w:rPr>
          <w:sz w:val="28"/>
          <w:szCs w:val="28"/>
          <w:lang w:val="vi-VN"/>
          <w14:ligatures w14:val="none"/>
        </w:rPr>
        <w:t>.......</w:t>
      </w:r>
    </w:p>
    <w:p w14:paraId="21B053DF" w14:textId="6645C556" w:rsidR="00087F95" w:rsidRPr="00D34DC5" w:rsidRDefault="006F3EFE" w:rsidP="00192626">
      <w:pPr>
        <w:shd w:val="clear" w:color="auto" w:fill="FFFFFF"/>
        <w:spacing w:before="60"/>
        <w:ind w:firstLine="567"/>
        <w:jc w:val="both"/>
        <w:rPr>
          <w:sz w:val="28"/>
          <w:szCs w:val="28"/>
          <w14:ligatures w14:val="none"/>
        </w:rPr>
      </w:pPr>
      <w:r>
        <w:rPr>
          <w:sz w:val="28"/>
          <w:szCs w:val="28"/>
          <w:lang w:val="vi-VN"/>
          <w14:ligatures w14:val="none"/>
        </w:rPr>
        <w:t xml:space="preserve">- Tổng kinh phí dự kiến hỗ trợ cho đợt </w:t>
      </w:r>
      <w:proofErr w:type="spellStart"/>
      <w:r w:rsidR="00D34DC5">
        <w:rPr>
          <w:sz w:val="28"/>
          <w:szCs w:val="28"/>
          <w14:ligatures w14:val="none"/>
        </w:rPr>
        <w:t>khám</w:t>
      </w:r>
      <w:proofErr w:type="spellEnd"/>
      <w:r w:rsidR="00D34DC5">
        <w:rPr>
          <w:sz w:val="28"/>
          <w:szCs w:val="28"/>
          <w14:ligatures w14:val="none"/>
        </w:rPr>
        <w:t xml:space="preserve"> </w:t>
      </w:r>
      <w:proofErr w:type="spellStart"/>
      <w:r w:rsidR="00D34DC5">
        <w:rPr>
          <w:sz w:val="28"/>
          <w:szCs w:val="28"/>
          <w14:ligatures w14:val="none"/>
        </w:rPr>
        <w:t>bệnh</w:t>
      </w:r>
      <w:proofErr w:type="spellEnd"/>
      <w:r w:rsidR="00D34DC5">
        <w:rPr>
          <w:sz w:val="28"/>
          <w:szCs w:val="28"/>
          <w14:ligatures w14:val="none"/>
        </w:rPr>
        <w:t xml:space="preserve">, </w:t>
      </w:r>
      <w:proofErr w:type="spellStart"/>
      <w:r w:rsidR="00D34DC5">
        <w:rPr>
          <w:sz w:val="28"/>
          <w:szCs w:val="28"/>
          <w14:ligatures w14:val="none"/>
        </w:rPr>
        <w:t>chữa</w:t>
      </w:r>
      <w:proofErr w:type="spellEnd"/>
      <w:r w:rsidR="00D34DC5">
        <w:rPr>
          <w:sz w:val="28"/>
          <w:szCs w:val="28"/>
          <w14:ligatures w14:val="none"/>
        </w:rPr>
        <w:t xml:space="preserve"> </w:t>
      </w:r>
      <w:proofErr w:type="spellStart"/>
      <w:r w:rsidR="00D34DC5">
        <w:rPr>
          <w:sz w:val="28"/>
          <w:szCs w:val="28"/>
          <w14:ligatures w14:val="none"/>
        </w:rPr>
        <w:t>bệnh</w:t>
      </w:r>
      <w:proofErr w:type="spellEnd"/>
      <w:r>
        <w:rPr>
          <w:sz w:val="28"/>
          <w:szCs w:val="28"/>
          <w:lang w:val="vi-VN"/>
          <w14:ligatures w14:val="none"/>
        </w:rPr>
        <w:t xml:space="preserve"> nhân đạo: ....</w:t>
      </w:r>
      <w:r w:rsidR="00192626">
        <w:rPr>
          <w:sz w:val="28"/>
          <w:szCs w:val="28"/>
          <w14:ligatures w14:val="none"/>
        </w:rPr>
        <w:t>.</w:t>
      </w:r>
      <w:r>
        <w:rPr>
          <w:sz w:val="28"/>
          <w:szCs w:val="28"/>
          <w:lang w:val="vi-VN"/>
          <w14:ligatures w14:val="none"/>
        </w:rPr>
        <w:t>.....</w:t>
      </w:r>
    </w:p>
    <w:p w14:paraId="048E68A2" w14:textId="1827E645" w:rsidR="00087F95" w:rsidRDefault="006F3EFE" w:rsidP="00192626">
      <w:pPr>
        <w:shd w:val="clear" w:color="auto" w:fill="FFFFFF"/>
        <w:spacing w:before="60"/>
        <w:ind w:firstLine="567"/>
        <w:jc w:val="both"/>
        <w:rPr>
          <w:sz w:val="28"/>
          <w:szCs w:val="28"/>
          <w:lang w:val="vi-VN"/>
          <w14:ligatures w14:val="none"/>
        </w:rPr>
      </w:pPr>
      <w:r>
        <w:rPr>
          <w:sz w:val="28"/>
          <w:szCs w:val="28"/>
          <w:lang w:val="vi-VN"/>
          <w14:ligatures w14:val="none"/>
        </w:rPr>
        <w:t>- Nguồn kinh phí:  ………………………….</w:t>
      </w:r>
      <w:r>
        <w:rPr>
          <w:rStyle w:val="FootnoteReference"/>
          <w:sz w:val="28"/>
          <w:szCs w:val="28"/>
          <w:lang w:val="vi-VN"/>
          <w14:ligatures w14:val="none"/>
        </w:rPr>
        <w:footnoteReference w:id="149"/>
      </w:r>
      <w:r>
        <w:rPr>
          <w:sz w:val="28"/>
          <w:szCs w:val="28"/>
          <w:lang w:val="vi-VN"/>
          <w14:ligatures w14:val="none"/>
        </w:rPr>
        <w:t>.....................</w:t>
      </w:r>
      <w:r w:rsidR="00192626">
        <w:rPr>
          <w:sz w:val="28"/>
          <w:szCs w:val="28"/>
          <w14:ligatures w14:val="none"/>
        </w:rPr>
        <w:t>...</w:t>
      </w:r>
      <w:r>
        <w:rPr>
          <w:sz w:val="28"/>
          <w:szCs w:val="28"/>
          <w:lang w:val="vi-VN"/>
          <w14:ligatures w14:val="none"/>
        </w:rPr>
        <w:t>.............................</w:t>
      </w:r>
    </w:p>
    <w:p w14:paraId="431963BD" w14:textId="77777777" w:rsidR="00087F95" w:rsidRDefault="006F3EFE" w:rsidP="00192626">
      <w:pPr>
        <w:shd w:val="clear" w:color="auto" w:fill="FFFFFF"/>
        <w:spacing w:before="60"/>
        <w:ind w:firstLine="567"/>
        <w:jc w:val="both"/>
        <w:rPr>
          <w:sz w:val="28"/>
          <w:szCs w:val="28"/>
          <w:lang w:val="vi-VN"/>
          <w14:ligatures w14:val="none"/>
        </w:rPr>
      </w:pPr>
      <w:r>
        <w:rPr>
          <w:b/>
          <w:bCs/>
          <w:sz w:val="28"/>
          <w:szCs w:val="28"/>
          <w:lang w:val="vi-VN"/>
          <w14:ligatures w14:val="none"/>
        </w:rPr>
        <w:t>PHẦN II. PHẠM VI HOẠT ĐỘNG CHUYÊN MÔN, DANH MỤC KỸ THUẬT</w:t>
      </w:r>
    </w:p>
    <w:p w14:paraId="40142E24" w14:textId="77777777" w:rsidR="00087F95" w:rsidRDefault="006F3EFE" w:rsidP="00192626">
      <w:pPr>
        <w:shd w:val="clear" w:color="auto" w:fill="FFFFFF"/>
        <w:spacing w:before="60"/>
        <w:ind w:firstLine="567"/>
        <w:jc w:val="both"/>
        <w:rPr>
          <w:sz w:val="28"/>
          <w:szCs w:val="28"/>
          <w:lang w:val="vi-VN"/>
          <w14:ligatures w14:val="none"/>
        </w:rPr>
      </w:pPr>
      <w:r>
        <w:rPr>
          <w:sz w:val="28"/>
          <w:szCs w:val="28"/>
          <w:lang w:val="vi-VN"/>
          <w14:ligatures w14:val="none"/>
        </w:rPr>
        <w:t>1. Phạm vi hoạt động chuyên môn:</w:t>
      </w:r>
    </w:p>
    <w:p w14:paraId="613AE4CE" w14:textId="3CA9846D" w:rsidR="00087F95" w:rsidRDefault="006F3EFE" w:rsidP="00192626">
      <w:pPr>
        <w:shd w:val="clear" w:color="auto" w:fill="FFFFFF"/>
        <w:spacing w:before="60"/>
        <w:ind w:firstLine="567"/>
        <w:jc w:val="both"/>
        <w:rPr>
          <w:sz w:val="28"/>
          <w:szCs w:val="28"/>
          <w:lang w:val="vi-VN"/>
          <w14:ligatures w14:val="none"/>
        </w:rPr>
      </w:pPr>
      <w:r>
        <w:rPr>
          <w:sz w:val="28"/>
          <w:szCs w:val="28"/>
          <w14:ligatures w14:val="none"/>
        </w:rPr>
        <w:t>2. </w:t>
      </w:r>
      <w:r>
        <w:rPr>
          <w:sz w:val="28"/>
          <w:szCs w:val="28"/>
          <w:lang w:val="vi-VN"/>
          <w14:ligatures w14:val="none"/>
        </w:rPr>
        <w:t>Danh mục kỹ thuật:</w:t>
      </w:r>
    </w:p>
    <w:p w14:paraId="4E4A0B3C" w14:textId="77777777" w:rsidR="00192626" w:rsidRPr="00192626" w:rsidRDefault="00192626" w:rsidP="00192626">
      <w:pPr>
        <w:shd w:val="clear" w:color="auto" w:fill="FFFFFF"/>
        <w:spacing w:before="120"/>
        <w:ind w:firstLine="567"/>
        <w:jc w:val="both"/>
        <w:rPr>
          <w:sz w:val="2"/>
          <w:szCs w:val="28"/>
          <w14:ligatures w14:val="none"/>
        </w:rPr>
      </w:pPr>
    </w:p>
    <w:tbl>
      <w:tblPr>
        <w:tblW w:w="5182"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756"/>
        <w:gridCol w:w="2920"/>
        <w:gridCol w:w="4323"/>
        <w:gridCol w:w="1676"/>
      </w:tblGrid>
      <w:tr w:rsidR="00087F95" w:rsidRPr="00192626" w14:paraId="01A515AF" w14:textId="77777777" w:rsidTr="00192626">
        <w:trPr>
          <w:tblCellSpacing w:w="0" w:type="dxa"/>
        </w:trPr>
        <w:tc>
          <w:tcPr>
            <w:tcW w:w="391" w:type="pct"/>
            <w:tcBorders>
              <w:top w:val="single" w:sz="8" w:space="0" w:color="auto"/>
              <w:left w:val="single" w:sz="8" w:space="0" w:color="auto"/>
              <w:bottom w:val="single" w:sz="8" w:space="0" w:color="auto"/>
              <w:right w:val="single" w:sz="8" w:space="0" w:color="auto"/>
            </w:tcBorders>
            <w:shd w:val="clear" w:color="auto" w:fill="FFFFFF"/>
            <w:tcMar>
              <w:top w:w="28" w:type="dxa"/>
              <w:left w:w="108" w:type="dxa"/>
              <w:bottom w:w="28" w:type="dxa"/>
              <w:right w:w="108" w:type="dxa"/>
            </w:tcMar>
            <w:vAlign w:val="center"/>
          </w:tcPr>
          <w:p w14:paraId="2B68A8D9" w14:textId="77777777" w:rsidR="00087F95" w:rsidRPr="00192626" w:rsidRDefault="006F3EFE" w:rsidP="00192626">
            <w:pPr>
              <w:jc w:val="center"/>
              <w:rPr>
                <w:b/>
                <w:sz w:val="28"/>
                <w:szCs w:val="28"/>
                <w14:ligatures w14:val="none"/>
              </w:rPr>
            </w:pPr>
            <w:r w:rsidRPr="00192626">
              <w:rPr>
                <w:b/>
                <w:sz w:val="28"/>
                <w:szCs w:val="28"/>
                <w:lang w:val="vi-VN"/>
                <w14:ligatures w14:val="none"/>
              </w:rPr>
              <w:t>TT</w:t>
            </w:r>
          </w:p>
        </w:tc>
        <w:tc>
          <w:tcPr>
            <w:tcW w:w="1509" w:type="pct"/>
            <w:tcBorders>
              <w:top w:val="single" w:sz="8" w:space="0" w:color="auto"/>
              <w:left w:val="nil"/>
              <w:bottom w:val="single" w:sz="8" w:space="0" w:color="auto"/>
              <w:right w:val="single" w:sz="8" w:space="0" w:color="auto"/>
            </w:tcBorders>
            <w:shd w:val="clear" w:color="auto" w:fill="FFFFFF"/>
            <w:tcMar>
              <w:top w:w="28" w:type="dxa"/>
              <w:left w:w="108" w:type="dxa"/>
              <w:bottom w:w="28" w:type="dxa"/>
              <w:right w:w="108" w:type="dxa"/>
            </w:tcMar>
            <w:vAlign w:val="center"/>
          </w:tcPr>
          <w:p w14:paraId="692269E4" w14:textId="77777777" w:rsidR="00087F95" w:rsidRPr="00192626" w:rsidRDefault="006F3EFE" w:rsidP="00192626">
            <w:pPr>
              <w:jc w:val="center"/>
              <w:rPr>
                <w:b/>
                <w:sz w:val="28"/>
                <w:szCs w:val="28"/>
                <w14:ligatures w14:val="none"/>
              </w:rPr>
            </w:pPr>
            <w:r w:rsidRPr="00192626">
              <w:rPr>
                <w:b/>
                <w:sz w:val="28"/>
                <w:szCs w:val="28"/>
                <w:lang w:val="vi-VN"/>
                <w14:ligatures w14:val="none"/>
              </w:rPr>
              <w:t>Thứ tự kỹ thuật theo danh mục của Bộ Y tế</w:t>
            </w:r>
          </w:p>
        </w:tc>
        <w:tc>
          <w:tcPr>
            <w:tcW w:w="2234" w:type="pct"/>
            <w:tcBorders>
              <w:top w:val="single" w:sz="8" w:space="0" w:color="auto"/>
              <w:left w:val="nil"/>
              <w:bottom w:val="single" w:sz="8" w:space="0" w:color="auto"/>
              <w:right w:val="single" w:sz="8" w:space="0" w:color="auto"/>
            </w:tcBorders>
            <w:shd w:val="clear" w:color="auto" w:fill="FFFFFF"/>
            <w:tcMar>
              <w:top w:w="28" w:type="dxa"/>
              <w:left w:w="108" w:type="dxa"/>
              <w:bottom w:w="28" w:type="dxa"/>
              <w:right w:w="108" w:type="dxa"/>
            </w:tcMar>
            <w:vAlign w:val="center"/>
          </w:tcPr>
          <w:p w14:paraId="68454098" w14:textId="77777777" w:rsidR="00087F95" w:rsidRPr="00192626" w:rsidRDefault="006F3EFE" w:rsidP="00192626">
            <w:pPr>
              <w:jc w:val="center"/>
              <w:rPr>
                <w:b/>
                <w:sz w:val="28"/>
                <w:szCs w:val="28"/>
                <w14:ligatures w14:val="none"/>
              </w:rPr>
            </w:pPr>
            <w:r w:rsidRPr="00192626">
              <w:rPr>
                <w:b/>
                <w:sz w:val="28"/>
                <w:szCs w:val="28"/>
                <w:lang w:val="vi-VN"/>
                <w14:ligatures w14:val="none"/>
              </w:rPr>
              <w:t>Tên kỹ thuật</w:t>
            </w:r>
          </w:p>
        </w:tc>
        <w:tc>
          <w:tcPr>
            <w:tcW w:w="867" w:type="pct"/>
            <w:tcBorders>
              <w:top w:val="single" w:sz="8" w:space="0" w:color="auto"/>
              <w:left w:val="nil"/>
              <w:bottom w:val="single" w:sz="8" w:space="0" w:color="auto"/>
              <w:right w:val="single" w:sz="8" w:space="0" w:color="auto"/>
            </w:tcBorders>
            <w:shd w:val="clear" w:color="auto" w:fill="FFFFFF"/>
            <w:tcMar>
              <w:top w:w="28" w:type="dxa"/>
              <w:left w:w="108" w:type="dxa"/>
              <w:bottom w:w="28" w:type="dxa"/>
              <w:right w:w="108" w:type="dxa"/>
            </w:tcMar>
            <w:vAlign w:val="center"/>
          </w:tcPr>
          <w:p w14:paraId="43CBEF38" w14:textId="77777777" w:rsidR="00087F95" w:rsidRPr="00192626" w:rsidRDefault="006F3EFE" w:rsidP="00192626">
            <w:pPr>
              <w:jc w:val="center"/>
              <w:rPr>
                <w:b/>
                <w:sz w:val="28"/>
                <w:szCs w:val="28"/>
                <w14:ligatures w14:val="none"/>
              </w:rPr>
            </w:pPr>
            <w:r w:rsidRPr="00192626">
              <w:rPr>
                <w:b/>
                <w:sz w:val="28"/>
                <w:szCs w:val="28"/>
                <w:lang w:val="vi-VN"/>
                <w14:ligatures w14:val="none"/>
              </w:rPr>
              <w:t>Ghi chú</w:t>
            </w:r>
          </w:p>
        </w:tc>
      </w:tr>
      <w:tr w:rsidR="00087F95" w14:paraId="4FED8E3B" w14:textId="77777777" w:rsidTr="00192626">
        <w:trPr>
          <w:tblCellSpacing w:w="0" w:type="dxa"/>
        </w:trPr>
        <w:tc>
          <w:tcPr>
            <w:tcW w:w="391" w:type="pct"/>
            <w:tcBorders>
              <w:top w:val="nil"/>
              <w:left w:val="single" w:sz="8" w:space="0" w:color="auto"/>
              <w:bottom w:val="single" w:sz="8" w:space="0" w:color="auto"/>
              <w:right w:val="single" w:sz="8" w:space="0" w:color="auto"/>
            </w:tcBorders>
            <w:shd w:val="clear" w:color="auto" w:fill="FFFFFF"/>
            <w:tcMar>
              <w:top w:w="28" w:type="dxa"/>
              <w:left w:w="108" w:type="dxa"/>
              <w:bottom w:w="28" w:type="dxa"/>
              <w:right w:w="108" w:type="dxa"/>
            </w:tcMar>
          </w:tcPr>
          <w:p w14:paraId="353D81FD" w14:textId="77777777" w:rsidR="00087F95" w:rsidRDefault="006F3EFE" w:rsidP="00192626">
            <w:pPr>
              <w:jc w:val="center"/>
              <w:rPr>
                <w:sz w:val="28"/>
                <w:szCs w:val="28"/>
                <w14:ligatures w14:val="none"/>
              </w:rPr>
            </w:pPr>
            <w:r>
              <w:rPr>
                <w:sz w:val="28"/>
                <w:szCs w:val="28"/>
                <w:lang w:val="vi-VN"/>
                <w14:ligatures w14:val="none"/>
              </w:rPr>
              <w:t>1</w:t>
            </w:r>
          </w:p>
        </w:tc>
        <w:tc>
          <w:tcPr>
            <w:tcW w:w="1509" w:type="pct"/>
            <w:tcBorders>
              <w:top w:val="nil"/>
              <w:left w:val="nil"/>
              <w:bottom w:val="single" w:sz="8" w:space="0" w:color="auto"/>
              <w:right w:val="single" w:sz="8" w:space="0" w:color="auto"/>
            </w:tcBorders>
            <w:shd w:val="clear" w:color="auto" w:fill="FFFFFF"/>
            <w:tcMar>
              <w:top w:w="28" w:type="dxa"/>
              <w:left w:w="108" w:type="dxa"/>
              <w:bottom w:w="28" w:type="dxa"/>
              <w:right w:w="108" w:type="dxa"/>
            </w:tcMar>
          </w:tcPr>
          <w:p w14:paraId="13B08F38" w14:textId="77777777" w:rsidR="00087F95" w:rsidRDefault="00087F95" w:rsidP="00192626">
            <w:pPr>
              <w:rPr>
                <w:sz w:val="28"/>
                <w:szCs w:val="28"/>
                <w14:ligatures w14:val="none"/>
              </w:rPr>
            </w:pPr>
          </w:p>
        </w:tc>
        <w:tc>
          <w:tcPr>
            <w:tcW w:w="2234" w:type="pct"/>
            <w:tcBorders>
              <w:top w:val="nil"/>
              <w:left w:val="nil"/>
              <w:bottom w:val="single" w:sz="8" w:space="0" w:color="auto"/>
              <w:right w:val="single" w:sz="8" w:space="0" w:color="auto"/>
            </w:tcBorders>
            <w:shd w:val="clear" w:color="auto" w:fill="FFFFFF"/>
            <w:tcMar>
              <w:top w:w="28" w:type="dxa"/>
              <w:left w:w="108" w:type="dxa"/>
              <w:bottom w:w="28" w:type="dxa"/>
              <w:right w:w="108" w:type="dxa"/>
            </w:tcMar>
          </w:tcPr>
          <w:p w14:paraId="7773212F" w14:textId="77777777" w:rsidR="00087F95" w:rsidRDefault="00087F95" w:rsidP="00192626">
            <w:pPr>
              <w:rPr>
                <w:sz w:val="28"/>
                <w:szCs w:val="28"/>
                <w14:ligatures w14:val="none"/>
              </w:rPr>
            </w:pPr>
          </w:p>
        </w:tc>
        <w:tc>
          <w:tcPr>
            <w:tcW w:w="867" w:type="pct"/>
            <w:tcBorders>
              <w:top w:val="nil"/>
              <w:left w:val="nil"/>
              <w:bottom w:val="single" w:sz="8" w:space="0" w:color="auto"/>
              <w:right w:val="single" w:sz="8" w:space="0" w:color="auto"/>
            </w:tcBorders>
            <w:shd w:val="clear" w:color="auto" w:fill="FFFFFF"/>
            <w:tcMar>
              <w:top w:w="28" w:type="dxa"/>
              <w:left w:w="108" w:type="dxa"/>
              <w:bottom w:w="28" w:type="dxa"/>
              <w:right w:w="108" w:type="dxa"/>
            </w:tcMar>
          </w:tcPr>
          <w:p w14:paraId="16CCF55C" w14:textId="77777777" w:rsidR="00087F95" w:rsidRDefault="00087F95" w:rsidP="00192626">
            <w:pPr>
              <w:rPr>
                <w:sz w:val="28"/>
                <w:szCs w:val="28"/>
                <w14:ligatures w14:val="none"/>
              </w:rPr>
            </w:pPr>
          </w:p>
        </w:tc>
      </w:tr>
      <w:tr w:rsidR="00087F95" w14:paraId="64176489" w14:textId="77777777" w:rsidTr="00192626">
        <w:trPr>
          <w:tblCellSpacing w:w="0" w:type="dxa"/>
        </w:trPr>
        <w:tc>
          <w:tcPr>
            <w:tcW w:w="391" w:type="pct"/>
            <w:tcBorders>
              <w:top w:val="nil"/>
              <w:left w:val="single" w:sz="8" w:space="0" w:color="auto"/>
              <w:bottom w:val="single" w:sz="8" w:space="0" w:color="auto"/>
              <w:right w:val="single" w:sz="8" w:space="0" w:color="auto"/>
            </w:tcBorders>
            <w:shd w:val="clear" w:color="auto" w:fill="FFFFFF"/>
            <w:tcMar>
              <w:top w:w="28" w:type="dxa"/>
              <w:left w:w="108" w:type="dxa"/>
              <w:bottom w:w="28" w:type="dxa"/>
              <w:right w:w="108" w:type="dxa"/>
            </w:tcMar>
          </w:tcPr>
          <w:p w14:paraId="67765608" w14:textId="77777777" w:rsidR="00087F95" w:rsidRDefault="006F3EFE" w:rsidP="00192626">
            <w:pPr>
              <w:jc w:val="center"/>
              <w:rPr>
                <w:sz w:val="28"/>
                <w:szCs w:val="28"/>
                <w14:ligatures w14:val="none"/>
              </w:rPr>
            </w:pPr>
            <w:r>
              <w:rPr>
                <w:sz w:val="28"/>
                <w:szCs w:val="28"/>
                <w:lang w:val="vi-VN"/>
                <w14:ligatures w14:val="none"/>
              </w:rPr>
              <w:t>2</w:t>
            </w:r>
          </w:p>
        </w:tc>
        <w:tc>
          <w:tcPr>
            <w:tcW w:w="1509" w:type="pct"/>
            <w:tcBorders>
              <w:top w:val="nil"/>
              <w:left w:val="nil"/>
              <w:bottom w:val="single" w:sz="8" w:space="0" w:color="auto"/>
              <w:right w:val="single" w:sz="8" w:space="0" w:color="auto"/>
            </w:tcBorders>
            <w:shd w:val="clear" w:color="auto" w:fill="FFFFFF"/>
            <w:tcMar>
              <w:top w:w="28" w:type="dxa"/>
              <w:left w:w="108" w:type="dxa"/>
              <w:bottom w:w="28" w:type="dxa"/>
              <w:right w:w="108" w:type="dxa"/>
            </w:tcMar>
          </w:tcPr>
          <w:p w14:paraId="41CF60A0" w14:textId="77777777" w:rsidR="00087F95" w:rsidRDefault="00087F95" w:rsidP="00192626">
            <w:pPr>
              <w:rPr>
                <w:sz w:val="28"/>
                <w:szCs w:val="28"/>
                <w14:ligatures w14:val="none"/>
              </w:rPr>
            </w:pPr>
          </w:p>
        </w:tc>
        <w:tc>
          <w:tcPr>
            <w:tcW w:w="2234" w:type="pct"/>
            <w:tcBorders>
              <w:top w:val="nil"/>
              <w:left w:val="nil"/>
              <w:bottom w:val="single" w:sz="8" w:space="0" w:color="auto"/>
              <w:right w:val="single" w:sz="8" w:space="0" w:color="auto"/>
            </w:tcBorders>
            <w:shd w:val="clear" w:color="auto" w:fill="FFFFFF"/>
            <w:tcMar>
              <w:top w:w="28" w:type="dxa"/>
              <w:left w:w="108" w:type="dxa"/>
              <w:bottom w:w="28" w:type="dxa"/>
              <w:right w:w="108" w:type="dxa"/>
            </w:tcMar>
          </w:tcPr>
          <w:p w14:paraId="4BBAAD4C" w14:textId="77777777" w:rsidR="00087F95" w:rsidRDefault="00087F95" w:rsidP="00192626">
            <w:pPr>
              <w:rPr>
                <w:sz w:val="28"/>
                <w:szCs w:val="28"/>
                <w14:ligatures w14:val="none"/>
              </w:rPr>
            </w:pPr>
          </w:p>
        </w:tc>
        <w:tc>
          <w:tcPr>
            <w:tcW w:w="867" w:type="pct"/>
            <w:tcBorders>
              <w:top w:val="nil"/>
              <w:left w:val="nil"/>
              <w:bottom w:val="single" w:sz="8" w:space="0" w:color="auto"/>
              <w:right w:val="single" w:sz="8" w:space="0" w:color="auto"/>
            </w:tcBorders>
            <w:shd w:val="clear" w:color="auto" w:fill="FFFFFF"/>
            <w:tcMar>
              <w:top w:w="28" w:type="dxa"/>
              <w:left w:w="108" w:type="dxa"/>
              <w:bottom w:w="28" w:type="dxa"/>
              <w:right w:w="108" w:type="dxa"/>
            </w:tcMar>
          </w:tcPr>
          <w:p w14:paraId="539707E9" w14:textId="77777777" w:rsidR="00087F95" w:rsidRDefault="00087F95" w:rsidP="00192626">
            <w:pPr>
              <w:rPr>
                <w:sz w:val="28"/>
                <w:szCs w:val="28"/>
                <w14:ligatures w14:val="none"/>
              </w:rPr>
            </w:pPr>
          </w:p>
        </w:tc>
      </w:tr>
      <w:tr w:rsidR="00087F95" w14:paraId="7C63DF70" w14:textId="77777777" w:rsidTr="00192626">
        <w:trPr>
          <w:tblCellSpacing w:w="0" w:type="dxa"/>
        </w:trPr>
        <w:tc>
          <w:tcPr>
            <w:tcW w:w="391" w:type="pct"/>
            <w:tcBorders>
              <w:top w:val="nil"/>
              <w:left w:val="single" w:sz="8" w:space="0" w:color="auto"/>
              <w:bottom w:val="single" w:sz="8" w:space="0" w:color="auto"/>
              <w:right w:val="single" w:sz="8" w:space="0" w:color="auto"/>
            </w:tcBorders>
            <w:shd w:val="clear" w:color="auto" w:fill="FFFFFF"/>
            <w:tcMar>
              <w:top w:w="28" w:type="dxa"/>
              <w:left w:w="108" w:type="dxa"/>
              <w:bottom w:w="28" w:type="dxa"/>
              <w:right w:w="108" w:type="dxa"/>
            </w:tcMar>
          </w:tcPr>
          <w:p w14:paraId="7078D560" w14:textId="77777777" w:rsidR="00087F95" w:rsidRDefault="006F3EFE" w:rsidP="00192626">
            <w:pPr>
              <w:jc w:val="center"/>
              <w:rPr>
                <w:sz w:val="28"/>
                <w:szCs w:val="28"/>
                <w14:ligatures w14:val="none"/>
              </w:rPr>
            </w:pPr>
            <w:r>
              <w:rPr>
                <w:sz w:val="28"/>
                <w:szCs w:val="28"/>
                <w:lang w:val="vi-VN"/>
                <w14:ligatures w14:val="none"/>
              </w:rPr>
              <w:t>....</w:t>
            </w:r>
          </w:p>
        </w:tc>
        <w:tc>
          <w:tcPr>
            <w:tcW w:w="1509" w:type="pct"/>
            <w:tcBorders>
              <w:top w:val="nil"/>
              <w:left w:val="nil"/>
              <w:bottom w:val="single" w:sz="8" w:space="0" w:color="auto"/>
              <w:right w:val="single" w:sz="8" w:space="0" w:color="auto"/>
            </w:tcBorders>
            <w:shd w:val="clear" w:color="auto" w:fill="FFFFFF"/>
            <w:tcMar>
              <w:top w:w="28" w:type="dxa"/>
              <w:left w:w="108" w:type="dxa"/>
              <w:bottom w:w="28" w:type="dxa"/>
              <w:right w:w="108" w:type="dxa"/>
            </w:tcMar>
          </w:tcPr>
          <w:p w14:paraId="669EBC82" w14:textId="77777777" w:rsidR="00087F95" w:rsidRDefault="00087F95" w:rsidP="00192626">
            <w:pPr>
              <w:rPr>
                <w:sz w:val="28"/>
                <w:szCs w:val="28"/>
                <w14:ligatures w14:val="none"/>
              </w:rPr>
            </w:pPr>
          </w:p>
        </w:tc>
        <w:tc>
          <w:tcPr>
            <w:tcW w:w="2234" w:type="pct"/>
            <w:tcBorders>
              <w:top w:val="nil"/>
              <w:left w:val="nil"/>
              <w:bottom w:val="single" w:sz="8" w:space="0" w:color="auto"/>
              <w:right w:val="single" w:sz="8" w:space="0" w:color="auto"/>
            </w:tcBorders>
            <w:shd w:val="clear" w:color="auto" w:fill="FFFFFF"/>
            <w:tcMar>
              <w:top w:w="28" w:type="dxa"/>
              <w:left w:w="108" w:type="dxa"/>
              <w:bottom w:w="28" w:type="dxa"/>
              <w:right w:w="108" w:type="dxa"/>
            </w:tcMar>
          </w:tcPr>
          <w:p w14:paraId="72B2B225" w14:textId="77777777" w:rsidR="00087F95" w:rsidRDefault="00087F95" w:rsidP="00192626">
            <w:pPr>
              <w:rPr>
                <w:sz w:val="28"/>
                <w:szCs w:val="28"/>
                <w14:ligatures w14:val="none"/>
              </w:rPr>
            </w:pPr>
          </w:p>
        </w:tc>
        <w:tc>
          <w:tcPr>
            <w:tcW w:w="867" w:type="pct"/>
            <w:tcBorders>
              <w:top w:val="nil"/>
              <w:left w:val="nil"/>
              <w:bottom w:val="single" w:sz="8" w:space="0" w:color="auto"/>
              <w:right w:val="single" w:sz="8" w:space="0" w:color="auto"/>
            </w:tcBorders>
            <w:shd w:val="clear" w:color="auto" w:fill="FFFFFF"/>
            <w:tcMar>
              <w:top w:w="28" w:type="dxa"/>
              <w:left w:w="108" w:type="dxa"/>
              <w:bottom w:w="28" w:type="dxa"/>
              <w:right w:w="108" w:type="dxa"/>
            </w:tcMar>
          </w:tcPr>
          <w:p w14:paraId="4C693D5C" w14:textId="77777777" w:rsidR="00087F95" w:rsidRDefault="00087F95" w:rsidP="00192626">
            <w:pPr>
              <w:rPr>
                <w:sz w:val="28"/>
                <w:szCs w:val="28"/>
                <w14:ligatures w14:val="none"/>
              </w:rPr>
            </w:pPr>
          </w:p>
        </w:tc>
      </w:tr>
      <w:tr w:rsidR="00087F95" w14:paraId="1526CB7D" w14:textId="77777777" w:rsidTr="00192626">
        <w:trPr>
          <w:tblCellSpacing w:w="0" w:type="dxa"/>
        </w:trPr>
        <w:tc>
          <w:tcPr>
            <w:tcW w:w="391" w:type="pct"/>
            <w:tcBorders>
              <w:top w:val="nil"/>
              <w:left w:val="single" w:sz="8" w:space="0" w:color="auto"/>
              <w:bottom w:val="single" w:sz="8" w:space="0" w:color="auto"/>
              <w:right w:val="single" w:sz="8" w:space="0" w:color="auto"/>
            </w:tcBorders>
            <w:shd w:val="clear" w:color="auto" w:fill="FFFFFF"/>
            <w:tcMar>
              <w:top w:w="28" w:type="dxa"/>
              <w:left w:w="108" w:type="dxa"/>
              <w:bottom w:w="28" w:type="dxa"/>
              <w:right w:w="108" w:type="dxa"/>
            </w:tcMar>
          </w:tcPr>
          <w:p w14:paraId="1E7FD6E8" w14:textId="77777777" w:rsidR="00087F95" w:rsidRDefault="00087F95" w:rsidP="00192626">
            <w:pPr>
              <w:rPr>
                <w:sz w:val="28"/>
                <w:szCs w:val="28"/>
                <w14:ligatures w14:val="none"/>
              </w:rPr>
            </w:pPr>
          </w:p>
        </w:tc>
        <w:tc>
          <w:tcPr>
            <w:tcW w:w="1509" w:type="pct"/>
            <w:tcBorders>
              <w:top w:val="nil"/>
              <w:left w:val="nil"/>
              <w:bottom w:val="single" w:sz="8" w:space="0" w:color="auto"/>
              <w:right w:val="single" w:sz="8" w:space="0" w:color="auto"/>
            </w:tcBorders>
            <w:shd w:val="clear" w:color="auto" w:fill="FFFFFF"/>
            <w:tcMar>
              <w:top w:w="28" w:type="dxa"/>
              <w:left w:w="108" w:type="dxa"/>
              <w:bottom w:w="28" w:type="dxa"/>
              <w:right w:w="108" w:type="dxa"/>
            </w:tcMar>
          </w:tcPr>
          <w:p w14:paraId="296448A4" w14:textId="77777777" w:rsidR="00087F95" w:rsidRDefault="00087F95" w:rsidP="00192626">
            <w:pPr>
              <w:rPr>
                <w:sz w:val="28"/>
                <w:szCs w:val="28"/>
                <w14:ligatures w14:val="none"/>
              </w:rPr>
            </w:pPr>
          </w:p>
        </w:tc>
        <w:tc>
          <w:tcPr>
            <w:tcW w:w="2234" w:type="pct"/>
            <w:tcBorders>
              <w:top w:val="nil"/>
              <w:left w:val="nil"/>
              <w:bottom w:val="single" w:sz="8" w:space="0" w:color="auto"/>
              <w:right w:val="single" w:sz="8" w:space="0" w:color="auto"/>
            </w:tcBorders>
            <w:shd w:val="clear" w:color="auto" w:fill="FFFFFF"/>
            <w:tcMar>
              <w:top w:w="28" w:type="dxa"/>
              <w:left w:w="108" w:type="dxa"/>
              <w:bottom w:w="28" w:type="dxa"/>
              <w:right w:w="108" w:type="dxa"/>
            </w:tcMar>
          </w:tcPr>
          <w:p w14:paraId="07438490" w14:textId="77777777" w:rsidR="00087F95" w:rsidRDefault="00087F95" w:rsidP="00192626">
            <w:pPr>
              <w:rPr>
                <w:sz w:val="28"/>
                <w:szCs w:val="28"/>
                <w14:ligatures w14:val="none"/>
              </w:rPr>
            </w:pPr>
          </w:p>
        </w:tc>
        <w:tc>
          <w:tcPr>
            <w:tcW w:w="867" w:type="pct"/>
            <w:tcBorders>
              <w:top w:val="nil"/>
              <w:left w:val="nil"/>
              <w:bottom w:val="single" w:sz="8" w:space="0" w:color="auto"/>
              <w:right w:val="single" w:sz="8" w:space="0" w:color="auto"/>
            </w:tcBorders>
            <w:shd w:val="clear" w:color="auto" w:fill="FFFFFF"/>
            <w:tcMar>
              <w:top w:w="28" w:type="dxa"/>
              <w:left w:w="108" w:type="dxa"/>
              <w:bottom w:w="28" w:type="dxa"/>
              <w:right w:w="108" w:type="dxa"/>
            </w:tcMar>
          </w:tcPr>
          <w:p w14:paraId="444138A4" w14:textId="77777777" w:rsidR="00087F95" w:rsidRDefault="00087F95" w:rsidP="00192626">
            <w:pPr>
              <w:rPr>
                <w:sz w:val="28"/>
                <w:szCs w:val="28"/>
                <w14:ligatures w14:val="none"/>
              </w:rPr>
            </w:pPr>
          </w:p>
        </w:tc>
      </w:tr>
    </w:tbl>
    <w:p w14:paraId="57220E07" w14:textId="032B7C23" w:rsidR="00087F95" w:rsidRDefault="006F3EFE">
      <w:pPr>
        <w:shd w:val="clear" w:color="auto" w:fill="FFFFFF"/>
        <w:spacing w:before="120" w:after="120" w:line="234" w:lineRule="atLeast"/>
        <w:ind w:firstLine="720"/>
        <w:rPr>
          <w:sz w:val="28"/>
          <w:szCs w:val="28"/>
          <w:lang w:val="vi-VN"/>
          <w14:ligatures w14:val="none"/>
        </w:rPr>
      </w:pPr>
      <w:r>
        <w:rPr>
          <w:b/>
          <w:bCs/>
          <w:sz w:val="28"/>
          <w:szCs w:val="28"/>
          <w:lang w:val="vi-VN"/>
          <w14:ligatures w14:val="none"/>
        </w:rPr>
        <w:t>PHẦN III. DANH MỤC THUỐC VÀ</w:t>
      </w:r>
      <w:r w:rsidR="005E073A">
        <w:rPr>
          <w:b/>
          <w:bCs/>
          <w:sz w:val="28"/>
          <w:szCs w:val="28"/>
          <w14:ligatures w14:val="none"/>
        </w:rPr>
        <w:t xml:space="preserve"> </w:t>
      </w:r>
      <w:r>
        <w:rPr>
          <w:b/>
          <w:bCs/>
          <w:sz w:val="28"/>
          <w:szCs w:val="28"/>
          <w:lang w:val="vi-VN"/>
          <w14:ligatures w14:val="none"/>
        </w:rPr>
        <w:t>THIẾT BỊ Y TẾ</w:t>
      </w:r>
    </w:p>
    <w:p w14:paraId="50810F1D" w14:textId="77777777" w:rsidR="00087F95" w:rsidRPr="002B0A1B" w:rsidRDefault="006F3EFE">
      <w:pPr>
        <w:shd w:val="clear" w:color="auto" w:fill="FFFFFF"/>
        <w:spacing w:before="120" w:after="120" w:line="234" w:lineRule="atLeast"/>
        <w:ind w:firstLine="720"/>
        <w:rPr>
          <w:sz w:val="28"/>
          <w:szCs w:val="28"/>
          <w14:ligatures w14:val="none"/>
        </w:rPr>
      </w:pPr>
      <w:r w:rsidRPr="002B0A1B">
        <w:rPr>
          <w:bCs/>
          <w:sz w:val="28"/>
          <w:szCs w:val="28"/>
          <w14:ligatures w14:val="none"/>
        </w:rPr>
        <w:t>1. </w:t>
      </w:r>
      <w:r w:rsidRPr="002B0A1B">
        <w:rPr>
          <w:bCs/>
          <w:sz w:val="28"/>
          <w:szCs w:val="28"/>
          <w:lang w:val="vi-VN"/>
          <w14:ligatures w14:val="none"/>
        </w:rPr>
        <w:t>Danh mục thuốc:</w:t>
      </w:r>
    </w:p>
    <w:tbl>
      <w:tblPr>
        <w:tblW w:w="5232"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748"/>
        <w:gridCol w:w="2140"/>
        <w:gridCol w:w="1042"/>
        <w:gridCol w:w="713"/>
        <w:gridCol w:w="1223"/>
        <w:gridCol w:w="1637"/>
        <w:gridCol w:w="1465"/>
        <w:gridCol w:w="800"/>
      </w:tblGrid>
      <w:tr w:rsidR="00192626" w14:paraId="5275D9E8" w14:textId="77777777" w:rsidTr="00192626">
        <w:trPr>
          <w:tblCellSpacing w:w="0" w:type="dxa"/>
        </w:trPr>
        <w:tc>
          <w:tcPr>
            <w:tcW w:w="383" w:type="pct"/>
            <w:tcBorders>
              <w:top w:val="single" w:sz="8" w:space="0" w:color="auto"/>
              <w:left w:val="single" w:sz="8" w:space="0" w:color="auto"/>
              <w:bottom w:val="single" w:sz="8" w:space="0" w:color="auto"/>
              <w:right w:val="single" w:sz="8" w:space="0" w:color="auto"/>
            </w:tcBorders>
            <w:shd w:val="clear" w:color="auto" w:fill="FFFFFF"/>
            <w:tcMar>
              <w:top w:w="28" w:type="dxa"/>
              <w:left w:w="108" w:type="dxa"/>
              <w:bottom w:w="28" w:type="dxa"/>
              <w:right w:w="108" w:type="dxa"/>
            </w:tcMar>
            <w:vAlign w:val="center"/>
          </w:tcPr>
          <w:p w14:paraId="022DACF2" w14:textId="441A3F6B" w:rsidR="00087F95" w:rsidRPr="00192626" w:rsidRDefault="006F3EFE" w:rsidP="00192626">
            <w:pPr>
              <w:jc w:val="center"/>
              <w:rPr>
                <w:b/>
                <w:sz w:val="26"/>
                <w:szCs w:val="28"/>
                <w14:ligatures w14:val="none"/>
              </w:rPr>
            </w:pPr>
            <w:r w:rsidRPr="00192626">
              <w:rPr>
                <w:b/>
                <w:sz w:val="26"/>
                <w:szCs w:val="28"/>
                <w:lang w:val="vi-VN"/>
                <w14:ligatures w14:val="none"/>
              </w:rPr>
              <w:t>S</w:t>
            </w:r>
            <w:r w:rsidR="00192626" w:rsidRPr="00192626">
              <w:rPr>
                <w:b/>
                <w:sz w:val="26"/>
                <w:szCs w:val="28"/>
                <w14:ligatures w14:val="none"/>
              </w:rPr>
              <w:t>TT</w:t>
            </w:r>
          </w:p>
        </w:tc>
        <w:tc>
          <w:tcPr>
            <w:tcW w:w="1143" w:type="pct"/>
            <w:tcBorders>
              <w:top w:val="single" w:sz="8" w:space="0" w:color="auto"/>
              <w:left w:val="nil"/>
              <w:bottom w:val="single" w:sz="8" w:space="0" w:color="auto"/>
              <w:right w:val="single" w:sz="8" w:space="0" w:color="auto"/>
            </w:tcBorders>
            <w:shd w:val="clear" w:color="auto" w:fill="FFFFFF"/>
            <w:tcMar>
              <w:top w:w="28" w:type="dxa"/>
              <w:left w:w="108" w:type="dxa"/>
              <w:bottom w:w="28" w:type="dxa"/>
              <w:right w:w="108" w:type="dxa"/>
            </w:tcMar>
            <w:vAlign w:val="center"/>
          </w:tcPr>
          <w:p w14:paraId="19C87257" w14:textId="77777777" w:rsidR="00192626" w:rsidRDefault="006F3EFE" w:rsidP="00192626">
            <w:pPr>
              <w:jc w:val="center"/>
              <w:rPr>
                <w:b/>
                <w:spacing w:val="-8"/>
                <w:sz w:val="26"/>
                <w:szCs w:val="28"/>
                <w:lang w:val="vi-VN"/>
                <w14:ligatures w14:val="none"/>
              </w:rPr>
            </w:pPr>
            <w:r w:rsidRPr="00192626">
              <w:rPr>
                <w:b/>
                <w:sz w:val="26"/>
                <w:szCs w:val="28"/>
                <w:lang w:val="vi-VN"/>
                <w14:ligatures w14:val="none"/>
              </w:rPr>
              <w:t xml:space="preserve">Tên hoạt chất </w:t>
            </w:r>
            <w:r w:rsidRPr="00192626">
              <w:rPr>
                <w:b/>
                <w:spacing w:val="-8"/>
                <w:sz w:val="26"/>
                <w:szCs w:val="28"/>
                <w:lang w:val="vi-VN"/>
                <w14:ligatures w14:val="none"/>
              </w:rPr>
              <w:t>(nồng độ/</w:t>
            </w:r>
          </w:p>
          <w:p w14:paraId="2D50787D" w14:textId="35690A99" w:rsidR="00087F95" w:rsidRPr="00192626" w:rsidRDefault="006F3EFE" w:rsidP="00192626">
            <w:pPr>
              <w:jc w:val="center"/>
              <w:rPr>
                <w:b/>
                <w:sz w:val="26"/>
                <w:szCs w:val="28"/>
                <w14:ligatures w14:val="none"/>
              </w:rPr>
            </w:pPr>
            <w:r w:rsidRPr="00192626">
              <w:rPr>
                <w:b/>
                <w:spacing w:val="-8"/>
                <w:sz w:val="26"/>
                <w:szCs w:val="28"/>
                <w:lang w:val="vi-VN"/>
                <w14:ligatures w14:val="none"/>
              </w:rPr>
              <w:t>hàm lượng)</w:t>
            </w:r>
          </w:p>
        </w:tc>
        <w:tc>
          <w:tcPr>
            <w:tcW w:w="533" w:type="pct"/>
            <w:tcBorders>
              <w:top w:val="single" w:sz="8" w:space="0" w:color="auto"/>
              <w:left w:val="nil"/>
              <w:bottom w:val="single" w:sz="8" w:space="0" w:color="auto"/>
              <w:right w:val="single" w:sz="8" w:space="0" w:color="auto"/>
            </w:tcBorders>
            <w:shd w:val="clear" w:color="auto" w:fill="FFFFFF"/>
            <w:tcMar>
              <w:top w:w="28" w:type="dxa"/>
              <w:left w:w="108" w:type="dxa"/>
              <w:bottom w:w="28" w:type="dxa"/>
              <w:right w:w="108" w:type="dxa"/>
            </w:tcMar>
            <w:vAlign w:val="center"/>
          </w:tcPr>
          <w:p w14:paraId="032B0C36" w14:textId="77777777" w:rsidR="00087F95" w:rsidRPr="00192626" w:rsidRDefault="006F3EFE" w:rsidP="00192626">
            <w:pPr>
              <w:jc w:val="center"/>
              <w:rPr>
                <w:b/>
                <w:sz w:val="26"/>
                <w:szCs w:val="28"/>
                <w14:ligatures w14:val="none"/>
              </w:rPr>
            </w:pPr>
            <w:r w:rsidRPr="00192626">
              <w:rPr>
                <w:b/>
                <w:sz w:val="26"/>
                <w:szCs w:val="28"/>
                <w:lang w:val="vi-VN"/>
                <w14:ligatures w14:val="none"/>
              </w:rPr>
              <w:t>Tên thương mại</w:t>
            </w:r>
          </w:p>
        </w:tc>
        <w:tc>
          <w:tcPr>
            <w:tcW w:w="365" w:type="pct"/>
            <w:tcBorders>
              <w:top w:val="single" w:sz="8" w:space="0" w:color="auto"/>
              <w:left w:val="nil"/>
              <w:bottom w:val="single" w:sz="8" w:space="0" w:color="auto"/>
              <w:right w:val="single" w:sz="8" w:space="0" w:color="auto"/>
            </w:tcBorders>
            <w:shd w:val="clear" w:color="auto" w:fill="FFFFFF"/>
            <w:tcMar>
              <w:top w:w="28" w:type="dxa"/>
              <w:left w:w="108" w:type="dxa"/>
              <w:bottom w:w="28" w:type="dxa"/>
              <w:right w:w="108" w:type="dxa"/>
            </w:tcMar>
            <w:vAlign w:val="center"/>
          </w:tcPr>
          <w:p w14:paraId="258031F6" w14:textId="77777777" w:rsidR="00087F95" w:rsidRPr="00192626" w:rsidRDefault="006F3EFE" w:rsidP="00192626">
            <w:pPr>
              <w:jc w:val="center"/>
              <w:rPr>
                <w:b/>
                <w:sz w:val="26"/>
                <w:szCs w:val="28"/>
                <w14:ligatures w14:val="none"/>
              </w:rPr>
            </w:pPr>
            <w:r w:rsidRPr="00192626">
              <w:rPr>
                <w:b/>
                <w:sz w:val="26"/>
                <w:szCs w:val="28"/>
                <w:lang w:val="vi-VN"/>
                <w14:ligatures w14:val="none"/>
              </w:rPr>
              <w:t>Đơn vị tính</w:t>
            </w:r>
          </w:p>
        </w:tc>
        <w:tc>
          <w:tcPr>
            <w:tcW w:w="626" w:type="pct"/>
            <w:tcBorders>
              <w:top w:val="single" w:sz="8" w:space="0" w:color="auto"/>
              <w:left w:val="nil"/>
              <w:bottom w:val="single" w:sz="8" w:space="0" w:color="auto"/>
              <w:right w:val="single" w:sz="8" w:space="0" w:color="auto"/>
            </w:tcBorders>
            <w:shd w:val="clear" w:color="auto" w:fill="FFFFFF"/>
            <w:tcMar>
              <w:top w:w="28" w:type="dxa"/>
              <w:left w:w="108" w:type="dxa"/>
              <w:bottom w:w="28" w:type="dxa"/>
              <w:right w:w="108" w:type="dxa"/>
            </w:tcMar>
            <w:vAlign w:val="center"/>
          </w:tcPr>
          <w:p w14:paraId="420962A4" w14:textId="77777777" w:rsidR="00087F95" w:rsidRPr="00192626" w:rsidRDefault="006F3EFE" w:rsidP="00192626">
            <w:pPr>
              <w:jc w:val="center"/>
              <w:rPr>
                <w:b/>
                <w:sz w:val="26"/>
                <w:szCs w:val="28"/>
                <w14:ligatures w14:val="none"/>
              </w:rPr>
            </w:pPr>
            <w:r w:rsidRPr="00192626">
              <w:rPr>
                <w:b/>
                <w:sz w:val="26"/>
                <w:szCs w:val="28"/>
                <w:lang w:val="vi-VN"/>
                <w14:ligatures w14:val="none"/>
              </w:rPr>
              <w:t>Số lượng</w:t>
            </w:r>
          </w:p>
        </w:tc>
        <w:tc>
          <w:tcPr>
            <w:tcW w:w="790" w:type="pct"/>
            <w:tcBorders>
              <w:top w:val="single" w:sz="8" w:space="0" w:color="auto"/>
              <w:left w:val="nil"/>
              <w:bottom w:val="single" w:sz="8" w:space="0" w:color="auto"/>
              <w:right w:val="single" w:sz="8" w:space="0" w:color="auto"/>
            </w:tcBorders>
            <w:shd w:val="clear" w:color="auto" w:fill="FFFFFF"/>
            <w:tcMar>
              <w:top w:w="28" w:type="dxa"/>
              <w:left w:w="108" w:type="dxa"/>
              <w:bottom w:w="28" w:type="dxa"/>
              <w:right w:w="108" w:type="dxa"/>
            </w:tcMar>
            <w:vAlign w:val="center"/>
          </w:tcPr>
          <w:p w14:paraId="7D1A07DD" w14:textId="77777777" w:rsidR="00087F95" w:rsidRPr="00192626" w:rsidRDefault="006F3EFE" w:rsidP="00192626">
            <w:pPr>
              <w:jc w:val="center"/>
              <w:rPr>
                <w:b/>
                <w:sz w:val="26"/>
                <w:szCs w:val="28"/>
                <w14:ligatures w14:val="none"/>
              </w:rPr>
            </w:pPr>
            <w:r w:rsidRPr="00192626">
              <w:rPr>
                <w:b/>
                <w:sz w:val="26"/>
                <w:szCs w:val="28"/>
                <w:lang w:val="vi-VN"/>
                <w14:ligatures w14:val="none"/>
              </w:rPr>
              <w:t>Nơi sản xuất</w:t>
            </w:r>
          </w:p>
        </w:tc>
        <w:tc>
          <w:tcPr>
            <w:tcW w:w="750" w:type="pct"/>
            <w:tcBorders>
              <w:top w:val="single" w:sz="8" w:space="0" w:color="auto"/>
              <w:left w:val="nil"/>
              <w:bottom w:val="single" w:sz="8" w:space="0" w:color="auto"/>
              <w:right w:val="single" w:sz="8" w:space="0" w:color="auto"/>
            </w:tcBorders>
            <w:shd w:val="clear" w:color="auto" w:fill="FFFFFF"/>
            <w:tcMar>
              <w:top w:w="28" w:type="dxa"/>
              <w:left w:w="108" w:type="dxa"/>
              <w:bottom w:w="28" w:type="dxa"/>
              <w:right w:w="108" w:type="dxa"/>
            </w:tcMar>
            <w:vAlign w:val="center"/>
          </w:tcPr>
          <w:p w14:paraId="6AACA4C4" w14:textId="77777777" w:rsidR="00087F95" w:rsidRPr="00192626" w:rsidRDefault="006F3EFE" w:rsidP="00192626">
            <w:pPr>
              <w:jc w:val="center"/>
              <w:rPr>
                <w:b/>
                <w:sz w:val="26"/>
                <w:szCs w:val="28"/>
                <w14:ligatures w14:val="none"/>
              </w:rPr>
            </w:pPr>
            <w:r w:rsidRPr="00192626">
              <w:rPr>
                <w:b/>
                <w:sz w:val="26"/>
                <w:szCs w:val="28"/>
                <w:lang w:val="vi-VN"/>
                <w14:ligatures w14:val="none"/>
              </w:rPr>
              <w:t>S</w:t>
            </w:r>
            <w:r w:rsidRPr="00192626">
              <w:rPr>
                <w:b/>
                <w:sz w:val="26"/>
                <w:szCs w:val="28"/>
                <w14:ligatures w14:val="none"/>
              </w:rPr>
              <w:t>ố </w:t>
            </w:r>
            <w:r w:rsidRPr="00192626">
              <w:rPr>
                <w:b/>
                <w:sz w:val="26"/>
                <w:szCs w:val="28"/>
                <w:lang w:val="vi-VN"/>
                <w14:ligatures w14:val="none"/>
              </w:rPr>
              <w:t>đăng ký</w:t>
            </w:r>
          </w:p>
        </w:tc>
        <w:tc>
          <w:tcPr>
            <w:tcW w:w="410" w:type="pct"/>
            <w:tcBorders>
              <w:top w:val="single" w:sz="8" w:space="0" w:color="auto"/>
              <w:left w:val="nil"/>
              <w:bottom w:val="single" w:sz="8" w:space="0" w:color="auto"/>
              <w:right w:val="single" w:sz="8" w:space="0" w:color="auto"/>
            </w:tcBorders>
            <w:shd w:val="clear" w:color="auto" w:fill="FFFFFF"/>
            <w:tcMar>
              <w:top w:w="28" w:type="dxa"/>
              <w:left w:w="108" w:type="dxa"/>
              <w:bottom w:w="28" w:type="dxa"/>
              <w:right w:w="108" w:type="dxa"/>
            </w:tcMar>
            <w:vAlign w:val="center"/>
          </w:tcPr>
          <w:p w14:paraId="7C39DA3A" w14:textId="77777777" w:rsidR="00087F95" w:rsidRPr="00192626" w:rsidRDefault="006F3EFE" w:rsidP="00192626">
            <w:pPr>
              <w:jc w:val="center"/>
              <w:rPr>
                <w:b/>
                <w:sz w:val="26"/>
                <w:szCs w:val="28"/>
                <w14:ligatures w14:val="none"/>
              </w:rPr>
            </w:pPr>
            <w:r w:rsidRPr="00192626">
              <w:rPr>
                <w:b/>
                <w:sz w:val="26"/>
                <w:szCs w:val="28"/>
                <w:lang w:val="vi-VN"/>
                <w14:ligatures w14:val="none"/>
              </w:rPr>
              <w:t>Hạn sử dụng</w:t>
            </w:r>
          </w:p>
        </w:tc>
      </w:tr>
      <w:tr w:rsidR="00192626" w14:paraId="6D88D206" w14:textId="77777777" w:rsidTr="00192626">
        <w:trPr>
          <w:tblCellSpacing w:w="0" w:type="dxa"/>
        </w:trPr>
        <w:tc>
          <w:tcPr>
            <w:tcW w:w="383" w:type="pct"/>
            <w:tcBorders>
              <w:top w:val="nil"/>
              <w:left w:val="single" w:sz="8" w:space="0" w:color="auto"/>
              <w:bottom w:val="single" w:sz="8" w:space="0" w:color="auto"/>
              <w:right w:val="single" w:sz="8" w:space="0" w:color="auto"/>
            </w:tcBorders>
            <w:shd w:val="clear" w:color="auto" w:fill="FFFFFF"/>
            <w:tcMar>
              <w:top w:w="28" w:type="dxa"/>
              <w:left w:w="108" w:type="dxa"/>
              <w:bottom w:w="28" w:type="dxa"/>
              <w:right w:w="108" w:type="dxa"/>
            </w:tcMar>
          </w:tcPr>
          <w:p w14:paraId="0E35766C" w14:textId="77777777" w:rsidR="00087F95" w:rsidRDefault="006F3EFE" w:rsidP="00192626">
            <w:pPr>
              <w:jc w:val="center"/>
              <w:rPr>
                <w:sz w:val="28"/>
                <w:szCs w:val="28"/>
                <w14:ligatures w14:val="none"/>
              </w:rPr>
            </w:pPr>
            <w:r>
              <w:rPr>
                <w:sz w:val="28"/>
                <w:szCs w:val="28"/>
                <w:lang w:val="vi-VN"/>
                <w14:ligatures w14:val="none"/>
              </w:rPr>
              <w:t>1</w:t>
            </w:r>
          </w:p>
        </w:tc>
        <w:tc>
          <w:tcPr>
            <w:tcW w:w="1143" w:type="pct"/>
            <w:tcBorders>
              <w:top w:val="nil"/>
              <w:left w:val="nil"/>
              <w:bottom w:val="single" w:sz="8" w:space="0" w:color="auto"/>
              <w:right w:val="single" w:sz="8" w:space="0" w:color="auto"/>
            </w:tcBorders>
            <w:shd w:val="clear" w:color="auto" w:fill="FFFFFF"/>
            <w:tcMar>
              <w:top w:w="28" w:type="dxa"/>
              <w:left w:w="108" w:type="dxa"/>
              <w:bottom w:w="28" w:type="dxa"/>
              <w:right w:w="108" w:type="dxa"/>
            </w:tcMar>
          </w:tcPr>
          <w:p w14:paraId="340CB83F" w14:textId="77777777" w:rsidR="00087F95" w:rsidRDefault="00087F95" w:rsidP="00192626">
            <w:pPr>
              <w:rPr>
                <w:sz w:val="28"/>
                <w:szCs w:val="28"/>
                <w14:ligatures w14:val="none"/>
              </w:rPr>
            </w:pPr>
          </w:p>
        </w:tc>
        <w:tc>
          <w:tcPr>
            <w:tcW w:w="533" w:type="pct"/>
            <w:tcBorders>
              <w:top w:val="nil"/>
              <w:left w:val="nil"/>
              <w:bottom w:val="single" w:sz="8" w:space="0" w:color="auto"/>
              <w:right w:val="single" w:sz="8" w:space="0" w:color="auto"/>
            </w:tcBorders>
            <w:shd w:val="clear" w:color="auto" w:fill="FFFFFF"/>
            <w:tcMar>
              <w:top w:w="28" w:type="dxa"/>
              <w:left w:w="108" w:type="dxa"/>
              <w:bottom w:w="28" w:type="dxa"/>
              <w:right w:w="108" w:type="dxa"/>
            </w:tcMar>
          </w:tcPr>
          <w:p w14:paraId="67050667" w14:textId="77777777" w:rsidR="00087F95" w:rsidRDefault="00087F95" w:rsidP="00192626">
            <w:pPr>
              <w:rPr>
                <w:sz w:val="28"/>
                <w:szCs w:val="28"/>
                <w14:ligatures w14:val="none"/>
              </w:rPr>
            </w:pPr>
          </w:p>
        </w:tc>
        <w:tc>
          <w:tcPr>
            <w:tcW w:w="365" w:type="pct"/>
            <w:tcBorders>
              <w:top w:val="nil"/>
              <w:left w:val="nil"/>
              <w:bottom w:val="single" w:sz="8" w:space="0" w:color="auto"/>
              <w:right w:val="single" w:sz="8" w:space="0" w:color="auto"/>
            </w:tcBorders>
            <w:shd w:val="clear" w:color="auto" w:fill="FFFFFF"/>
            <w:tcMar>
              <w:top w:w="28" w:type="dxa"/>
              <w:left w:w="108" w:type="dxa"/>
              <w:bottom w:w="28" w:type="dxa"/>
              <w:right w:w="108" w:type="dxa"/>
            </w:tcMar>
          </w:tcPr>
          <w:p w14:paraId="46D37C21" w14:textId="77777777" w:rsidR="00087F95" w:rsidRDefault="00087F95" w:rsidP="00192626">
            <w:pPr>
              <w:rPr>
                <w:sz w:val="28"/>
                <w:szCs w:val="28"/>
                <w14:ligatures w14:val="none"/>
              </w:rPr>
            </w:pPr>
          </w:p>
        </w:tc>
        <w:tc>
          <w:tcPr>
            <w:tcW w:w="626" w:type="pct"/>
            <w:tcBorders>
              <w:top w:val="nil"/>
              <w:left w:val="nil"/>
              <w:bottom w:val="single" w:sz="8" w:space="0" w:color="auto"/>
              <w:right w:val="single" w:sz="8" w:space="0" w:color="auto"/>
            </w:tcBorders>
            <w:shd w:val="clear" w:color="auto" w:fill="FFFFFF"/>
            <w:tcMar>
              <w:top w:w="28" w:type="dxa"/>
              <w:left w:w="108" w:type="dxa"/>
              <w:bottom w:w="28" w:type="dxa"/>
              <w:right w:w="108" w:type="dxa"/>
            </w:tcMar>
          </w:tcPr>
          <w:p w14:paraId="3A4DC83E" w14:textId="77777777" w:rsidR="00087F95" w:rsidRDefault="00087F95" w:rsidP="00192626">
            <w:pPr>
              <w:rPr>
                <w:sz w:val="28"/>
                <w:szCs w:val="28"/>
                <w14:ligatures w14:val="none"/>
              </w:rPr>
            </w:pPr>
          </w:p>
        </w:tc>
        <w:tc>
          <w:tcPr>
            <w:tcW w:w="790" w:type="pct"/>
            <w:tcBorders>
              <w:top w:val="nil"/>
              <w:left w:val="nil"/>
              <w:bottom w:val="single" w:sz="8" w:space="0" w:color="auto"/>
              <w:right w:val="single" w:sz="8" w:space="0" w:color="auto"/>
            </w:tcBorders>
            <w:shd w:val="clear" w:color="auto" w:fill="FFFFFF"/>
            <w:tcMar>
              <w:top w:w="28" w:type="dxa"/>
              <w:left w:w="108" w:type="dxa"/>
              <w:bottom w:w="28" w:type="dxa"/>
              <w:right w:w="108" w:type="dxa"/>
            </w:tcMar>
          </w:tcPr>
          <w:p w14:paraId="5507CC96" w14:textId="77777777" w:rsidR="00087F95" w:rsidRDefault="00087F95" w:rsidP="00192626">
            <w:pPr>
              <w:rPr>
                <w:sz w:val="28"/>
                <w:szCs w:val="28"/>
                <w14:ligatures w14:val="none"/>
              </w:rPr>
            </w:pPr>
          </w:p>
        </w:tc>
        <w:tc>
          <w:tcPr>
            <w:tcW w:w="750" w:type="pct"/>
            <w:tcBorders>
              <w:top w:val="nil"/>
              <w:left w:val="nil"/>
              <w:bottom w:val="single" w:sz="8" w:space="0" w:color="auto"/>
              <w:right w:val="single" w:sz="8" w:space="0" w:color="auto"/>
            </w:tcBorders>
            <w:shd w:val="clear" w:color="auto" w:fill="FFFFFF"/>
            <w:tcMar>
              <w:top w:w="28" w:type="dxa"/>
              <w:left w:w="108" w:type="dxa"/>
              <w:bottom w:w="28" w:type="dxa"/>
              <w:right w:w="108" w:type="dxa"/>
            </w:tcMar>
          </w:tcPr>
          <w:p w14:paraId="27407D12" w14:textId="77777777" w:rsidR="00087F95" w:rsidRDefault="00087F95" w:rsidP="00192626">
            <w:pPr>
              <w:rPr>
                <w:sz w:val="28"/>
                <w:szCs w:val="28"/>
                <w14:ligatures w14:val="none"/>
              </w:rPr>
            </w:pPr>
          </w:p>
        </w:tc>
        <w:tc>
          <w:tcPr>
            <w:tcW w:w="410" w:type="pct"/>
            <w:tcBorders>
              <w:top w:val="nil"/>
              <w:left w:val="nil"/>
              <w:bottom w:val="single" w:sz="8" w:space="0" w:color="auto"/>
              <w:right w:val="single" w:sz="8" w:space="0" w:color="auto"/>
            </w:tcBorders>
            <w:shd w:val="clear" w:color="auto" w:fill="FFFFFF"/>
            <w:tcMar>
              <w:top w:w="28" w:type="dxa"/>
              <w:left w:w="108" w:type="dxa"/>
              <w:bottom w:w="28" w:type="dxa"/>
              <w:right w:w="108" w:type="dxa"/>
            </w:tcMar>
          </w:tcPr>
          <w:p w14:paraId="700AE890" w14:textId="77777777" w:rsidR="00087F95" w:rsidRDefault="00087F95" w:rsidP="00192626">
            <w:pPr>
              <w:rPr>
                <w:sz w:val="28"/>
                <w:szCs w:val="28"/>
                <w14:ligatures w14:val="none"/>
              </w:rPr>
            </w:pPr>
          </w:p>
        </w:tc>
      </w:tr>
      <w:tr w:rsidR="00192626" w14:paraId="7B65F8A8" w14:textId="77777777" w:rsidTr="00192626">
        <w:trPr>
          <w:tblCellSpacing w:w="0" w:type="dxa"/>
        </w:trPr>
        <w:tc>
          <w:tcPr>
            <w:tcW w:w="383" w:type="pct"/>
            <w:tcBorders>
              <w:top w:val="nil"/>
              <w:left w:val="single" w:sz="8" w:space="0" w:color="auto"/>
              <w:bottom w:val="single" w:sz="8" w:space="0" w:color="auto"/>
              <w:right w:val="single" w:sz="8" w:space="0" w:color="auto"/>
            </w:tcBorders>
            <w:shd w:val="clear" w:color="auto" w:fill="FFFFFF"/>
            <w:tcMar>
              <w:top w:w="28" w:type="dxa"/>
              <w:left w:w="108" w:type="dxa"/>
              <w:bottom w:w="28" w:type="dxa"/>
              <w:right w:w="108" w:type="dxa"/>
            </w:tcMar>
          </w:tcPr>
          <w:p w14:paraId="34EE17CE" w14:textId="77777777" w:rsidR="00087F95" w:rsidRDefault="006F3EFE" w:rsidP="00192626">
            <w:pPr>
              <w:jc w:val="center"/>
              <w:rPr>
                <w:sz w:val="28"/>
                <w:szCs w:val="28"/>
                <w14:ligatures w14:val="none"/>
              </w:rPr>
            </w:pPr>
            <w:r>
              <w:rPr>
                <w:sz w:val="28"/>
                <w:szCs w:val="28"/>
                <w:lang w:val="vi-VN"/>
                <w14:ligatures w14:val="none"/>
              </w:rPr>
              <w:t>2</w:t>
            </w:r>
          </w:p>
        </w:tc>
        <w:tc>
          <w:tcPr>
            <w:tcW w:w="1143" w:type="pct"/>
            <w:tcBorders>
              <w:top w:val="nil"/>
              <w:left w:val="nil"/>
              <w:bottom w:val="single" w:sz="8" w:space="0" w:color="auto"/>
              <w:right w:val="single" w:sz="8" w:space="0" w:color="auto"/>
            </w:tcBorders>
            <w:shd w:val="clear" w:color="auto" w:fill="FFFFFF"/>
            <w:tcMar>
              <w:top w:w="28" w:type="dxa"/>
              <w:left w:w="108" w:type="dxa"/>
              <w:bottom w:w="28" w:type="dxa"/>
              <w:right w:w="108" w:type="dxa"/>
            </w:tcMar>
          </w:tcPr>
          <w:p w14:paraId="2D141BC5" w14:textId="77777777" w:rsidR="00087F95" w:rsidRDefault="00087F95" w:rsidP="00192626">
            <w:pPr>
              <w:rPr>
                <w:sz w:val="28"/>
                <w:szCs w:val="28"/>
                <w14:ligatures w14:val="none"/>
              </w:rPr>
            </w:pPr>
          </w:p>
        </w:tc>
        <w:tc>
          <w:tcPr>
            <w:tcW w:w="533" w:type="pct"/>
            <w:tcBorders>
              <w:top w:val="nil"/>
              <w:left w:val="nil"/>
              <w:bottom w:val="single" w:sz="8" w:space="0" w:color="auto"/>
              <w:right w:val="single" w:sz="8" w:space="0" w:color="auto"/>
            </w:tcBorders>
            <w:shd w:val="clear" w:color="auto" w:fill="FFFFFF"/>
            <w:tcMar>
              <w:top w:w="28" w:type="dxa"/>
              <w:left w:w="108" w:type="dxa"/>
              <w:bottom w:w="28" w:type="dxa"/>
              <w:right w:w="108" w:type="dxa"/>
            </w:tcMar>
          </w:tcPr>
          <w:p w14:paraId="777A178D" w14:textId="77777777" w:rsidR="00087F95" w:rsidRDefault="00087F95" w:rsidP="00192626">
            <w:pPr>
              <w:rPr>
                <w:sz w:val="28"/>
                <w:szCs w:val="28"/>
                <w14:ligatures w14:val="none"/>
              </w:rPr>
            </w:pPr>
          </w:p>
        </w:tc>
        <w:tc>
          <w:tcPr>
            <w:tcW w:w="365" w:type="pct"/>
            <w:tcBorders>
              <w:top w:val="nil"/>
              <w:left w:val="nil"/>
              <w:bottom w:val="single" w:sz="8" w:space="0" w:color="auto"/>
              <w:right w:val="single" w:sz="8" w:space="0" w:color="auto"/>
            </w:tcBorders>
            <w:shd w:val="clear" w:color="auto" w:fill="FFFFFF"/>
            <w:tcMar>
              <w:top w:w="28" w:type="dxa"/>
              <w:left w:w="108" w:type="dxa"/>
              <w:bottom w:w="28" w:type="dxa"/>
              <w:right w:w="108" w:type="dxa"/>
            </w:tcMar>
          </w:tcPr>
          <w:p w14:paraId="21E664E6" w14:textId="77777777" w:rsidR="00087F95" w:rsidRDefault="00087F95" w:rsidP="00192626">
            <w:pPr>
              <w:rPr>
                <w:sz w:val="28"/>
                <w:szCs w:val="28"/>
                <w14:ligatures w14:val="none"/>
              </w:rPr>
            </w:pPr>
          </w:p>
        </w:tc>
        <w:tc>
          <w:tcPr>
            <w:tcW w:w="626" w:type="pct"/>
            <w:tcBorders>
              <w:top w:val="nil"/>
              <w:left w:val="nil"/>
              <w:bottom w:val="single" w:sz="8" w:space="0" w:color="auto"/>
              <w:right w:val="single" w:sz="8" w:space="0" w:color="auto"/>
            </w:tcBorders>
            <w:shd w:val="clear" w:color="auto" w:fill="FFFFFF"/>
            <w:tcMar>
              <w:top w:w="28" w:type="dxa"/>
              <w:left w:w="108" w:type="dxa"/>
              <w:bottom w:w="28" w:type="dxa"/>
              <w:right w:w="108" w:type="dxa"/>
            </w:tcMar>
          </w:tcPr>
          <w:p w14:paraId="1EB99BF5" w14:textId="77777777" w:rsidR="00087F95" w:rsidRDefault="00087F95" w:rsidP="00192626">
            <w:pPr>
              <w:rPr>
                <w:sz w:val="28"/>
                <w:szCs w:val="28"/>
                <w14:ligatures w14:val="none"/>
              </w:rPr>
            </w:pPr>
          </w:p>
        </w:tc>
        <w:tc>
          <w:tcPr>
            <w:tcW w:w="790" w:type="pct"/>
            <w:tcBorders>
              <w:top w:val="nil"/>
              <w:left w:val="nil"/>
              <w:bottom w:val="single" w:sz="8" w:space="0" w:color="auto"/>
              <w:right w:val="single" w:sz="8" w:space="0" w:color="auto"/>
            </w:tcBorders>
            <w:shd w:val="clear" w:color="auto" w:fill="FFFFFF"/>
            <w:tcMar>
              <w:top w:w="28" w:type="dxa"/>
              <w:left w:w="108" w:type="dxa"/>
              <w:bottom w:w="28" w:type="dxa"/>
              <w:right w:w="108" w:type="dxa"/>
            </w:tcMar>
          </w:tcPr>
          <w:p w14:paraId="51A0B5A8" w14:textId="77777777" w:rsidR="00087F95" w:rsidRDefault="00087F95" w:rsidP="00192626">
            <w:pPr>
              <w:rPr>
                <w:sz w:val="28"/>
                <w:szCs w:val="28"/>
                <w14:ligatures w14:val="none"/>
              </w:rPr>
            </w:pPr>
          </w:p>
        </w:tc>
        <w:tc>
          <w:tcPr>
            <w:tcW w:w="750" w:type="pct"/>
            <w:tcBorders>
              <w:top w:val="nil"/>
              <w:left w:val="nil"/>
              <w:bottom w:val="single" w:sz="8" w:space="0" w:color="auto"/>
              <w:right w:val="single" w:sz="8" w:space="0" w:color="auto"/>
            </w:tcBorders>
            <w:shd w:val="clear" w:color="auto" w:fill="FFFFFF"/>
            <w:tcMar>
              <w:top w:w="28" w:type="dxa"/>
              <w:left w:w="108" w:type="dxa"/>
              <w:bottom w:w="28" w:type="dxa"/>
              <w:right w:w="108" w:type="dxa"/>
            </w:tcMar>
          </w:tcPr>
          <w:p w14:paraId="1D65DBF4" w14:textId="77777777" w:rsidR="00087F95" w:rsidRDefault="00087F95" w:rsidP="00192626">
            <w:pPr>
              <w:rPr>
                <w:sz w:val="28"/>
                <w:szCs w:val="28"/>
                <w14:ligatures w14:val="none"/>
              </w:rPr>
            </w:pPr>
          </w:p>
        </w:tc>
        <w:tc>
          <w:tcPr>
            <w:tcW w:w="410" w:type="pct"/>
            <w:tcBorders>
              <w:top w:val="nil"/>
              <w:left w:val="nil"/>
              <w:bottom w:val="single" w:sz="8" w:space="0" w:color="auto"/>
              <w:right w:val="single" w:sz="8" w:space="0" w:color="auto"/>
            </w:tcBorders>
            <w:shd w:val="clear" w:color="auto" w:fill="FFFFFF"/>
            <w:tcMar>
              <w:top w:w="28" w:type="dxa"/>
              <w:left w:w="108" w:type="dxa"/>
              <w:bottom w:w="28" w:type="dxa"/>
              <w:right w:w="108" w:type="dxa"/>
            </w:tcMar>
          </w:tcPr>
          <w:p w14:paraId="67B3E506" w14:textId="77777777" w:rsidR="00087F95" w:rsidRDefault="00087F95" w:rsidP="00192626">
            <w:pPr>
              <w:rPr>
                <w:sz w:val="28"/>
                <w:szCs w:val="28"/>
                <w14:ligatures w14:val="none"/>
              </w:rPr>
            </w:pPr>
          </w:p>
        </w:tc>
      </w:tr>
      <w:tr w:rsidR="00192626" w14:paraId="7B8A749B" w14:textId="77777777" w:rsidTr="00192626">
        <w:trPr>
          <w:tblCellSpacing w:w="0" w:type="dxa"/>
        </w:trPr>
        <w:tc>
          <w:tcPr>
            <w:tcW w:w="383" w:type="pct"/>
            <w:tcBorders>
              <w:top w:val="nil"/>
              <w:left w:val="single" w:sz="8" w:space="0" w:color="auto"/>
              <w:bottom w:val="single" w:sz="8" w:space="0" w:color="auto"/>
              <w:right w:val="single" w:sz="8" w:space="0" w:color="auto"/>
            </w:tcBorders>
            <w:shd w:val="clear" w:color="auto" w:fill="FFFFFF"/>
            <w:tcMar>
              <w:top w:w="28" w:type="dxa"/>
              <w:left w:w="108" w:type="dxa"/>
              <w:bottom w:w="28" w:type="dxa"/>
              <w:right w:w="108" w:type="dxa"/>
            </w:tcMar>
          </w:tcPr>
          <w:p w14:paraId="1201514D" w14:textId="77777777" w:rsidR="00087F95" w:rsidRDefault="006F3EFE" w:rsidP="00192626">
            <w:pPr>
              <w:jc w:val="center"/>
              <w:rPr>
                <w:sz w:val="28"/>
                <w:szCs w:val="28"/>
                <w14:ligatures w14:val="none"/>
              </w:rPr>
            </w:pPr>
            <w:r>
              <w:rPr>
                <w:sz w:val="28"/>
                <w:szCs w:val="28"/>
                <w:lang w:val="vi-VN"/>
                <w14:ligatures w14:val="none"/>
              </w:rPr>
              <w:t>...</w:t>
            </w:r>
          </w:p>
        </w:tc>
        <w:tc>
          <w:tcPr>
            <w:tcW w:w="1143" w:type="pct"/>
            <w:tcBorders>
              <w:top w:val="nil"/>
              <w:left w:val="nil"/>
              <w:bottom w:val="single" w:sz="8" w:space="0" w:color="auto"/>
              <w:right w:val="single" w:sz="8" w:space="0" w:color="auto"/>
            </w:tcBorders>
            <w:shd w:val="clear" w:color="auto" w:fill="FFFFFF"/>
            <w:tcMar>
              <w:top w:w="28" w:type="dxa"/>
              <w:left w:w="108" w:type="dxa"/>
              <w:bottom w:w="28" w:type="dxa"/>
              <w:right w:w="108" w:type="dxa"/>
            </w:tcMar>
          </w:tcPr>
          <w:p w14:paraId="5798ABA5" w14:textId="77777777" w:rsidR="00087F95" w:rsidRDefault="00087F95" w:rsidP="00192626">
            <w:pPr>
              <w:rPr>
                <w:sz w:val="28"/>
                <w:szCs w:val="28"/>
                <w14:ligatures w14:val="none"/>
              </w:rPr>
            </w:pPr>
          </w:p>
        </w:tc>
        <w:tc>
          <w:tcPr>
            <w:tcW w:w="533" w:type="pct"/>
            <w:tcBorders>
              <w:top w:val="nil"/>
              <w:left w:val="nil"/>
              <w:bottom w:val="single" w:sz="8" w:space="0" w:color="auto"/>
              <w:right w:val="single" w:sz="8" w:space="0" w:color="auto"/>
            </w:tcBorders>
            <w:shd w:val="clear" w:color="auto" w:fill="FFFFFF"/>
            <w:tcMar>
              <w:top w:w="28" w:type="dxa"/>
              <w:left w:w="108" w:type="dxa"/>
              <w:bottom w:w="28" w:type="dxa"/>
              <w:right w:w="108" w:type="dxa"/>
            </w:tcMar>
          </w:tcPr>
          <w:p w14:paraId="16FDCD62" w14:textId="77777777" w:rsidR="00087F95" w:rsidRDefault="00087F95" w:rsidP="00192626">
            <w:pPr>
              <w:rPr>
                <w:sz w:val="28"/>
                <w:szCs w:val="28"/>
                <w14:ligatures w14:val="none"/>
              </w:rPr>
            </w:pPr>
          </w:p>
        </w:tc>
        <w:tc>
          <w:tcPr>
            <w:tcW w:w="365" w:type="pct"/>
            <w:tcBorders>
              <w:top w:val="nil"/>
              <w:left w:val="nil"/>
              <w:bottom w:val="single" w:sz="8" w:space="0" w:color="auto"/>
              <w:right w:val="single" w:sz="8" w:space="0" w:color="auto"/>
            </w:tcBorders>
            <w:shd w:val="clear" w:color="auto" w:fill="FFFFFF"/>
            <w:tcMar>
              <w:top w:w="28" w:type="dxa"/>
              <w:left w:w="108" w:type="dxa"/>
              <w:bottom w:w="28" w:type="dxa"/>
              <w:right w:w="108" w:type="dxa"/>
            </w:tcMar>
          </w:tcPr>
          <w:p w14:paraId="21BCE66B" w14:textId="77777777" w:rsidR="00087F95" w:rsidRDefault="00087F95" w:rsidP="00192626">
            <w:pPr>
              <w:rPr>
                <w:sz w:val="28"/>
                <w:szCs w:val="28"/>
                <w14:ligatures w14:val="none"/>
              </w:rPr>
            </w:pPr>
          </w:p>
        </w:tc>
        <w:tc>
          <w:tcPr>
            <w:tcW w:w="626" w:type="pct"/>
            <w:tcBorders>
              <w:top w:val="nil"/>
              <w:left w:val="nil"/>
              <w:bottom w:val="single" w:sz="8" w:space="0" w:color="auto"/>
              <w:right w:val="single" w:sz="8" w:space="0" w:color="auto"/>
            </w:tcBorders>
            <w:shd w:val="clear" w:color="auto" w:fill="FFFFFF"/>
            <w:tcMar>
              <w:top w:w="28" w:type="dxa"/>
              <w:left w:w="108" w:type="dxa"/>
              <w:bottom w:w="28" w:type="dxa"/>
              <w:right w:w="108" w:type="dxa"/>
            </w:tcMar>
          </w:tcPr>
          <w:p w14:paraId="66E06B17" w14:textId="77777777" w:rsidR="00087F95" w:rsidRDefault="00087F95" w:rsidP="00192626">
            <w:pPr>
              <w:rPr>
                <w:sz w:val="28"/>
                <w:szCs w:val="28"/>
                <w14:ligatures w14:val="none"/>
              </w:rPr>
            </w:pPr>
          </w:p>
        </w:tc>
        <w:tc>
          <w:tcPr>
            <w:tcW w:w="790" w:type="pct"/>
            <w:tcBorders>
              <w:top w:val="nil"/>
              <w:left w:val="nil"/>
              <w:bottom w:val="single" w:sz="8" w:space="0" w:color="auto"/>
              <w:right w:val="single" w:sz="8" w:space="0" w:color="auto"/>
            </w:tcBorders>
            <w:shd w:val="clear" w:color="auto" w:fill="FFFFFF"/>
            <w:tcMar>
              <w:top w:w="28" w:type="dxa"/>
              <w:left w:w="108" w:type="dxa"/>
              <w:bottom w:w="28" w:type="dxa"/>
              <w:right w:w="108" w:type="dxa"/>
            </w:tcMar>
          </w:tcPr>
          <w:p w14:paraId="4A79317D" w14:textId="77777777" w:rsidR="00087F95" w:rsidRDefault="00087F95" w:rsidP="00192626">
            <w:pPr>
              <w:rPr>
                <w:sz w:val="28"/>
                <w:szCs w:val="28"/>
                <w14:ligatures w14:val="none"/>
              </w:rPr>
            </w:pPr>
          </w:p>
        </w:tc>
        <w:tc>
          <w:tcPr>
            <w:tcW w:w="750" w:type="pct"/>
            <w:tcBorders>
              <w:top w:val="nil"/>
              <w:left w:val="nil"/>
              <w:bottom w:val="single" w:sz="8" w:space="0" w:color="auto"/>
              <w:right w:val="single" w:sz="8" w:space="0" w:color="auto"/>
            </w:tcBorders>
            <w:shd w:val="clear" w:color="auto" w:fill="FFFFFF"/>
            <w:tcMar>
              <w:top w:w="28" w:type="dxa"/>
              <w:left w:w="108" w:type="dxa"/>
              <w:bottom w:w="28" w:type="dxa"/>
              <w:right w:w="108" w:type="dxa"/>
            </w:tcMar>
          </w:tcPr>
          <w:p w14:paraId="266C63F9" w14:textId="77777777" w:rsidR="00087F95" w:rsidRDefault="00087F95" w:rsidP="00192626">
            <w:pPr>
              <w:rPr>
                <w:sz w:val="28"/>
                <w:szCs w:val="28"/>
                <w14:ligatures w14:val="none"/>
              </w:rPr>
            </w:pPr>
          </w:p>
        </w:tc>
        <w:tc>
          <w:tcPr>
            <w:tcW w:w="410" w:type="pct"/>
            <w:tcBorders>
              <w:top w:val="nil"/>
              <w:left w:val="nil"/>
              <w:bottom w:val="single" w:sz="8" w:space="0" w:color="auto"/>
              <w:right w:val="single" w:sz="8" w:space="0" w:color="auto"/>
            </w:tcBorders>
            <w:shd w:val="clear" w:color="auto" w:fill="FFFFFF"/>
            <w:tcMar>
              <w:top w:w="28" w:type="dxa"/>
              <w:left w:w="108" w:type="dxa"/>
              <w:bottom w:w="28" w:type="dxa"/>
              <w:right w:w="108" w:type="dxa"/>
            </w:tcMar>
          </w:tcPr>
          <w:p w14:paraId="27441FF3" w14:textId="77777777" w:rsidR="00087F95" w:rsidRDefault="00087F95" w:rsidP="00192626">
            <w:pPr>
              <w:rPr>
                <w:sz w:val="28"/>
                <w:szCs w:val="28"/>
                <w14:ligatures w14:val="none"/>
              </w:rPr>
            </w:pPr>
          </w:p>
        </w:tc>
      </w:tr>
      <w:tr w:rsidR="00192626" w14:paraId="45C381E5" w14:textId="77777777" w:rsidTr="00192626">
        <w:trPr>
          <w:tblCellSpacing w:w="0" w:type="dxa"/>
        </w:trPr>
        <w:tc>
          <w:tcPr>
            <w:tcW w:w="383" w:type="pct"/>
            <w:tcBorders>
              <w:top w:val="nil"/>
              <w:left w:val="single" w:sz="8" w:space="0" w:color="auto"/>
              <w:bottom w:val="single" w:sz="8" w:space="0" w:color="auto"/>
              <w:right w:val="single" w:sz="8" w:space="0" w:color="auto"/>
            </w:tcBorders>
            <w:shd w:val="clear" w:color="auto" w:fill="FFFFFF"/>
            <w:tcMar>
              <w:top w:w="28" w:type="dxa"/>
              <w:left w:w="108" w:type="dxa"/>
              <w:bottom w:w="28" w:type="dxa"/>
              <w:right w:w="108" w:type="dxa"/>
            </w:tcMar>
          </w:tcPr>
          <w:p w14:paraId="09A85B84" w14:textId="77777777" w:rsidR="00087F95" w:rsidRDefault="00087F95" w:rsidP="00192626">
            <w:pPr>
              <w:rPr>
                <w:sz w:val="28"/>
                <w:szCs w:val="28"/>
                <w14:ligatures w14:val="none"/>
              </w:rPr>
            </w:pPr>
          </w:p>
        </w:tc>
        <w:tc>
          <w:tcPr>
            <w:tcW w:w="1143" w:type="pct"/>
            <w:tcBorders>
              <w:top w:val="nil"/>
              <w:left w:val="nil"/>
              <w:bottom w:val="single" w:sz="8" w:space="0" w:color="auto"/>
              <w:right w:val="single" w:sz="8" w:space="0" w:color="auto"/>
            </w:tcBorders>
            <w:shd w:val="clear" w:color="auto" w:fill="FFFFFF"/>
            <w:tcMar>
              <w:top w:w="28" w:type="dxa"/>
              <w:left w:w="108" w:type="dxa"/>
              <w:bottom w:w="28" w:type="dxa"/>
              <w:right w:w="108" w:type="dxa"/>
            </w:tcMar>
          </w:tcPr>
          <w:p w14:paraId="1ACB9E83" w14:textId="77777777" w:rsidR="00087F95" w:rsidRDefault="00087F95" w:rsidP="00192626">
            <w:pPr>
              <w:rPr>
                <w:sz w:val="28"/>
                <w:szCs w:val="28"/>
                <w14:ligatures w14:val="none"/>
              </w:rPr>
            </w:pPr>
          </w:p>
        </w:tc>
        <w:tc>
          <w:tcPr>
            <w:tcW w:w="533" w:type="pct"/>
            <w:tcBorders>
              <w:top w:val="nil"/>
              <w:left w:val="nil"/>
              <w:bottom w:val="single" w:sz="8" w:space="0" w:color="auto"/>
              <w:right w:val="single" w:sz="8" w:space="0" w:color="auto"/>
            </w:tcBorders>
            <w:shd w:val="clear" w:color="auto" w:fill="FFFFFF"/>
            <w:tcMar>
              <w:top w:w="28" w:type="dxa"/>
              <w:left w:w="108" w:type="dxa"/>
              <w:bottom w:w="28" w:type="dxa"/>
              <w:right w:w="108" w:type="dxa"/>
            </w:tcMar>
          </w:tcPr>
          <w:p w14:paraId="108CCCFA" w14:textId="77777777" w:rsidR="00087F95" w:rsidRDefault="00087F95" w:rsidP="00192626">
            <w:pPr>
              <w:rPr>
                <w:sz w:val="28"/>
                <w:szCs w:val="28"/>
                <w14:ligatures w14:val="none"/>
              </w:rPr>
            </w:pPr>
          </w:p>
        </w:tc>
        <w:tc>
          <w:tcPr>
            <w:tcW w:w="365" w:type="pct"/>
            <w:tcBorders>
              <w:top w:val="nil"/>
              <w:left w:val="nil"/>
              <w:bottom w:val="single" w:sz="8" w:space="0" w:color="auto"/>
              <w:right w:val="single" w:sz="8" w:space="0" w:color="auto"/>
            </w:tcBorders>
            <w:shd w:val="clear" w:color="auto" w:fill="FFFFFF"/>
            <w:tcMar>
              <w:top w:w="28" w:type="dxa"/>
              <w:left w:w="108" w:type="dxa"/>
              <w:bottom w:w="28" w:type="dxa"/>
              <w:right w:w="108" w:type="dxa"/>
            </w:tcMar>
          </w:tcPr>
          <w:p w14:paraId="04A04DF1" w14:textId="77777777" w:rsidR="00087F95" w:rsidRDefault="00087F95" w:rsidP="00192626">
            <w:pPr>
              <w:rPr>
                <w:sz w:val="28"/>
                <w:szCs w:val="28"/>
                <w14:ligatures w14:val="none"/>
              </w:rPr>
            </w:pPr>
          </w:p>
        </w:tc>
        <w:tc>
          <w:tcPr>
            <w:tcW w:w="626" w:type="pct"/>
            <w:tcBorders>
              <w:top w:val="nil"/>
              <w:left w:val="nil"/>
              <w:bottom w:val="single" w:sz="8" w:space="0" w:color="auto"/>
              <w:right w:val="single" w:sz="8" w:space="0" w:color="auto"/>
            </w:tcBorders>
            <w:shd w:val="clear" w:color="auto" w:fill="FFFFFF"/>
            <w:tcMar>
              <w:top w:w="28" w:type="dxa"/>
              <w:left w:w="108" w:type="dxa"/>
              <w:bottom w:w="28" w:type="dxa"/>
              <w:right w:w="108" w:type="dxa"/>
            </w:tcMar>
          </w:tcPr>
          <w:p w14:paraId="14DAD618" w14:textId="77777777" w:rsidR="00087F95" w:rsidRDefault="00087F95" w:rsidP="00192626">
            <w:pPr>
              <w:rPr>
                <w:sz w:val="28"/>
                <w:szCs w:val="28"/>
                <w14:ligatures w14:val="none"/>
              </w:rPr>
            </w:pPr>
          </w:p>
        </w:tc>
        <w:tc>
          <w:tcPr>
            <w:tcW w:w="790" w:type="pct"/>
            <w:tcBorders>
              <w:top w:val="nil"/>
              <w:left w:val="nil"/>
              <w:bottom w:val="single" w:sz="8" w:space="0" w:color="auto"/>
              <w:right w:val="single" w:sz="8" w:space="0" w:color="auto"/>
            </w:tcBorders>
            <w:shd w:val="clear" w:color="auto" w:fill="FFFFFF"/>
            <w:tcMar>
              <w:top w:w="28" w:type="dxa"/>
              <w:left w:w="108" w:type="dxa"/>
              <w:bottom w:w="28" w:type="dxa"/>
              <w:right w:w="108" w:type="dxa"/>
            </w:tcMar>
          </w:tcPr>
          <w:p w14:paraId="2A540B65" w14:textId="77777777" w:rsidR="00087F95" w:rsidRDefault="00087F95" w:rsidP="00192626">
            <w:pPr>
              <w:rPr>
                <w:sz w:val="28"/>
                <w:szCs w:val="28"/>
                <w14:ligatures w14:val="none"/>
              </w:rPr>
            </w:pPr>
          </w:p>
        </w:tc>
        <w:tc>
          <w:tcPr>
            <w:tcW w:w="750" w:type="pct"/>
            <w:tcBorders>
              <w:top w:val="nil"/>
              <w:left w:val="nil"/>
              <w:bottom w:val="single" w:sz="8" w:space="0" w:color="auto"/>
              <w:right w:val="single" w:sz="8" w:space="0" w:color="auto"/>
            </w:tcBorders>
            <w:shd w:val="clear" w:color="auto" w:fill="FFFFFF"/>
            <w:tcMar>
              <w:top w:w="28" w:type="dxa"/>
              <w:left w:w="108" w:type="dxa"/>
              <w:bottom w:w="28" w:type="dxa"/>
              <w:right w:w="108" w:type="dxa"/>
            </w:tcMar>
          </w:tcPr>
          <w:p w14:paraId="7545EFC4" w14:textId="77777777" w:rsidR="00087F95" w:rsidRDefault="00087F95" w:rsidP="00192626">
            <w:pPr>
              <w:rPr>
                <w:sz w:val="28"/>
                <w:szCs w:val="28"/>
                <w14:ligatures w14:val="none"/>
              </w:rPr>
            </w:pPr>
          </w:p>
        </w:tc>
        <w:tc>
          <w:tcPr>
            <w:tcW w:w="410" w:type="pct"/>
            <w:tcBorders>
              <w:top w:val="nil"/>
              <w:left w:val="nil"/>
              <w:bottom w:val="single" w:sz="8" w:space="0" w:color="auto"/>
              <w:right w:val="single" w:sz="8" w:space="0" w:color="auto"/>
            </w:tcBorders>
            <w:shd w:val="clear" w:color="auto" w:fill="FFFFFF"/>
            <w:tcMar>
              <w:top w:w="28" w:type="dxa"/>
              <w:left w:w="108" w:type="dxa"/>
              <w:bottom w:w="28" w:type="dxa"/>
              <w:right w:w="108" w:type="dxa"/>
            </w:tcMar>
          </w:tcPr>
          <w:p w14:paraId="170C1663" w14:textId="77777777" w:rsidR="00087F95" w:rsidRDefault="00087F95" w:rsidP="00192626">
            <w:pPr>
              <w:rPr>
                <w:sz w:val="28"/>
                <w:szCs w:val="28"/>
                <w14:ligatures w14:val="none"/>
              </w:rPr>
            </w:pPr>
          </w:p>
        </w:tc>
      </w:tr>
    </w:tbl>
    <w:p w14:paraId="785B154A" w14:textId="78DB8322" w:rsidR="00087F95" w:rsidRPr="002B0A1B" w:rsidRDefault="006F3EFE" w:rsidP="00192626">
      <w:pPr>
        <w:shd w:val="clear" w:color="auto" w:fill="FFFFFF"/>
        <w:spacing w:before="120" w:after="120" w:line="234" w:lineRule="atLeast"/>
        <w:ind w:firstLine="567"/>
        <w:rPr>
          <w:sz w:val="28"/>
          <w:szCs w:val="28"/>
          <w14:ligatures w14:val="none"/>
        </w:rPr>
      </w:pPr>
      <w:r w:rsidRPr="002B0A1B">
        <w:rPr>
          <w:bCs/>
          <w:sz w:val="28"/>
          <w:szCs w:val="28"/>
          <w14:ligatures w14:val="none"/>
        </w:rPr>
        <w:lastRenderedPageBreak/>
        <w:t>2. </w:t>
      </w:r>
      <w:r w:rsidRPr="002B0A1B">
        <w:rPr>
          <w:bCs/>
          <w:sz w:val="28"/>
          <w:szCs w:val="28"/>
          <w:lang w:val="vi-VN"/>
          <w14:ligatures w14:val="none"/>
        </w:rPr>
        <w:t>Danh mục thiết bị</w:t>
      </w:r>
      <w:r w:rsidR="005E073A" w:rsidRPr="002B0A1B">
        <w:rPr>
          <w:bCs/>
          <w:sz w:val="28"/>
          <w:szCs w:val="28"/>
          <w14:ligatures w14:val="none"/>
        </w:rPr>
        <w:t xml:space="preserve"> y </w:t>
      </w:r>
      <w:proofErr w:type="spellStart"/>
      <w:r w:rsidR="005E073A" w:rsidRPr="002B0A1B">
        <w:rPr>
          <w:bCs/>
          <w:sz w:val="28"/>
          <w:szCs w:val="28"/>
          <w14:ligatures w14:val="none"/>
        </w:rPr>
        <w:t>tế</w:t>
      </w:r>
      <w:proofErr w:type="spellEnd"/>
      <w:r w:rsidRPr="002B0A1B">
        <w:rPr>
          <w:bCs/>
          <w:sz w:val="28"/>
          <w:szCs w:val="28"/>
          <w:lang w:val="vi-VN"/>
          <w14:ligatures w14:val="none"/>
        </w:rPr>
        <w:t>:</w:t>
      </w:r>
    </w:p>
    <w:tbl>
      <w:tblPr>
        <w:tblW w:w="5043"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084"/>
        <w:gridCol w:w="1600"/>
        <w:gridCol w:w="1277"/>
        <w:gridCol w:w="1277"/>
        <w:gridCol w:w="1081"/>
        <w:gridCol w:w="1627"/>
        <w:gridCol w:w="1469"/>
      </w:tblGrid>
      <w:tr w:rsidR="00087F95" w14:paraId="116AE291" w14:textId="77777777" w:rsidTr="00192626">
        <w:trPr>
          <w:tblCellSpacing w:w="0" w:type="dxa"/>
        </w:trPr>
        <w:tc>
          <w:tcPr>
            <w:tcW w:w="576" w:type="pct"/>
            <w:tcBorders>
              <w:top w:val="single" w:sz="8" w:space="0" w:color="auto"/>
              <w:left w:val="single" w:sz="8" w:space="0" w:color="auto"/>
              <w:bottom w:val="single" w:sz="8" w:space="0" w:color="auto"/>
              <w:right w:val="single" w:sz="8" w:space="0" w:color="auto"/>
            </w:tcBorders>
            <w:shd w:val="clear" w:color="auto" w:fill="FFFFFF"/>
            <w:tcMar>
              <w:top w:w="28" w:type="dxa"/>
              <w:left w:w="108" w:type="dxa"/>
              <w:bottom w:w="28" w:type="dxa"/>
              <w:right w:w="108" w:type="dxa"/>
            </w:tcMar>
            <w:vAlign w:val="center"/>
          </w:tcPr>
          <w:p w14:paraId="594CB5B0" w14:textId="178C2F85" w:rsidR="00087F95" w:rsidRPr="00192626" w:rsidRDefault="006F3EFE" w:rsidP="00192626">
            <w:pPr>
              <w:jc w:val="center"/>
              <w:rPr>
                <w:b/>
                <w:sz w:val="26"/>
                <w:szCs w:val="28"/>
                <w14:ligatures w14:val="none"/>
              </w:rPr>
            </w:pPr>
            <w:r w:rsidRPr="00192626">
              <w:rPr>
                <w:b/>
                <w:sz w:val="26"/>
                <w:szCs w:val="28"/>
                <w:lang w:val="vi-VN"/>
                <w14:ligatures w14:val="none"/>
              </w:rPr>
              <w:t>S</w:t>
            </w:r>
            <w:r w:rsidR="00192626" w:rsidRPr="00192626">
              <w:rPr>
                <w:b/>
                <w:sz w:val="26"/>
                <w:szCs w:val="28"/>
                <w14:ligatures w14:val="none"/>
              </w:rPr>
              <w:t>TT</w:t>
            </w:r>
          </w:p>
        </w:tc>
        <w:tc>
          <w:tcPr>
            <w:tcW w:w="850" w:type="pct"/>
            <w:tcBorders>
              <w:top w:val="single" w:sz="8" w:space="0" w:color="auto"/>
              <w:left w:val="nil"/>
              <w:bottom w:val="single" w:sz="8" w:space="0" w:color="auto"/>
              <w:right w:val="single" w:sz="8" w:space="0" w:color="auto"/>
            </w:tcBorders>
            <w:shd w:val="clear" w:color="auto" w:fill="FFFFFF"/>
            <w:tcMar>
              <w:top w:w="28" w:type="dxa"/>
              <w:left w:w="108" w:type="dxa"/>
              <w:bottom w:w="28" w:type="dxa"/>
              <w:right w:w="108" w:type="dxa"/>
            </w:tcMar>
            <w:vAlign w:val="center"/>
          </w:tcPr>
          <w:p w14:paraId="6EE2F9E0" w14:textId="77777777" w:rsidR="00087F95" w:rsidRPr="00192626" w:rsidRDefault="006F3EFE" w:rsidP="00192626">
            <w:pPr>
              <w:jc w:val="center"/>
              <w:rPr>
                <w:b/>
                <w:sz w:val="26"/>
                <w:szCs w:val="28"/>
                <w14:ligatures w14:val="none"/>
              </w:rPr>
            </w:pPr>
            <w:r w:rsidRPr="00192626">
              <w:rPr>
                <w:b/>
                <w:sz w:val="26"/>
                <w:szCs w:val="28"/>
                <w:lang w:val="vi-VN"/>
                <w14:ligatures w14:val="none"/>
              </w:rPr>
              <w:t>Tên thiết bị</w:t>
            </w:r>
          </w:p>
        </w:tc>
        <w:tc>
          <w:tcPr>
            <w:tcW w:w="678" w:type="pct"/>
            <w:tcBorders>
              <w:top w:val="single" w:sz="8" w:space="0" w:color="auto"/>
              <w:left w:val="nil"/>
              <w:bottom w:val="single" w:sz="8" w:space="0" w:color="auto"/>
              <w:right w:val="single" w:sz="8" w:space="0" w:color="auto"/>
            </w:tcBorders>
            <w:shd w:val="clear" w:color="auto" w:fill="FFFFFF"/>
            <w:tcMar>
              <w:top w:w="28" w:type="dxa"/>
              <w:left w:w="108" w:type="dxa"/>
              <w:bottom w:w="28" w:type="dxa"/>
              <w:right w:w="108" w:type="dxa"/>
            </w:tcMar>
            <w:vAlign w:val="center"/>
          </w:tcPr>
          <w:p w14:paraId="1498F785" w14:textId="77777777" w:rsidR="00087F95" w:rsidRPr="00192626" w:rsidRDefault="006F3EFE" w:rsidP="00192626">
            <w:pPr>
              <w:jc w:val="center"/>
              <w:rPr>
                <w:b/>
                <w:sz w:val="26"/>
                <w:szCs w:val="28"/>
                <w14:ligatures w14:val="none"/>
              </w:rPr>
            </w:pPr>
            <w:r w:rsidRPr="00192626">
              <w:rPr>
                <w:b/>
                <w:sz w:val="26"/>
                <w:szCs w:val="28"/>
                <w:lang w:val="vi-VN"/>
                <w14:ligatures w14:val="none"/>
              </w:rPr>
              <w:t>Ký hiệu thiết bị (Model)</w:t>
            </w:r>
          </w:p>
        </w:tc>
        <w:tc>
          <w:tcPr>
            <w:tcW w:w="678" w:type="pct"/>
            <w:tcBorders>
              <w:top w:val="single" w:sz="8" w:space="0" w:color="auto"/>
              <w:left w:val="nil"/>
              <w:bottom w:val="single" w:sz="8" w:space="0" w:color="auto"/>
              <w:right w:val="single" w:sz="8" w:space="0" w:color="auto"/>
            </w:tcBorders>
            <w:shd w:val="clear" w:color="auto" w:fill="FFFFFF"/>
            <w:tcMar>
              <w:top w:w="28" w:type="dxa"/>
              <w:left w:w="108" w:type="dxa"/>
              <w:bottom w:w="28" w:type="dxa"/>
              <w:right w:w="108" w:type="dxa"/>
            </w:tcMar>
            <w:vAlign w:val="center"/>
          </w:tcPr>
          <w:p w14:paraId="4B5C6795" w14:textId="77777777" w:rsidR="00087F95" w:rsidRPr="00192626" w:rsidRDefault="006F3EFE" w:rsidP="00192626">
            <w:pPr>
              <w:jc w:val="center"/>
              <w:rPr>
                <w:b/>
                <w:sz w:val="26"/>
                <w:szCs w:val="28"/>
                <w14:ligatures w14:val="none"/>
              </w:rPr>
            </w:pPr>
            <w:r w:rsidRPr="00192626">
              <w:rPr>
                <w:b/>
                <w:sz w:val="26"/>
                <w:szCs w:val="28"/>
                <w:lang w:val="vi-VN"/>
                <w14:ligatures w14:val="none"/>
              </w:rPr>
              <w:t>Nước sản xuất</w:t>
            </w:r>
          </w:p>
        </w:tc>
        <w:tc>
          <w:tcPr>
            <w:tcW w:w="574" w:type="pct"/>
            <w:tcBorders>
              <w:top w:val="single" w:sz="8" w:space="0" w:color="auto"/>
              <w:left w:val="nil"/>
              <w:bottom w:val="single" w:sz="8" w:space="0" w:color="auto"/>
              <w:right w:val="single" w:sz="8" w:space="0" w:color="auto"/>
            </w:tcBorders>
            <w:shd w:val="clear" w:color="auto" w:fill="FFFFFF"/>
            <w:tcMar>
              <w:top w:w="28" w:type="dxa"/>
              <w:left w:w="108" w:type="dxa"/>
              <w:bottom w:w="28" w:type="dxa"/>
              <w:right w:w="108" w:type="dxa"/>
            </w:tcMar>
            <w:vAlign w:val="center"/>
          </w:tcPr>
          <w:p w14:paraId="32FE96CC" w14:textId="77777777" w:rsidR="00087F95" w:rsidRPr="00192626" w:rsidRDefault="006F3EFE" w:rsidP="00192626">
            <w:pPr>
              <w:jc w:val="center"/>
              <w:rPr>
                <w:b/>
                <w:sz w:val="26"/>
                <w:szCs w:val="28"/>
                <w14:ligatures w14:val="none"/>
              </w:rPr>
            </w:pPr>
            <w:r w:rsidRPr="00192626">
              <w:rPr>
                <w:b/>
                <w:sz w:val="26"/>
                <w:szCs w:val="28"/>
                <w:lang w:val="vi-VN"/>
                <w14:ligatures w14:val="none"/>
              </w:rPr>
              <w:t>Năm sản xuất</w:t>
            </w:r>
          </w:p>
        </w:tc>
        <w:tc>
          <w:tcPr>
            <w:tcW w:w="864" w:type="pct"/>
            <w:tcBorders>
              <w:top w:val="single" w:sz="8" w:space="0" w:color="auto"/>
              <w:left w:val="nil"/>
              <w:bottom w:val="single" w:sz="8" w:space="0" w:color="auto"/>
              <w:right w:val="single" w:sz="8" w:space="0" w:color="auto"/>
            </w:tcBorders>
            <w:shd w:val="clear" w:color="auto" w:fill="FFFFFF"/>
            <w:tcMar>
              <w:top w:w="28" w:type="dxa"/>
              <w:left w:w="108" w:type="dxa"/>
              <w:bottom w:w="28" w:type="dxa"/>
              <w:right w:w="108" w:type="dxa"/>
            </w:tcMar>
            <w:vAlign w:val="center"/>
          </w:tcPr>
          <w:p w14:paraId="6BEBD784" w14:textId="77777777" w:rsidR="00087F95" w:rsidRPr="00192626" w:rsidRDefault="006F3EFE" w:rsidP="00192626">
            <w:pPr>
              <w:jc w:val="center"/>
              <w:rPr>
                <w:b/>
                <w:sz w:val="26"/>
                <w:szCs w:val="28"/>
                <w14:ligatures w14:val="none"/>
              </w:rPr>
            </w:pPr>
            <w:r w:rsidRPr="00192626">
              <w:rPr>
                <w:b/>
                <w:sz w:val="26"/>
                <w:szCs w:val="28"/>
                <w:lang w:val="vi-VN"/>
                <w14:ligatures w14:val="none"/>
              </w:rPr>
              <w:t>Tình trạng hoạt động của thiết bị</w:t>
            </w:r>
          </w:p>
        </w:tc>
        <w:tc>
          <w:tcPr>
            <w:tcW w:w="782" w:type="pct"/>
            <w:tcBorders>
              <w:top w:val="single" w:sz="8" w:space="0" w:color="auto"/>
              <w:left w:val="nil"/>
              <w:bottom w:val="single" w:sz="8" w:space="0" w:color="auto"/>
              <w:right w:val="single" w:sz="8" w:space="0" w:color="auto"/>
            </w:tcBorders>
            <w:shd w:val="clear" w:color="auto" w:fill="FFFFFF"/>
            <w:tcMar>
              <w:top w:w="28" w:type="dxa"/>
              <w:left w:w="108" w:type="dxa"/>
              <w:bottom w:w="28" w:type="dxa"/>
              <w:right w:w="108" w:type="dxa"/>
            </w:tcMar>
            <w:vAlign w:val="center"/>
          </w:tcPr>
          <w:p w14:paraId="51B7C0C3" w14:textId="77777777" w:rsidR="00087F95" w:rsidRPr="00192626" w:rsidRDefault="006F3EFE" w:rsidP="00192626">
            <w:pPr>
              <w:jc w:val="center"/>
              <w:rPr>
                <w:b/>
                <w:sz w:val="26"/>
                <w:szCs w:val="28"/>
                <w14:ligatures w14:val="none"/>
              </w:rPr>
            </w:pPr>
            <w:r w:rsidRPr="00192626">
              <w:rPr>
                <w:b/>
                <w:sz w:val="26"/>
                <w:szCs w:val="28"/>
                <w:lang w:val="vi-VN"/>
                <w14:ligatures w14:val="none"/>
              </w:rPr>
              <w:t>Số lượng</w:t>
            </w:r>
          </w:p>
        </w:tc>
      </w:tr>
      <w:tr w:rsidR="00087F95" w14:paraId="016860FF" w14:textId="77777777" w:rsidTr="00192626">
        <w:trPr>
          <w:tblCellSpacing w:w="0" w:type="dxa"/>
        </w:trPr>
        <w:tc>
          <w:tcPr>
            <w:tcW w:w="576" w:type="pct"/>
            <w:tcBorders>
              <w:top w:val="nil"/>
              <w:left w:val="single" w:sz="8" w:space="0" w:color="auto"/>
              <w:bottom w:val="single" w:sz="8" w:space="0" w:color="auto"/>
              <w:right w:val="single" w:sz="8" w:space="0" w:color="auto"/>
            </w:tcBorders>
            <w:shd w:val="clear" w:color="auto" w:fill="FFFFFF"/>
            <w:tcMar>
              <w:top w:w="28" w:type="dxa"/>
              <w:left w:w="108" w:type="dxa"/>
              <w:bottom w:w="28" w:type="dxa"/>
              <w:right w:w="108" w:type="dxa"/>
            </w:tcMar>
          </w:tcPr>
          <w:p w14:paraId="4C829377" w14:textId="77777777" w:rsidR="00087F95" w:rsidRDefault="00087F95" w:rsidP="00192626">
            <w:pPr>
              <w:rPr>
                <w:sz w:val="28"/>
                <w:szCs w:val="28"/>
                <w14:ligatures w14:val="none"/>
              </w:rPr>
            </w:pPr>
          </w:p>
        </w:tc>
        <w:tc>
          <w:tcPr>
            <w:tcW w:w="850" w:type="pct"/>
            <w:tcBorders>
              <w:top w:val="nil"/>
              <w:left w:val="nil"/>
              <w:bottom w:val="single" w:sz="8" w:space="0" w:color="auto"/>
              <w:right w:val="single" w:sz="8" w:space="0" w:color="auto"/>
            </w:tcBorders>
            <w:shd w:val="clear" w:color="auto" w:fill="FFFFFF"/>
            <w:tcMar>
              <w:top w:w="28" w:type="dxa"/>
              <w:left w:w="108" w:type="dxa"/>
              <w:bottom w:w="28" w:type="dxa"/>
              <w:right w:w="108" w:type="dxa"/>
            </w:tcMar>
          </w:tcPr>
          <w:p w14:paraId="48601E50" w14:textId="77777777" w:rsidR="00087F95" w:rsidRDefault="00087F95" w:rsidP="00192626">
            <w:pPr>
              <w:rPr>
                <w:sz w:val="28"/>
                <w:szCs w:val="28"/>
                <w14:ligatures w14:val="none"/>
              </w:rPr>
            </w:pPr>
          </w:p>
        </w:tc>
        <w:tc>
          <w:tcPr>
            <w:tcW w:w="678" w:type="pct"/>
            <w:tcBorders>
              <w:top w:val="nil"/>
              <w:left w:val="nil"/>
              <w:bottom w:val="single" w:sz="8" w:space="0" w:color="auto"/>
              <w:right w:val="single" w:sz="8" w:space="0" w:color="auto"/>
            </w:tcBorders>
            <w:shd w:val="clear" w:color="auto" w:fill="FFFFFF"/>
            <w:tcMar>
              <w:top w:w="28" w:type="dxa"/>
              <w:left w:w="108" w:type="dxa"/>
              <w:bottom w:w="28" w:type="dxa"/>
              <w:right w:w="108" w:type="dxa"/>
            </w:tcMar>
          </w:tcPr>
          <w:p w14:paraId="2A77B3FD" w14:textId="77777777" w:rsidR="00087F95" w:rsidRDefault="00087F95" w:rsidP="00192626">
            <w:pPr>
              <w:rPr>
                <w:sz w:val="28"/>
                <w:szCs w:val="28"/>
                <w14:ligatures w14:val="none"/>
              </w:rPr>
            </w:pPr>
          </w:p>
        </w:tc>
        <w:tc>
          <w:tcPr>
            <w:tcW w:w="678" w:type="pct"/>
            <w:tcBorders>
              <w:top w:val="nil"/>
              <w:left w:val="nil"/>
              <w:bottom w:val="single" w:sz="8" w:space="0" w:color="auto"/>
              <w:right w:val="single" w:sz="8" w:space="0" w:color="auto"/>
            </w:tcBorders>
            <w:shd w:val="clear" w:color="auto" w:fill="FFFFFF"/>
            <w:tcMar>
              <w:top w:w="28" w:type="dxa"/>
              <w:left w:w="108" w:type="dxa"/>
              <w:bottom w:w="28" w:type="dxa"/>
              <w:right w:w="108" w:type="dxa"/>
            </w:tcMar>
          </w:tcPr>
          <w:p w14:paraId="4D40AAFB" w14:textId="77777777" w:rsidR="00087F95" w:rsidRDefault="00087F95" w:rsidP="00192626">
            <w:pPr>
              <w:rPr>
                <w:sz w:val="28"/>
                <w:szCs w:val="28"/>
                <w14:ligatures w14:val="none"/>
              </w:rPr>
            </w:pPr>
          </w:p>
        </w:tc>
        <w:tc>
          <w:tcPr>
            <w:tcW w:w="574" w:type="pct"/>
            <w:tcBorders>
              <w:top w:val="nil"/>
              <w:left w:val="nil"/>
              <w:bottom w:val="single" w:sz="8" w:space="0" w:color="auto"/>
              <w:right w:val="single" w:sz="8" w:space="0" w:color="auto"/>
            </w:tcBorders>
            <w:shd w:val="clear" w:color="auto" w:fill="FFFFFF"/>
            <w:tcMar>
              <w:top w:w="28" w:type="dxa"/>
              <w:left w:w="108" w:type="dxa"/>
              <w:bottom w:w="28" w:type="dxa"/>
              <w:right w:w="108" w:type="dxa"/>
            </w:tcMar>
          </w:tcPr>
          <w:p w14:paraId="44EC3042" w14:textId="77777777" w:rsidR="00087F95" w:rsidRDefault="00087F95" w:rsidP="00192626">
            <w:pPr>
              <w:rPr>
                <w:sz w:val="28"/>
                <w:szCs w:val="28"/>
                <w14:ligatures w14:val="none"/>
              </w:rPr>
            </w:pPr>
          </w:p>
        </w:tc>
        <w:tc>
          <w:tcPr>
            <w:tcW w:w="864" w:type="pct"/>
            <w:tcBorders>
              <w:top w:val="nil"/>
              <w:left w:val="nil"/>
              <w:bottom w:val="single" w:sz="8" w:space="0" w:color="auto"/>
              <w:right w:val="single" w:sz="8" w:space="0" w:color="auto"/>
            </w:tcBorders>
            <w:shd w:val="clear" w:color="auto" w:fill="FFFFFF"/>
            <w:tcMar>
              <w:top w:w="28" w:type="dxa"/>
              <w:left w:w="108" w:type="dxa"/>
              <w:bottom w:w="28" w:type="dxa"/>
              <w:right w:w="108" w:type="dxa"/>
            </w:tcMar>
          </w:tcPr>
          <w:p w14:paraId="34041BFC" w14:textId="77777777" w:rsidR="00087F95" w:rsidRDefault="00087F95" w:rsidP="00192626">
            <w:pPr>
              <w:rPr>
                <w:sz w:val="28"/>
                <w:szCs w:val="28"/>
                <w14:ligatures w14:val="none"/>
              </w:rPr>
            </w:pPr>
          </w:p>
        </w:tc>
        <w:tc>
          <w:tcPr>
            <w:tcW w:w="782" w:type="pct"/>
            <w:tcBorders>
              <w:top w:val="nil"/>
              <w:left w:val="nil"/>
              <w:bottom w:val="single" w:sz="8" w:space="0" w:color="auto"/>
              <w:right w:val="single" w:sz="8" w:space="0" w:color="auto"/>
            </w:tcBorders>
            <w:shd w:val="clear" w:color="auto" w:fill="FFFFFF"/>
            <w:tcMar>
              <w:top w:w="28" w:type="dxa"/>
              <w:left w:w="108" w:type="dxa"/>
              <w:bottom w:w="28" w:type="dxa"/>
              <w:right w:w="108" w:type="dxa"/>
            </w:tcMar>
          </w:tcPr>
          <w:p w14:paraId="1CB25B61" w14:textId="77777777" w:rsidR="00087F95" w:rsidRDefault="00087F95" w:rsidP="00192626">
            <w:pPr>
              <w:rPr>
                <w:sz w:val="28"/>
                <w:szCs w:val="28"/>
                <w14:ligatures w14:val="none"/>
              </w:rPr>
            </w:pPr>
          </w:p>
        </w:tc>
      </w:tr>
      <w:tr w:rsidR="00087F95" w14:paraId="3FCC0BF5" w14:textId="77777777" w:rsidTr="00192626">
        <w:trPr>
          <w:tblCellSpacing w:w="0" w:type="dxa"/>
        </w:trPr>
        <w:tc>
          <w:tcPr>
            <w:tcW w:w="576" w:type="pct"/>
            <w:tcBorders>
              <w:top w:val="nil"/>
              <w:left w:val="single" w:sz="8" w:space="0" w:color="auto"/>
              <w:bottom w:val="single" w:sz="8" w:space="0" w:color="auto"/>
              <w:right w:val="single" w:sz="8" w:space="0" w:color="auto"/>
            </w:tcBorders>
            <w:shd w:val="clear" w:color="auto" w:fill="FFFFFF"/>
            <w:tcMar>
              <w:top w:w="28" w:type="dxa"/>
              <w:left w:w="108" w:type="dxa"/>
              <w:bottom w:w="28" w:type="dxa"/>
              <w:right w:w="108" w:type="dxa"/>
            </w:tcMar>
          </w:tcPr>
          <w:p w14:paraId="1C5DD86D" w14:textId="77777777" w:rsidR="00087F95" w:rsidRDefault="006F3EFE" w:rsidP="00192626">
            <w:pPr>
              <w:jc w:val="center"/>
              <w:rPr>
                <w:sz w:val="28"/>
                <w:szCs w:val="28"/>
                <w14:ligatures w14:val="none"/>
              </w:rPr>
            </w:pPr>
            <w:r>
              <w:rPr>
                <w:sz w:val="28"/>
                <w:szCs w:val="28"/>
                <w:lang w:val="vi-VN"/>
                <w14:ligatures w14:val="none"/>
              </w:rPr>
              <w:t>1</w:t>
            </w:r>
          </w:p>
        </w:tc>
        <w:tc>
          <w:tcPr>
            <w:tcW w:w="850" w:type="pct"/>
            <w:tcBorders>
              <w:top w:val="nil"/>
              <w:left w:val="nil"/>
              <w:bottom w:val="single" w:sz="8" w:space="0" w:color="auto"/>
              <w:right w:val="single" w:sz="8" w:space="0" w:color="auto"/>
            </w:tcBorders>
            <w:shd w:val="clear" w:color="auto" w:fill="FFFFFF"/>
            <w:tcMar>
              <w:top w:w="28" w:type="dxa"/>
              <w:left w:w="108" w:type="dxa"/>
              <w:bottom w:w="28" w:type="dxa"/>
              <w:right w:w="108" w:type="dxa"/>
            </w:tcMar>
          </w:tcPr>
          <w:p w14:paraId="57449381" w14:textId="77777777" w:rsidR="00087F95" w:rsidRDefault="00087F95" w:rsidP="00192626">
            <w:pPr>
              <w:rPr>
                <w:sz w:val="28"/>
                <w:szCs w:val="28"/>
                <w14:ligatures w14:val="none"/>
              </w:rPr>
            </w:pPr>
          </w:p>
        </w:tc>
        <w:tc>
          <w:tcPr>
            <w:tcW w:w="678" w:type="pct"/>
            <w:tcBorders>
              <w:top w:val="nil"/>
              <w:left w:val="nil"/>
              <w:bottom w:val="single" w:sz="8" w:space="0" w:color="auto"/>
              <w:right w:val="single" w:sz="8" w:space="0" w:color="auto"/>
            </w:tcBorders>
            <w:shd w:val="clear" w:color="auto" w:fill="FFFFFF"/>
            <w:tcMar>
              <w:top w:w="28" w:type="dxa"/>
              <w:left w:w="108" w:type="dxa"/>
              <w:bottom w:w="28" w:type="dxa"/>
              <w:right w:w="108" w:type="dxa"/>
            </w:tcMar>
          </w:tcPr>
          <w:p w14:paraId="7CDBB342" w14:textId="77777777" w:rsidR="00087F95" w:rsidRDefault="00087F95" w:rsidP="00192626">
            <w:pPr>
              <w:rPr>
                <w:sz w:val="28"/>
                <w:szCs w:val="28"/>
                <w14:ligatures w14:val="none"/>
              </w:rPr>
            </w:pPr>
          </w:p>
        </w:tc>
        <w:tc>
          <w:tcPr>
            <w:tcW w:w="678" w:type="pct"/>
            <w:tcBorders>
              <w:top w:val="nil"/>
              <w:left w:val="nil"/>
              <w:bottom w:val="single" w:sz="8" w:space="0" w:color="auto"/>
              <w:right w:val="single" w:sz="8" w:space="0" w:color="auto"/>
            </w:tcBorders>
            <w:shd w:val="clear" w:color="auto" w:fill="FFFFFF"/>
            <w:tcMar>
              <w:top w:w="28" w:type="dxa"/>
              <w:left w:w="108" w:type="dxa"/>
              <w:bottom w:w="28" w:type="dxa"/>
              <w:right w:w="108" w:type="dxa"/>
            </w:tcMar>
          </w:tcPr>
          <w:p w14:paraId="1378E902" w14:textId="77777777" w:rsidR="00087F95" w:rsidRDefault="00087F95" w:rsidP="00192626">
            <w:pPr>
              <w:rPr>
                <w:sz w:val="28"/>
                <w:szCs w:val="28"/>
                <w14:ligatures w14:val="none"/>
              </w:rPr>
            </w:pPr>
          </w:p>
        </w:tc>
        <w:tc>
          <w:tcPr>
            <w:tcW w:w="574" w:type="pct"/>
            <w:tcBorders>
              <w:top w:val="nil"/>
              <w:left w:val="nil"/>
              <w:bottom w:val="single" w:sz="8" w:space="0" w:color="auto"/>
              <w:right w:val="single" w:sz="8" w:space="0" w:color="auto"/>
            </w:tcBorders>
            <w:shd w:val="clear" w:color="auto" w:fill="FFFFFF"/>
            <w:tcMar>
              <w:top w:w="28" w:type="dxa"/>
              <w:left w:w="108" w:type="dxa"/>
              <w:bottom w:w="28" w:type="dxa"/>
              <w:right w:w="108" w:type="dxa"/>
            </w:tcMar>
          </w:tcPr>
          <w:p w14:paraId="208FB949" w14:textId="77777777" w:rsidR="00087F95" w:rsidRDefault="00087F95" w:rsidP="00192626">
            <w:pPr>
              <w:rPr>
                <w:sz w:val="28"/>
                <w:szCs w:val="28"/>
                <w14:ligatures w14:val="none"/>
              </w:rPr>
            </w:pPr>
          </w:p>
        </w:tc>
        <w:tc>
          <w:tcPr>
            <w:tcW w:w="864" w:type="pct"/>
            <w:tcBorders>
              <w:top w:val="nil"/>
              <w:left w:val="nil"/>
              <w:bottom w:val="single" w:sz="8" w:space="0" w:color="auto"/>
              <w:right w:val="single" w:sz="8" w:space="0" w:color="auto"/>
            </w:tcBorders>
            <w:shd w:val="clear" w:color="auto" w:fill="FFFFFF"/>
            <w:tcMar>
              <w:top w:w="28" w:type="dxa"/>
              <w:left w:w="108" w:type="dxa"/>
              <w:bottom w:w="28" w:type="dxa"/>
              <w:right w:w="108" w:type="dxa"/>
            </w:tcMar>
          </w:tcPr>
          <w:p w14:paraId="44C3EAE7" w14:textId="77777777" w:rsidR="00087F95" w:rsidRDefault="00087F95" w:rsidP="00192626">
            <w:pPr>
              <w:rPr>
                <w:sz w:val="28"/>
                <w:szCs w:val="28"/>
                <w14:ligatures w14:val="none"/>
              </w:rPr>
            </w:pPr>
          </w:p>
        </w:tc>
        <w:tc>
          <w:tcPr>
            <w:tcW w:w="782" w:type="pct"/>
            <w:tcBorders>
              <w:top w:val="nil"/>
              <w:left w:val="nil"/>
              <w:bottom w:val="single" w:sz="8" w:space="0" w:color="auto"/>
              <w:right w:val="single" w:sz="8" w:space="0" w:color="auto"/>
            </w:tcBorders>
            <w:shd w:val="clear" w:color="auto" w:fill="FFFFFF"/>
            <w:tcMar>
              <w:top w:w="28" w:type="dxa"/>
              <w:left w:w="108" w:type="dxa"/>
              <w:bottom w:w="28" w:type="dxa"/>
              <w:right w:w="108" w:type="dxa"/>
            </w:tcMar>
          </w:tcPr>
          <w:p w14:paraId="2B178167" w14:textId="77777777" w:rsidR="00087F95" w:rsidRDefault="00087F95" w:rsidP="00192626">
            <w:pPr>
              <w:rPr>
                <w:sz w:val="28"/>
                <w:szCs w:val="28"/>
                <w14:ligatures w14:val="none"/>
              </w:rPr>
            </w:pPr>
          </w:p>
        </w:tc>
      </w:tr>
      <w:tr w:rsidR="00087F95" w14:paraId="314970F8" w14:textId="77777777" w:rsidTr="00192626">
        <w:trPr>
          <w:tblCellSpacing w:w="0" w:type="dxa"/>
        </w:trPr>
        <w:tc>
          <w:tcPr>
            <w:tcW w:w="576" w:type="pct"/>
            <w:tcBorders>
              <w:top w:val="nil"/>
              <w:left w:val="single" w:sz="8" w:space="0" w:color="auto"/>
              <w:bottom w:val="single" w:sz="8" w:space="0" w:color="auto"/>
              <w:right w:val="single" w:sz="8" w:space="0" w:color="auto"/>
            </w:tcBorders>
            <w:shd w:val="clear" w:color="auto" w:fill="FFFFFF"/>
            <w:tcMar>
              <w:top w:w="28" w:type="dxa"/>
              <w:left w:w="108" w:type="dxa"/>
              <w:bottom w:w="28" w:type="dxa"/>
              <w:right w:w="108" w:type="dxa"/>
            </w:tcMar>
          </w:tcPr>
          <w:p w14:paraId="11F3910B" w14:textId="77777777" w:rsidR="00087F95" w:rsidRDefault="006F3EFE" w:rsidP="00192626">
            <w:pPr>
              <w:jc w:val="center"/>
              <w:rPr>
                <w:sz w:val="28"/>
                <w:szCs w:val="28"/>
                <w14:ligatures w14:val="none"/>
              </w:rPr>
            </w:pPr>
            <w:r>
              <w:rPr>
                <w:sz w:val="28"/>
                <w:szCs w:val="28"/>
                <w:lang w:val="vi-VN"/>
                <w14:ligatures w14:val="none"/>
              </w:rPr>
              <w:t>2</w:t>
            </w:r>
          </w:p>
        </w:tc>
        <w:tc>
          <w:tcPr>
            <w:tcW w:w="850" w:type="pct"/>
            <w:tcBorders>
              <w:top w:val="nil"/>
              <w:left w:val="nil"/>
              <w:bottom w:val="single" w:sz="8" w:space="0" w:color="auto"/>
              <w:right w:val="single" w:sz="8" w:space="0" w:color="auto"/>
            </w:tcBorders>
            <w:shd w:val="clear" w:color="auto" w:fill="FFFFFF"/>
            <w:tcMar>
              <w:top w:w="28" w:type="dxa"/>
              <w:left w:w="108" w:type="dxa"/>
              <w:bottom w:w="28" w:type="dxa"/>
              <w:right w:w="108" w:type="dxa"/>
            </w:tcMar>
          </w:tcPr>
          <w:p w14:paraId="48102112" w14:textId="77777777" w:rsidR="00087F95" w:rsidRDefault="00087F95" w:rsidP="00192626">
            <w:pPr>
              <w:rPr>
                <w:sz w:val="28"/>
                <w:szCs w:val="28"/>
                <w14:ligatures w14:val="none"/>
              </w:rPr>
            </w:pPr>
          </w:p>
        </w:tc>
        <w:tc>
          <w:tcPr>
            <w:tcW w:w="678" w:type="pct"/>
            <w:tcBorders>
              <w:top w:val="nil"/>
              <w:left w:val="nil"/>
              <w:bottom w:val="single" w:sz="8" w:space="0" w:color="auto"/>
              <w:right w:val="single" w:sz="8" w:space="0" w:color="auto"/>
            </w:tcBorders>
            <w:shd w:val="clear" w:color="auto" w:fill="FFFFFF"/>
            <w:tcMar>
              <w:top w:w="28" w:type="dxa"/>
              <w:left w:w="108" w:type="dxa"/>
              <w:bottom w:w="28" w:type="dxa"/>
              <w:right w:w="108" w:type="dxa"/>
            </w:tcMar>
          </w:tcPr>
          <w:p w14:paraId="2DD193B8" w14:textId="77777777" w:rsidR="00087F95" w:rsidRDefault="00087F95" w:rsidP="00192626">
            <w:pPr>
              <w:rPr>
                <w:sz w:val="28"/>
                <w:szCs w:val="28"/>
                <w14:ligatures w14:val="none"/>
              </w:rPr>
            </w:pPr>
          </w:p>
        </w:tc>
        <w:tc>
          <w:tcPr>
            <w:tcW w:w="678" w:type="pct"/>
            <w:tcBorders>
              <w:top w:val="nil"/>
              <w:left w:val="nil"/>
              <w:bottom w:val="single" w:sz="8" w:space="0" w:color="auto"/>
              <w:right w:val="single" w:sz="8" w:space="0" w:color="auto"/>
            </w:tcBorders>
            <w:shd w:val="clear" w:color="auto" w:fill="FFFFFF"/>
            <w:tcMar>
              <w:top w:w="28" w:type="dxa"/>
              <w:left w:w="108" w:type="dxa"/>
              <w:bottom w:w="28" w:type="dxa"/>
              <w:right w:w="108" w:type="dxa"/>
            </w:tcMar>
          </w:tcPr>
          <w:p w14:paraId="5C1CCE10" w14:textId="77777777" w:rsidR="00087F95" w:rsidRDefault="00087F95" w:rsidP="00192626">
            <w:pPr>
              <w:rPr>
                <w:sz w:val="28"/>
                <w:szCs w:val="28"/>
                <w14:ligatures w14:val="none"/>
              </w:rPr>
            </w:pPr>
          </w:p>
        </w:tc>
        <w:tc>
          <w:tcPr>
            <w:tcW w:w="574" w:type="pct"/>
            <w:tcBorders>
              <w:top w:val="nil"/>
              <w:left w:val="nil"/>
              <w:bottom w:val="single" w:sz="8" w:space="0" w:color="auto"/>
              <w:right w:val="single" w:sz="8" w:space="0" w:color="auto"/>
            </w:tcBorders>
            <w:shd w:val="clear" w:color="auto" w:fill="FFFFFF"/>
            <w:tcMar>
              <w:top w:w="28" w:type="dxa"/>
              <w:left w:w="108" w:type="dxa"/>
              <w:bottom w:w="28" w:type="dxa"/>
              <w:right w:w="108" w:type="dxa"/>
            </w:tcMar>
          </w:tcPr>
          <w:p w14:paraId="581A1BF2" w14:textId="77777777" w:rsidR="00087F95" w:rsidRDefault="00087F95" w:rsidP="00192626">
            <w:pPr>
              <w:rPr>
                <w:sz w:val="28"/>
                <w:szCs w:val="28"/>
                <w14:ligatures w14:val="none"/>
              </w:rPr>
            </w:pPr>
          </w:p>
        </w:tc>
        <w:tc>
          <w:tcPr>
            <w:tcW w:w="864" w:type="pct"/>
            <w:tcBorders>
              <w:top w:val="nil"/>
              <w:left w:val="nil"/>
              <w:bottom w:val="single" w:sz="8" w:space="0" w:color="auto"/>
              <w:right w:val="single" w:sz="8" w:space="0" w:color="auto"/>
            </w:tcBorders>
            <w:shd w:val="clear" w:color="auto" w:fill="FFFFFF"/>
            <w:tcMar>
              <w:top w:w="28" w:type="dxa"/>
              <w:left w:w="108" w:type="dxa"/>
              <w:bottom w:w="28" w:type="dxa"/>
              <w:right w:w="108" w:type="dxa"/>
            </w:tcMar>
          </w:tcPr>
          <w:p w14:paraId="7CAEEE79" w14:textId="77777777" w:rsidR="00087F95" w:rsidRDefault="00087F95" w:rsidP="00192626">
            <w:pPr>
              <w:rPr>
                <w:sz w:val="28"/>
                <w:szCs w:val="28"/>
                <w14:ligatures w14:val="none"/>
              </w:rPr>
            </w:pPr>
          </w:p>
        </w:tc>
        <w:tc>
          <w:tcPr>
            <w:tcW w:w="782" w:type="pct"/>
            <w:tcBorders>
              <w:top w:val="nil"/>
              <w:left w:val="nil"/>
              <w:bottom w:val="single" w:sz="8" w:space="0" w:color="auto"/>
              <w:right w:val="single" w:sz="8" w:space="0" w:color="auto"/>
            </w:tcBorders>
            <w:shd w:val="clear" w:color="auto" w:fill="FFFFFF"/>
            <w:tcMar>
              <w:top w:w="28" w:type="dxa"/>
              <w:left w:w="108" w:type="dxa"/>
              <w:bottom w:w="28" w:type="dxa"/>
              <w:right w:w="108" w:type="dxa"/>
            </w:tcMar>
          </w:tcPr>
          <w:p w14:paraId="5DFF96CF" w14:textId="77777777" w:rsidR="00087F95" w:rsidRDefault="00087F95" w:rsidP="00192626">
            <w:pPr>
              <w:rPr>
                <w:sz w:val="28"/>
                <w:szCs w:val="28"/>
                <w14:ligatures w14:val="none"/>
              </w:rPr>
            </w:pPr>
          </w:p>
        </w:tc>
      </w:tr>
      <w:tr w:rsidR="00087F95" w14:paraId="32AF7DF0" w14:textId="77777777" w:rsidTr="00192626">
        <w:trPr>
          <w:tblCellSpacing w:w="0" w:type="dxa"/>
        </w:trPr>
        <w:tc>
          <w:tcPr>
            <w:tcW w:w="576" w:type="pct"/>
            <w:tcBorders>
              <w:top w:val="nil"/>
              <w:left w:val="single" w:sz="8" w:space="0" w:color="auto"/>
              <w:bottom w:val="single" w:sz="8" w:space="0" w:color="auto"/>
              <w:right w:val="single" w:sz="8" w:space="0" w:color="auto"/>
            </w:tcBorders>
            <w:shd w:val="clear" w:color="auto" w:fill="FFFFFF"/>
            <w:tcMar>
              <w:top w:w="28" w:type="dxa"/>
              <w:left w:w="108" w:type="dxa"/>
              <w:bottom w:w="28" w:type="dxa"/>
              <w:right w:w="108" w:type="dxa"/>
            </w:tcMar>
          </w:tcPr>
          <w:p w14:paraId="697FB7E7" w14:textId="77777777" w:rsidR="00087F95" w:rsidRDefault="006F3EFE" w:rsidP="00192626">
            <w:pPr>
              <w:jc w:val="center"/>
              <w:rPr>
                <w:sz w:val="28"/>
                <w:szCs w:val="28"/>
                <w14:ligatures w14:val="none"/>
              </w:rPr>
            </w:pPr>
            <w:r>
              <w:rPr>
                <w:sz w:val="28"/>
                <w:szCs w:val="28"/>
                <w:lang w:val="vi-VN"/>
                <w14:ligatures w14:val="none"/>
              </w:rPr>
              <w:t>...</w:t>
            </w:r>
          </w:p>
        </w:tc>
        <w:tc>
          <w:tcPr>
            <w:tcW w:w="850" w:type="pct"/>
            <w:tcBorders>
              <w:top w:val="nil"/>
              <w:left w:val="nil"/>
              <w:bottom w:val="single" w:sz="8" w:space="0" w:color="auto"/>
              <w:right w:val="single" w:sz="8" w:space="0" w:color="auto"/>
            </w:tcBorders>
            <w:shd w:val="clear" w:color="auto" w:fill="FFFFFF"/>
            <w:tcMar>
              <w:top w:w="28" w:type="dxa"/>
              <w:left w:w="108" w:type="dxa"/>
              <w:bottom w:w="28" w:type="dxa"/>
              <w:right w:w="108" w:type="dxa"/>
            </w:tcMar>
          </w:tcPr>
          <w:p w14:paraId="63BF02A4" w14:textId="77777777" w:rsidR="00087F95" w:rsidRDefault="00087F95" w:rsidP="00192626">
            <w:pPr>
              <w:rPr>
                <w:sz w:val="28"/>
                <w:szCs w:val="28"/>
                <w14:ligatures w14:val="none"/>
              </w:rPr>
            </w:pPr>
          </w:p>
        </w:tc>
        <w:tc>
          <w:tcPr>
            <w:tcW w:w="678" w:type="pct"/>
            <w:tcBorders>
              <w:top w:val="nil"/>
              <w:left w:val="nil"/>
              <w:bottom w:val="single" w:sz="8" w:space="0" w:color="auto"/>
              <w:right w:val="single" w:sz="8" w:space="0" w:color="auto"/>
            </w:tcBorders>
            <w:shd w:val="clear" w:color="auto" w:fill="FFFFFF"/>
            <w:tcMar>
              <w:top w:w="28" w:type="dxa"/>
              <w:left w:w="108" w:type="dxa"/>
              <w:bottom w:w="28" w:type="dxa"/>
              <w:right w:w="108" w:type="dxa"/>
            </w:tcMar>
          </w:tcPr>
          <w:p w14:paraId="31D532BC" w14:textId="77777777" w:rsidR="00087F95" w:rsidRDefault="00087F95" w:rsidP="00192626">
            <w:pPr>
              <w:rPr>
                <w:sz w:val="28"/>
                <w:szCs w:val="28"/>
                <w14:ligatures w14:val="none"/>
              </w:rPr>
            </w:pPr>
          </w:p>
        </w:tc>
        <w:tc>
          <w:tcPr>
            <w:tcW w:w="678" w:type="pct"/>
            <w:tcBorders>
              <w:top w:val="nil"/>
              <w:left w:val="nil"/>
              <w:bottom w:val="single" w:sz="8" w:space="0" w:color="auto"/>
              <w:right w:val="single" w:sz="8" w:space="0" w:color="auto"/>
            </w:tcBorders>
            <w:shd w:val="clear" w:color="auto" w:fill="FFFFFF"/>
            <w:tcMar>
              <w:top w:w="28" w:type="dxa"/>
              <w:left w:w="108" w:type="dxa"/>
              <w:bottom w:w="28" w:type="dxa"/>
              <w:right w:w="108" w:type="dxa"/>
            </w:tcMar>
          </w:tcPr>
          <w:p w14:paraId="5B081203" w14:textId="77777777" w:rsidR="00087F95" w:rsidRDefault="00087F95" w:rsidP="00192626">
            <w:pPr>
              <w:rPr>
                <w:sz w:val="28"/>
                <w:szCs w:val="28"/>
                <w14:ligatures w14:val="none"/>
              </w:rPr>
            </w:pPr>
          </w:p>
        </w:tc>
        <w:tc>
          <w:tcPr>
            <w:tcW w:w="574" w:type="pct"/>
            <w:tcBorders>
              <w:top w:val="nil"/>
              <w:left w:val="nil"/>
              <w:bottom w:val="single" w:sz="8" w:space="0" w:color="auto"/>
              <w:right w:val="single" w:sz="8" w:space="0" w:color="auto"/>
            </w:tcBorders>
            <w:shd w:val="clear" w:color="auto" w:fill="FFFFFF"/>
            <w:tcMar>
              <w:top w:w="28" w:type="dxa"/>
              <w:left w:w="108" w:type="dxa"/>
              <w:bottom w:w="28" w:type="dxa"/>
              <w:right w:w="108" w:type="dxa"/>
            </w:tcMar>
          </w:tcPr>
          <w:p w14:paraId="5FA7F460" w14:textId="77777777" w:rsidR="00087F95" w:rsidRDefault="00087F95" w:rsidP="00192626">
            <w:pPr>
              <w:rPr>
                <w:sz w:val="28"/>
                <w:szCs w:val="28"/>
                <w14:ligatures w14:val="none"/>
              </w:rPr>
            </w:pPr>
          </w:p>
        </w:tc>
        <w:tc>
          <w:tcPr>
            <w:tcW w:w="864" w:type="pct"/>
            <w:tcBorders>
              <w:top w:val="nil"/>
              <w:left w:val="nil"/>
              <w:bottom w:val="single" w:sz="8" w:space="0" w:color="auto"/>
              <w:right w:val="single" w:sz="8" w:space="0" w:color="auto"/>
            </w:tcBorders>
            <w:shd w:val="clear" w:color="auto" w:fill="FFFFFF"/>
            <w:tcMar>
              <w:top w:w="28" w:type="dxa"/>
              <w:left w:w="108" w:type="dxa"/>
              <w:bottom w:w="28" w:type="dxa"/>
              <w:right w:w="108" w:type="dxa"/>
            </w:tcMar>
          </w:tcPr>
          <w:p w14:paraId="4956E74F" w14:textId="77777777" w:rsidR="00087F95" w:rsidRDefault="00087F95" w:rsidP="00192626">
            <w:pPr>
              <w:rPr>
                <w:sz w:val="28"/>
                <w:szCs w:val="28"/>
                <w14:ligatures w14:val="none"/>
              </w:rPr>
            </w:pPr>
          </w:p>
        </w:tc>
        <w:tc>
          <w:tcPr>
            <w:tcW w:w="782" w:type="pct"/>
            <w:tcBorders>
              <w:top w:val="nil"/>
              <w:left w:val="nil"/>
              <w:bottom w:val="single" w:sz="8" w:space="0" w:color="auto"/>
              <w:right w:val="single" w:sz="8" w:space="0" w:color="auto"/>
            </w:tcBorders>
            <w:shd w:val="clear" w:color="auto" w:fill="FFFFFF"/>
            <w:tcMar>
              <w:top w:w="28" w:type="dxa"/>
              <w:left w:w="108" w:type="dxa"/>
              <w:bottom w:w="28" w:type="dxa"/>
              <w:right w:w="108" w:type="dxa"/>
            </w:tcMar>
          </w:tcPr>
          <w:p w14:paraId="25F492C6" w14:textId="77777777" w:rsidR="00087F95" w:rsidRDefault="00087F95" w:rsidP="00192626">
            <w:pPr>
              <w:rPr>
                <w:sz w:val="28"/>
                <w:szCs w:val="28"/>
                <w14:ligatures w14:val="none"/>
              </w:rPr>
            </w:pPr>
          </w:p>
        </w:tc>
      </w:tr>
      <w:tr w:rsidR="00087F95" w14:paraId="1FE1C370" w14:textId="77777777" w:rsidTr="00192626">
        <w:trPr>
          <w:tblCellSpacing w:w="0" w:type="dxa"/>
        </w:trPr>
        <w:tc>
          <w:tcPr>
            <w:tcW w:w="576" w:type="pct"/>
            <w:tcBorders>
              <w:top w:val="nil"/>
              <w:left w:val="single" w:sz="8" w:space="0" w:color="auto"/>
              <w:bottom w:val="single" w:sz="8" w:space="0" w:color="auto"/>
              <w:right w:val="single" w:sz="8" w:space="0" w:color="auto"/>
            </w:tcBorders>
            <w:shd w:val="clear" w:color="auto" w:fill="FFFFFF"/>
            <w:tcMar>
              <w:top w:w="28" w:type="dxa"/>
              <w:left w:w="108" w:type="dxa"/>
              <w:bottom w:w="28" w:type="dxa"/>
              <w:right w:w="108" w:type="dxa"/>
            </w:tcMar>
          </w:tcPr>
          <w:p w14:paraId="117F2905" w14:textId="77777777" w:rsidR="00087F95" w:rsidRDefault="00087F95" w:rsidP="00192626">
            <w:pPr>
              <w:rPr>
                <w:sz w:val="28"/>
                <w:szCs w:val="28"/>
                <w14:ligatures w14:val="none"/>
              </w:rPr>
            </w:pPr>
          </w:p>
        </w:tc>
        <w:tc>
          <w:tcPr>
            <w:tcW w:w="850" w:type="pct"/>
            <w:tcBorders>
              <w:top w:val="nil"/>
              <w:left w:val="nil"/>
              <w:bottom w:val="single" w:sz="8" w:space="0" w:color="auto"/>
              <w:right w:val="single" w:sz="8" w:space="0" w:color="auto"/>
            </w:tcBorders>
            <w:shd w:val="clear" w:color="auto" w:fill="FFFFFF"/>
            <w:tcMar>
              <w:top w:w="28" w:type="dxa"/>
              <w:left w:w="108" w:type="dxa"/>
              <w:bottom w:w="28" w:type="dxa"/>
              <w:right w:w="108" w:type="dxa"/>
            </w:tcMar>
          </w:tcPr>
          <w:p w14:paraId="56556D92" w14:textId="77777777" w:rsidR="00087F95" w:rsidRDefault="00087F95" w:rsidP="00192626">
            <w:pPr>
              <w:rPr>
                <w:sz w:val="28"/>
                <w:szCs w:val="28"/>
                <w14:ligatures w14:val="none"/>
              </w:rPr>
            </w:pPr>
          </w:p>
        </w:tc>
        <w:tc>
          <w:tcPr>
            <w:tcW w:w="678" w:type="pct"/>
            <w:tcBorders>
              <w:top w:val="nil"/>
              <w:left w:val="nil"/>
              <w:bottom w:val="single" w:sz="8" w:space="0" w:color="auto"/>
              <w:right w:val="single" w:sz="8" w:space="0" w:color="auto"/>
            </w:tcBorders>
            <w:shd w:val="clear" w:color="auto" w:fill="FFFFFF"/>
            <w:tcMar>
              <w:top w:w="28" w:type="dxa"/>
              <w:left w:w="108" w:type="dxa"/>
              <w:bottom w:w="28" w:type="dxa"/>
              <w:right w:w="108" w:type="dxa"/>
            </w:tcMar>
          </w:tcPr>
          <w:p w14:paraId="26596231" w14:textId="77777777" w:rsidR="00087F95" w:rsidRDefault="00087F95" w:rsidP="00192626">
            <w:pPr>
              <w:rPr>
                <w:sz w:val="28"/>
                <w:szCs w:val="28"/>
                <w14:ligatures w14:val="none"/>
              </w:rPr>
            </w:pPr>
          </w:p>
        </w:tc>
        <w:tc>
          <w:tcPr>
            <w:tcW w:w="678" w:type="pct"/>
            <w:tcBorders>
              <w:top w:val="nil"/>
              <w:left w:val="nil"/>
              <w:bottom w:val="single" w:sz="8" w:space="0" w:color="auto"/>
              <w:right w:val="single" w:sz="8" w:space="0" w:color="auto"/>
            </w:tcBorders>
            <w:shd w:val="clear" w:color="auto" w:fill="FFFFFF"/>
            <w:tcMar>
              <w:top w:w="28" w:type="dxa"/>
              <w:left w:w="108" w:type="dxa"/>
              <w:bottom w:w="28" w:type="dxa"/>
              <w:right w:w="108" w:type="dxa"/>
            </w:tcMar>
          </w:tcPr>
          <w:p w14:paraId="4E18B7B5" w14:textId="77777777" w:rsidR="00087F95" w:rsidRDefault="00087F95" w:rsidP="00192626">
            <w:pPr>
              <w:rPr>
                <w:sz w:val="28"/>
                <w:szCs w:val="28"/>
                <w14:ligatures w14:val="none"/>
              </w:rPr>
            </w:pPr>
          </w:p>
        </w:tc>
        <w:tc>
          <w:tcPr>
            <w:tcW w:w="574" w:type="pct"/>
            <w:tcBorders>
              <w:top w:val="nil"/>
              <w:left w:val="nil"/>
              <w:bottom w:val="single" w:sz="8" w:space="0" w:color="auto"/>
              <w:right w:val="single" w:sz="8" w:space="0" w:color="auto"/>
            </w:tcBorders>
            <w:shd w:val="clear" w:color="auto" w:fill="FFFFFF"/>
            <w:tcMar>
              <w:top w:w="28" w:type="dxa"/>
              <w:left w:w="108" w:type="dxa"/>
              <w:bottom w:w="28" w:type="dxa"/>
              <w:right w:w="108" w:type="dxa"/>
            </w:tcMar>
          </w:tcPr>
          <w:p w14:paraId="254C86A7" w14:textId="77777777" w:rsidR="00087F95" w:rsidRDefault="00087F95" w:rsidP="00192626">
            <w:pPr>
              <w:rPr>
                <w:sz w:val="28"/>
                <w:szCs w:val="28"/>
                <w14:ligatures w14:val="none"/>
              </w:rPr>
            </w:pPr>
          </w:p>
        </w:tc>
        <w:tc>
          <w:tcPr>
            <w:tcW w:w="864" w:type="pct"/>
            <w:tcBorders>
              <w:top w:val="nil"/>
              <w:left w:val="nil"/>
              <w:bottom w:val="single" w:sz="8" w:space="0" w:color="auto"/>
              <w:right w:val="single" w:sz="8" w:space="0" w:color="auto"/>
            </w:tcBorders>
            <w:shd w:val="clear" w:color="auto" w:fill="FFFFFF"/>
            <w:tcMar>
              <w:top w:w="28" w:type="dxa"/>
              <w:left w:w="108" w:type="dxa"/>
              <w:bottom w:w="28" w:type="dxa"/>
              <w:right w:w="108" w:type="dxa"/>
            </w:tcMar>
          </w:tcPr>
          <w:p w14:paraId="03D67DBA" w14:textId="77777777" w:rsidR="00087F95" w:rsidRDefault="00087F95" w:rsidP="00192626">
            <w:pPr>
              <w:rPr>
                <w:sz w:val="28"/>
                <w:szCs w:val="28"/>
                <w14:ligatures w14:val="none"/>
              </w:rPr>
            </w:pPr>
          </w:p>
        </w:tc>
        <w:tc>
          <w:tcPr>
            <w:tcW w:w="782" w:type="pct"/>
            <w:tcBorders>
              <w:top w:val="nil"/>
              <w:left w:val="nil"/>
              <w:bottom w:val="single" w:sz="8" w:space="0" w:color="auto"/>
              <w:right w:val="single" w:sz="8" w:space="0" w:color="auto"/>
            </w:tcBorders>
            <w:shd w:val="clear" w:color="auto" w:fill="FFFFFF"/>
            <w:tcMar>
              <w:top w:w="28" w:type="dxa"/>
              <w:left w:w="108" w:type="dxa"/>
              <w:bottom w:w="28" w:type="dxa"/>
              <w:right w:w="108" w:type="dxa"/>
            </w:tcMar>
          </w:tcPr>
          <w:p w14:paraId="56A1FFDE" w14:textId="77777777" w:rsidR="00087F95" w:rsidRDefault="00087F95" w:rsidP="00192626">
            <w:pPr>
              <w:rPr>
                <w:sz w:val="28"/>
                <w:szCs w:val="28"/>
                <w14:ligatures w14:val="none"/>
              </w:rPr>
            </w:pPr>
          </w:p>
        </w:tc>
      </w:tr>
    </w:tbl>
    <w:p w14:paraId="331366B8" w14:textId="77777777" w:rsidR="00087F95" w:rsidRDefault="00087F95">
      <w:pPr>
        <w:rPr>
          <w:vanish/>
          <w:sz w:val="28"/>
          <w:szCs w:val="28"/>
          <w14:ligatures w14:val="none"/>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724"/>
        <w:gridCol w:w="4631"/>
      </w:tblGrid>
      <w:tr w:rsidR="00087F95" w14:paraId="4EF27058" w14:textId="77777777" w:rsidTr="006A1CBD">
        <w:trPr>
          <w:tblCellSpacing w:w="0" w:type="dxa"/>
        </w:trPr>
        <w:tc>
          <w:tcPr>
            <w:tcW w:w="2500" w:type="pct"/>
            <w:shd w:val="clear" w:color="auto" w:fill="FFFFFF"/>
            <w:tcMar>
              <w:top w:w="0" w:type="dxa"/>
              <w:left w:w="108" w:type="dxa"/>
              <w:bottom w:w="0" w:type="dxa"/>
              <w:right w:w="108" w:type="dxa"/>
            </w:tcMar>
          </w:tcPr>
          <w:p w14:paraId="0A58822E" w14:textId="77777777" w:rsidR="00087F95" w:rsidRDefault="00087F95">
            <w:pPr>
              <w:rPr>
                <w:sz w:val="28"/>
                <w:szCs w:val="28"/>
                <w14:ligatures w14:val="none"/>
              </w:rPr>
            </w:pPr>
          </w:p>
        </w:tc>
        <w:tc>
          <w:tcPr>
            <w:tcW w:w="2450" w:type="pct"/>
            <w:shd w:val="clear" w:color="auto" w:fill="FFFFFF"/>
            <w:tcMar>
              <w:top w:w="0" w:type="dxa"/>
              <w:left w:w="108" w:type="dxa"/>
              <w:bottom w:w="0" w:type="dxa"/>
              <w:right w:w="108" w:type="dxa"/>
            </w:tcMar>
          </w:tcPr>
          <w:p w14:paraId="17386F1E" w14:textId="77777777" w:rsidR="00192626" w:rsidRDefault="00192626" w:rsidP="00192626">
            <w:pPr>
              <w:pStyle w:val="NormalWeb"/>
              <w:spacing w:before="0" w:beforeAutospacing="0" w:after="0" w:afterAutospacing="0"/>
              <w:jc w:val="center"/>
              <w:rPr>
                <w:i/>
                <w:iCs/>
                <w:sz w:val="30"/>
                <w:szCs w:val="28"/>
                <w:lang w:val="vi-VN"/>
              </w:rPr>
            </w:pPr>
          </w:p>
          <w:p w14:paraId="42991514" w14:textId="4B8A6458" w:rsidR="00D34DC5" w:rsidRPr="002B0A1B" w:rsidRDefault="006F3EFE" w:rsidP="00192626">
            <w:pPr>
              <w:pStyle w:val="NormalWeb"/>
              <w:spacing w:before="0" w:beforeAutospacing="0" w:after="0" w:afterAutospacing="0"/>
              <w:jc w:val="center"/>
              <w:rPr>
                <w:sz w:val="28"/>
                <w:szCs w:val="28"/>
              </w:rPr>
            </w:pPr>
            <w:r w:rsidRPr="002B0A1B">
              <w:rPr>
                <w:i/>
                <w:iCs/>
                <w:sz w:val="28"/>
                <w:szCs w:val="28"/>
                <w:lang w:val="vi-VN"/>
              </w:rPr>
              <w:t>……., ngày ….. tháng ….năm ……</w:t>
            </w:r>
            <w:r w:rsidRPr="002B0A1B">
              <w:rPr>
                <w:sz w:val="28"/>
                <w:szCs w:val="28"/>
                <w:lang w:val="vi-VN"/>
              </w:rPr>
              <w:br/>
            </w:r>
            <w:r w:rsidR="00D34DC5" w:rsidRPr="002B0A1B">
              <w:rPr>
                <w:b/>
                <w:bCs/>
                <w:sz w:val="28"/>
                <w:szCs w:val="28"/>
              </w:rPr>
              <w:t>ĐẠI DIỆN ĐOÀN</w:t>
            </w:r>
            <w:r w:rsidR="00D34DC5" w:rsidRPr="002B0A1B">
              <w:rPr>
                <w:rStyle w:val="FootnoteReference"/>
                <w:b/>
                <w:bCs/>
                <w:sz w:val="28"/>
                <w:szCs w:val="28"/>
              </w:rPr>
              <w:footnoteReference w:id="150"/>
            </w:r>
          </w:p>
          <w:p w14:paraId="0086D051" w14:textId="05CA6B33" w:rsidR="00087F95" w:rsidRDefault="00D34DC5" w:rsidP="00192626">
            <w:pPr>
              <w:jc w:val="center"/>
              <w:rPr>
                <w:sz w:val="28"/>
                <w:szCs w:val="28"/>
                <w:lang w:val="vi-VN"/>
                <w14:ligatures w14:val="none"/>
              </w:rPr>
            </w:pPr>
            <w:r w:rsidRPr="002B0A1B">
              <w:rPr>
                <w:i/>
                <w:iCs/>
                <w:sz w:val="28"/>
                <w:szCs w:val="28"/>
              </w:rPr>
              <w:t>(</w:t>
            </w:r>
            <w:proofErr w:type="spellStart"/>
            <w:r w:rsidRPr="002B0A1B">
              <w:rPr>
                <w:i/>
                <w:iCs/>
                <w:sz w:val="28"/>
                <w:szCs w:val="28"/>
              </w:rPr>
              <w:t>Ký</w:t>
            </w:r>
            <w:proofErr w:type="spellEnd"/>
            <w:r w:rsidRPr="002B0A1B">
              <w:rPr>
                <w:i/>
                <w:iCs/>
                <w:sz w:val="28"/>
                <w:szCs w:val="28"/>
              </w:rPr>
              <w:t xml:space="preserve">, </w:t>
            </w:r>
            <w:proofErr w:type="spellStart"/>
            <w:r w:rsidRPr="002B0A1B">
              <w:rPr>
                <w:i/>
                <w:iCs/>
                <w:sz w:val="28"/>
                <w:szCs w:val="28"/>
              </w:rPr>
              <w:t>ghi</w:t>
            </w:r>
            <w:proofErr w:type="spellEnd"/>
            <w:r w:rsidRPr="002B0A1B">
              <w:rPr>
                <w:i/>
                <w:iCs/>
                <w:sz w:val="28"/>
                <w:szCs w:val="28"/>
              </w:rPr>
              <w:t xml:space="preserve"> </w:t>
            </w:r>
            <w:proofErr w:type="spellStart"/>
            <w:r w:rsidRPr="002B0A1B">
              <w:rPr>
                <w:i/>
                <w:iCs/>
                <w:sz w:val="28"/>
                <w:szCs w:val="28"/>
              </w:rPr>
              <w:t>rõ</w:t>
            </w:r>
            <w:proofErr w:type="spellEnd"/>
            <w:r w:rsidRPr="002B0A1B">
              <w:rPr>
                <w:i/>
                <w:iCs/>
                <w:sz w:val="28"/>
                <w:szCs w:val="28"/>
              </w:rPr>
              <w:t xml:space="preserve"> </w:t>
            </w:r>
            <w:proofErr w:type="spellStart"/>
            <w:r w:rsidRPr="002B0A1B">
              <w:rPr>
                <w:i/>
                <w:iCs/>
                <w:sz w:val="28"/>
                <w:szCs w:val="28"/>
              </w:rPr>
              <w:t>họ</w:t>
            </w:r>
            <w:proofErr w:type="spellEnd"/>
            <w:r w:rsidRPr="002B0A1B">
              <w:rPr>
                <w:i/>
                <w:iCs/>
                <w:sz w:val="28"/>
                <w:szCs w:val="28"/>
              </w:rPr>
              <w:t xml:space="preserve"> </w:t>
            </w:r>
            <w:proofErr w:type="spellStart"/>
            <w:r w:rsidRPr="002B0A1B">
              <w:rPr>
                <w:i/>
                <w:iCs/>
                <w:sz w:val="28"/>
                <w:szCs w:val="28"/>
              </w:rPr>
              <w:t>tên</w:t>
            </w:r>
            <w:proofErr w:type="spellEnd"/>
            <w:r w:rsidRPr="002B0A1B">
              <w:rPr>
                <w:i/>
                <w:iCs/>
                <w:sz w:val="28"/>
                <w:szCs w:val="28"/>
              </w:rPr>
              <w:t>)</w:t>
            </w:r>
          </w:p>
        </w:tc>
      </w:tr>
    </w:tbl>
    <w:p w14:paraId="0C3613C5" w14:textId="530A277B" w:rsidR="00192626" w:rsidRDefault="00192626" w:rsidP="006A1CBD">
      <w:pPr>
        <w:jc w:val="center"/>
        <w:rPr>
          <w:rFonts w:eastAsia="Calibri"/>
          <w:b/>
          <w:bCs/>
          <w:iCs/>
          <w:sz w:val="26"/>
          <w:szCs w:val="26"/>
          <w:lang w:val="vi-VN"/>
        </w:rPr>
      </w:pPr>
    </w:p>
    <w:p w14:paraId="479983EF" w14:textId="77777777" w:rsidR="00192626" w:rsidRDefault="00192626">
      <w:pPr>
        <w:rPr>
          <w:rFonts w:eastAsia="Calibri"/>
          <w:b/>
          <w:bCs/>
          <w:iCs/>
          <w:sz w:val="26"/>
          <w:szCs w:val="26"/>
          <w:lang w:val="vi-VN"/>
        </w:rPr>
      </w:pPr>
      <w:r>
        <w:rPr>
          <w:rFonts w:eastAsia="Calibri"/>
          <w:b/>
          <w:bCs/>
          <w:iCs/>
          <w:sz w:val="26"/>
          <w:szCs w:val="26"/>
          <w:lang w:val="vi-VN"/>
        </w:rPr>
        <w:br w:type="page"/>
      </w:r>
    </w:p>
    <w:p w14:paraId="77F06EFF" w14:textId="77777777" w:rsidR="00192626" w:rsidRDefault="00192626" w:rsidP="006A1CBD">
      <w:pPr>
        <w:tabs>
          <w:tab w:val="center" w:pos="4677"/>
        </w:tabs>
        <w:rPr>
          <w:rFonts w:eastAsia="Calibri"/>
          <w:sz w:val="26"/>
          <w:szCs w:val="26"/>
          <w:lang w:val="vi-VN"/>
        </w:rPr>
        <w:sectPr w:rsidR="00192626">
          <w:footnotePr>
            <w:numRestart w:val="eachSect"/>
          </w:footnotePr>
          <w:type w:val="continuous"/>
          <w:pgSz w:w="11907" w:h="16840"/>
          <w:pgMar w:top="1134" w:right="1134" w:bottom="1134" w:left="1418" w:header="720" w:footer="720" w:gutter="0"/>
          <w:cols w:space="720"/>
          <w:docGrid w:linePitch="381"/>
        </w:sectPr>
      </w:pPr>
    </w:p>
    <w:p w14:paraId="0711EDAB" w14:textId="0CBC41E0" w:rsidR="00693A20" w:rsidRPr="00192626" w:rsidRDefault="006F3EFE" w:rsidP="00192626">
      <w:pPr>
        <w:pStyle w:val="Heading1"/>
        <w:spacing w:before="0"/>
        <w:jc w:val="center"/>
        <w:rPr>
          <w:rFonts w:ascii="Times New Roman" w:hAnsi="Times New Roman" w:cs="Times New Roman"/>
          <w:b/>
          <w:bCs/>
          <w:color w:val="auto"/>
          <w:sz w:val="28"/>
          <w:szCs w:val="28"/>
          <w:lang w:val="vi-VN"/>
        </w:rPr>
      </w:pPr>
      <w:r w:rsidRPr="00192626">
        <w:rPr>
          <w:rFonts w:ascii="Times New Roman" w:hAnsi="Times New Roman" w:cs="Times New Roman"/>
          <w:b/>
          <w:bCs/>
          <w:color w:val="auto"/>
          <w:sz w:val="28"/>
          <w:szCs w:val="28"/>
          <w:lang w:val="vi-VN"/>
        </w:rPr>
        <w:lastRenderedPageBreak/>
        <w:t>Phụ lục V</w:t>
      </w:r>
    </w:p>
    <w:p w14:paraId="0D4466E0" w14:textId="0FD55B08" w:rsidR="00693A20" w:rsidRPr="00192626" w:rsidRDefault="00693A20" w:rsidP="00192626">
      <w:pPr>
        <w:pStyle w:val="Heading1"/>
        <w:spacing w:before="0"/>
        <w:jc w:val="center"/>
        <w:rPr>
          <w:rFonts w:ascii="Times New Roman" w:hAnsi="Times New Roman" w:cs="Times New Roman"/>
          <w:b/>
          <w:bCs/>
          <w:color w:val="auto"/>
          <w:sz w:val="28"/>
          <w:szCs w:val="28"/>
          <w:lang w:val="vi-VN"/>
        </w:rPr>
      </w:pPr>
      <w:r w:rsidRPr="00192626">
        <w:rPr>
          <w:rFonts w:ascii="Times New Roman" w:hAnsi="Times New Roman" w:cs="Times New Roman"/>
          <w:b/>
          <w:bCs/>
          <w:color w:val="000000" w:themeColor="text1"/>
          <w:sz w:val="28"/>
          <w:szCs w:val="28"/>
          <w:shd w:val="clear" w:color="auto" w:fill="FFFFFF"/>
          <w:lang w:val="sv-SE"/>
        </w:rPr>
        <w:t>HƯỚNG DẪN</w:t>
      </w:r>
      <w:r w:rsidRPr="00192626">
        <w:rPr>
          <w:rFonts w:ascii="Times New Roman" w:hAnsi="Times New Roman" w:cs="Times New Roman"/>
          <w:b/>
          <w:bCs/>
          <w:color w:val="000000" w:themeColor="text1"/>
          <w:sz w:val="28"/>
          <w:szCs w:val="28"/>
          <w:shd w:val="clear" w:color="auto" w:fill="FFFFFF"/>
          <w:lang w:val="vi-VN"/>
        </w:rPr>
        <w:t xml:space="preserve"> </w:t>
      </w:r>
      <w:r w:rsidRPr="00192626">
        <w:rPr>
          <w:rFonts w:ascii="Times New Roman" w:hAnsi="Times New Roman" w:cs="Times New Roman"/>
          <w:b/>
          <w:bCs/>
          <w:color w:val="000000" w:themeColor="text1"/>
          <w:sz w:val="28"/>
          <w:szCs w:val="28"/>
          <w:shd w:val="clear" w:color="auto" w:fill="FFFFFF"/>
          <w:lang w:val="sv-SE"/>
        </w:rPr>
        <w:t>XẾP</w:t>
      </w:r>
      <w:r w:rsidRPr="00192626">
        <w:rPr>
          <w:rFonts w:ascii="Times New Roman" w:hAnsi="Times New Roman" w:cs="Times New Roman"/>
          <w:b/>
          <w:bCs/>
          <w:color w:val="000000" w:themeColor="text1"/>
          <w:sz w:val="28"/>
          <w:szCs w:val="28"/>
          <w:shd w:val="clear" w:color="auto" w:fill="FFFFFF"/>
          <w:lang w:val="vi-VN"/>
        </w:rPr>
        <w:t xml:space="preserve"> CẤP CHUYÊN MÔN KỸ THUẬT</w:t>
      </w:r>
    </w:p>
    <w:p w14:paraId="7EEBC3EB" w14:textId="77777777" w:rsidR="00893124" w:rsidRDefault="006F3EFE" w:rsidP="00893124">
      <w:pPr>
        <w:jc w:val="center"/>
        <w:rPr>
          <w:i/>
          <w:iCs/>
          <w:kern w:val="2"/>
          <w:sz w:val="28"/>
          <w:szCs w:val="26"/>
          <w:lang w:val="vi-VN"/>
        </w:rPr>
      </w:pPr>
      <w:r w:rsidRPr="00192626">
        <w:rPr>
          <w:i/>
          <w:iCs/>
          <w:sz w:val="28"/>
          <w:szCs w:val="28"/>
          <w:lang w:val="vi-VN"/>
        </w:rPr>
        <w:t>(</w:t>
      </w:r>
      <w:r w:rsidR="00893124" w:rsidRPr="00925CBE">
        <w:rPr>
          <w:i/>
          <w:iCs/>
          <w:kern w:val="2"/>
          <w:sz w:val="28"/>
          <w:szCs w:val="26"/>
          <w:lang w:val="vi-VN"/>
        </w:rPr>
        <w:t>Kèm theo Nghị định số</w:t>
      </w:r>
      <w:r w:rsidR="00893124">
        <w:rPr>
          <w:i/>
          <w:iCs/>
          <w:kern w:val="2"/>
          <w:sz w:val="28"/>
          <w:szCs w:val="26"/>
        </w:rPr>
        <w:t xml:space="preserve"> 96</w:t>
      </w:r>
      <w:r w:rsidR="00893124" w:rsidRPr="00925CBE">
        <w:rPr>
          <w:i/>
          <w:iCs/>
          <w:kern w:val="2"/>
          <w:sz w:val="28"/>
          <w:szCs w:val="26"/>
          <w:lang w:val="vi-VN"/>
        </w:rPr>
        <w:t xml:space="preserve">/2023/NĐ-CP </w:t>
      </w:r>
    </w:p>
    <w:p w14:paraId="7B9153D3" w14:textId="35C7FD7E" w:rsidR="00087F95" w:rsidRPr="00192626" w:rsidRDefault="00893124" w:rsidP="00893124">
      <w:pPr>
        <w:jc w:val="center"/>
        <w:rPr>
          <w:i/>
          <w:iCs/>
          <w:sz w:val="28"/>
          <w:szCs w:val="28"/>
          <w:lang w:val="vi-VN"/>
        </w:rPr>
      </w:pPr>
      <w:r w:rsidRPr="00925CBE">
        <w:rPr>
          <w:i/>
          <w:iCs/>
          <w:kern w:val="2"/>
          <w:sz w:val="28"/>
          <w:szCs w:val="26"/>
          <w:lang w:val="vi-VN"/>
        </w:rPr>
        <w:t>ngày</w:t>
      </w:r>
      <w:r>
        <w:rPr>
          <w:i/>
          <w:iCs/>
          <w:kern w:val="2"/>
          <w:sz w:val="28"/>
          <w:szCs w:val="26"/>
        </w:rPr>
        <w:t xml:space="preserve"> 30 </w:t>
      </w:r>
      <w:r w:rsidRPr="00925CBE">
        <w:rPr>
          <w:i/>
          <w:iCs/>
          <w:kern w:val="2"/>
          <w:sz w:val="28"/>
          <w:szCs w:val="26"/>
          <w:lang w:val="vi-VN"/>
        </w:rPr>
        <w:t>tháng</w:t>
      </w:r>
      <w:r>
        <w:rPr>
          <w:i/>
          <w:iCs/>
          <w:kern w:val="2"/>
          <w:sz w:val="28"/>
          <w:szCs w:val="26"/>
        </w:rPr>
        <w:t xml:space="preserve"> 12 </w:t>
      </w:r>
      <w:r w:rsidRPr="00925CBE">
        <w:rPr>
          <w:i/>
          <w:iCs/>
          <w:kern w:val="2"/>
          <w:sz w:val="28"/>
          <w:szCs w:val="26"/>
          <w:lang w:val="vi-VN"/>
        </w:rPr>
        <w:t>năm 2023 của Chính phủ</w:t>
      </w:r>
      <w:r w:rsidR="006F3EFE" w:rsidRPr="00192626">
        <w:rPr>
          <w:i/>
          <w:iCs/>
          <w:sz w:val="28"/>
          <w:szCs w:val="28"/>
          <w:lang w:val="vi-VN"/>
        </w:rPr>
        <w:t>)</w:t>
      </w:r>
    </w:p>
    <w:p w14:paraId="0D6CC38A" w14:textId="12D93837" w:rsidR="00192626" w:rsidRPr="00192626" w:rsidRDefault="00192626" w:rsidP="00192626">
      <w:pPr>
        <w:jc w:val="center"/>
        <w:rPr>
          <w:i/>
          <w:iCs/>
          <w:sz w:val="28"/>
          <w:szCs w:val="28"/>
          <w:vertAlign w:val="superscript"/>
        </w:rPr>
      </w:pPr>
      <w:r w:rsidRPr="00192626">
        <w:rPr>
          <w:i/>
          <w:iCs/>
          <w:sz w:val="28"/>
          <w:szCs w:val="28"/>
          <w:vertAlign w:val="superscript"/>
        </w:rPr>
        <w:t>_____________</w:t>
      </w:r>
    </w:p>
    <w:p w14:paraId="333FB576" w14:textId="391B02B0" w:rsidR="00693A20" w:rsidRPr="00693A20" w:rsidRDefault="00693A20" w:rsidP="00693A20">
      <w:pPr>
        <w:rPr>
          <w:b/>
          <w:bCs/>
          <w:color w:val="000000" w:themeColor="text1"/>
          <w:szCs w:val="28"/>
          <w:shd w:val="clear" w:color="auto" w:fill="FFFFFF"/>
          <w:lang w:val="vi-VN"/>
        </w:rPr>
      </w:pPr>
    </w:p>
    <w:p w14:paraId="2E214909" w14:textId="77777777" w:rsidR="00693A20" w:rsidRPr="00912D91" w:rsidRDefault="00693A20" w:rsidP="002B0A1B">
      <w:pPr>
        <w:ind w:firstLine="567"/>
        <w:rPr>
          <w:b/>
          <w:bCs/>
          <w:sz w:val="28"/>
          <w:szCs w:val="28"/>
          <w:lang w:val="nb-NO"/>
        </w:rPr>
      </w:pPr>
      <w:r w:rsidRPr="00E40461">
        <w:rPr>
          <w:b/>
          <w:bCs/>
          <w:color w:val="000000" w:themeColor="text1"/>
          <w:sz w:val="28"/>
          <w:szCs w:val="28"/>
          <w:shd w:val="clear" w:color="auto" w:fill="FFFFFF"/>
          <w:lang w:val="vi-VN"/>
        </w:rPr>
        <w:t xml:space="preserve">A. </w:t>
      </w:r>
      <w:r w:rsidRPr="00912D91">
        <w:rPr>
          <w:b/>
          <w:bCs/>
          <w:color w:val="000000" w:themeColor="text1"/>
          <w:sz w:val="28"/>
          <w:szCs w:val="28"/>
          <w:shd w:val="clear" w:color="auto" w:fill="FFFFFF"/>
          <w:lang w:val="vi-VN"/>
        </w:rPr>
        <w:t>BẢNG</w:t>
      </w:r>
      <w:r w:rsidRPr="00E40461">
        <w:rPr>
          <w:b/>
          <w:bCs/>
          <w:color w:val="000000" w:themeColor="text1"/>
          <w:sz w:val="28"/>
          <w:szCs w:val="28"/>
          <w:shd w:val="clear" w:color="auto" w:fill="FFFFFF"/>
          <w:lang w:val="vi-VN"/>
        </w:rPr>
        <w:t xml:space="preserve"> TIÊU CHÍ VÀ NỘI DUNG ĐÁNH GIÁ</w:t>
      </w:r>
    </w:p>
    <w:p w14:paraId="4DFB9797" w14:textId="77777777" w:rsidR="00693A20" w:rsidRPr="00192626" w:rsidRDefault="00693A20" w:rsidP="00693A20">
      <w:pPr>
        <w:rPr>
          <w:sz w:val="14"/>
          <w:szCs w:val="28"/>
          <w:lang w:val="vi-VN"/>
        </w:rPr>
      </w:pPr>
    </w:p>
    <w:tbl>
      <w:tblPr>
        <w:tblStyle w:val="TableGrid"/>
        <w:tblW w:w="9634" w:type="dxa"/>
        <w:tblInd w:w="-147" w:type="dxa"/>
        <w:tblLook w:val="04A0" w:firstRow="1" w:lastRow="0" w:firstColumn="1" w:lastColumn="0" w:noHBand="0" w:noVBand="1"/>
      </w:tblPr>
      <w:tblGrid>
        <w:gridCol w:w="746"/>
        <w:gridCol w:w="7046"/>
        <w:gridCol w:w="1842"/>
      </w:tblGrid>
      <w:tr w:rsidR="00693A20" w:rsidRPr="00DA513D" w14:paraId="06BBC36B" w14:textId="77777777" w:rsidTr="008B771F">
        <w:trPr>
          <w:trHeight w:val="613"/>
        </w:trPr>
        <w:tc>
          <w:tcPr>
            <w:tcW w:w="746" w:type="dxa"/>
            <w:vAlign w:val="center"/>
          </w:tcPr>
          <w:p w14:paraId="47F353F9" w14:textId="77777777" w:rsidR="00693A20" w:rsidRPr="002B0A1B" w:rsidRDefault="00693A20" w:rsidP="006F3EFE">
            <w:pPr>
              <w:jc w:val="center"/>
              <w:rPr>
                <w:sz w:val="28"/>
                <w:szCs w:val="28"/>
                <w:lang w:val="vi-VN"/>
              </w:rPr>
            </w:pPr>
            <w:r w:rsidRPr="002B0A1B">
              <w:rPr>
                <w:b/>
                <w:bCs/>
                <w:sz w:val="28"/>
                <w:szCs w:val="28"/>
                <w:lang w:val="vi-VN"/>
              </w:rPr>
              <w:t>STT</w:t>
            </w:r>
          </w:p>
        </w:tc>
        <w:tc>
          <w:tcPr>
            <w:tcW w:w="7046" w:type="dxa"/>
            <w:vAlign w:val="center"/>
          </w:tcPr>
          <w:p w14:paraId="5CE9424F" w14:textId="77777777" w:rsidR="00693A20" w:rsidRPr="002B0A1B" w:rsidRDefault="00693A20" w:rsidP="006F3EFE">
            <w:pPr>
              <w:jc w:val="center"/>
              <w:rPr>
                <w:sz w:val="28"/>
                <w:szCs w:val="28"/>
                <w:lang w:val="vi-VN"/>
              </w:rPr>
            </w:pPr>
            <w:r w:rsidRPr="002B0A1B">
              <w:rPr>
                <w:b/>
                <w:bCs/>
                <w:sz w:val="28"/>
                <w:szCs w:val="28"/>
                <w:lang w:val="vi-VN"/>
              </w:rPr>
              <w:t>NHÓM TIÊU CHÍ VÀ NỘI DUNG ĐÁNH GIÁ</w:t>
            </w:r>
          </w:p>
        </w:tc>
        <w:tc>
          <w:tcPr>
            <w:tcW w:w="1842" w:type="dxa"/>
            <w:vAlign w:val="center"/>
          </w:tcPr>
          <w:p w14:paraId="7BA1BC25" w14:textId="77777777" w:rsidR="00693A20" w:rsidRPr="002B0A1B" w:rsidRDefault="00693A20" w:rsidP="006F3EFE">
            <w:pPr>
              <w:jc w:val="center"/>
              <w:rPr>
                <w:sz w:val="28"/>
                <w:szCs w:val="28"/>
                <w:lang w:val="vi-VN"/>
              </w:rPr>
            </w:pPr>
            <w:r w:rsidRPr="002B0A1B">
              <w:rPr>
                <w:b/>
                <w:bCs/>
                <w:sz w:val="28"/>
                <w:szCs w:val="28"/>
                <w:lang w:val="vi-VN"/>
              </w:rPr>
              <w:t>ĐIỂM</w:t>
            </w:r>
          </w:p>
        </w:tc>
      </w:tr>
      <w:tr w:rsidR="00693A20" w:rsidRPr="00DA513D" w14:paraId="783BE9FA" w14:textId="77777777" w:rsidTr="008B771F">
        <w:tc>
          <w:tcPr>
            <w:tcW w:w="746" w:type="dxa"/>
          </w:tcPr>
          <w:p w14:paraId="6C44899B" w14:textId="77777777" w:rsidR="00693A20" w:rsidRPr="002B0A1B" w:rsidRDefault="00693A20" w:rsidP="006F3EFE">
            <w:pPr>
              <w:jc w:val="center"/>
              <w:rPr>
                <w:b/>
                <w:bCs/>
                <w:sz w:val="28"/>
                <w:szCs w:val="28"/>
                <w:lang w:val="vi-VN"/>
              </w:rPr>
            </w:pPr>
            <w:r w:rsidRPr="002B0A1B">
              <w:rPr>
                <w:b/>
                <w:bCs/>
                <w:sz w:val="28"/>
                <w:szCs w:val="28"/>
                <w:lang w:val="vi-VN"/>
              </w:rPr>
              <w:t>I</w:t>
            </w:r>
          </w:p>
        </w:tc>
        <w:tc>
          <w:tcPr>
            <w:tcW w:w="7046" w:type="dxa"/>
          </w:tcPr>
          <w:p w14:paraId="1C5FDFD2" w14:textId="77777777" w:rsidR="00693A20" w:rsidRPr="002B0A1B" w:rsidRDefault="00693A20" w:rsidP="006F3EFE">
            <w:pPr>
              <w:rPr>
                <w:sz w:val="28"/>
                <w:szCs w:val="28"/>
                <w:lang w:val="vi-VN"/>
              </w:rPr>
            </w:pPr>
            <w:bookmarkStart w:id="26" w:name="_Hlk154682767"/>
            <w:r w:rsidRPr="002B0A1B">
              <w:rPr>
                <w:b/>
                <w:bCs/>
                <w:sz w:val="28"/>
                <w:szCs w:val="28"/>
                <w:lang w:val="vi-VN"/>
              </w:rPr>
              <w:t>NĂNG LỰC CUNG CẤP DỊCH VỤ KHÁM BỆNH, CHỮA BỆNH VÀ PHẠM VI HOẠT ĐỘNG CHUYÊN MÔN</w:t>
            </w:r>
            <w:bookmarkEnd w:id="26"/>
          </w:p>
        </w:tc>
        <w:tc>
          <w:tcPr>
            <w:tcW w:w="1842" w:type="dxa"/>
          </w:tcPr>
          <w:p w14:paraId="251A2CF8" w14:textId="77777777" w:rsidR="00693A20" w:rsidRPr="002B0A1B" w:rsidRDefault="00693A20" w:rsidP="006F3EFE">
            <w:pPr>
              <w:jc w:val="center"/>
              <w:rPr>
                <w:sz w:val="28"/>
                <w:szCs w:val="28"/>
                <w:lang w:val="vi-VN"/>
              </w:rPr>
            </w:pPr>
            <w:r w:rsidRPr="002B0A1B">
              <w:rPr>
                <w:sz w:val="28"/>
                <w:szCs w:val="28"/>
                <w:lang w:val="vi-VN"/>
              </w:rPr>
              <w:t>6</w:t>
            </w:r>
            <w:r w:rsidRPr="002B0A1B">
              <w:rPr>
                <w:sz w:val="28"/>
                <w:szCs w:val="28"/>
              </w:rPr>
              <w:t>5</w:t>
            </w:r>
            <w:r w:rsidRPr="002B0A1B">
              <w:rPr>
                <w:sz w:val="28"/>
                <w:szCs w:val="28"/>
                <w:lang w:val="vi-VN"/>
              </w:rPr>
              <w:t xml:space="preserve"> điểm</w:t>
            </w:r>
          </w:p>
        </w:tc>
      </w:tr>
      <w:tr w:rsidR="00693A20" w:rsidRPr="00DA513D" w14:paraId="068F25F6" w14:textId="77777777" w:rsidTr="008B771F">
        <w:tc>
          <w:tcPr>
            <w:tcW w:w="746" w:type="dxa"/>
            <w:vAlign w:val="center"/>
          </w:tcPr>
          <w:p w14:paraId="2D8C0B64" w14:textId="77777777" w:rsidR="00693A20" w:rsidRPr="002B0A1B" w:rsidRDefault="00693A20" w:rsidP="006F3EFE">
            <w:pPr>
              <w:jc w:val="center"/>
              <w:rPr>
                <w:bCs/>
                <w:sz w:val="28"/>
                <w:szCs w:val="28"/>
              </w:rPr>
            </w:pPr>
            <w:bookmarkStart w:id="27" w:name="_Hlk154688632"/>
            <w:r w:rsidRPr="002B0A1B">
              <w:rPr>
                <w:bCs/>
                <w:sz w:val="28"/>
                <w:szCs w:val="28"/>
              </w:rPr>
              <w:t>1</w:t>
            </w:r>
          </w:p>
        </w:tc>
        <w:tc>
          <w:tcPr>
            <w:tcW w:w="7046" w:type="dxa"/>
            <w:vAlign w:val="center"/>
          </w:tcPr>
          <w:p w14:paraId="709DC0A2" w14:textId="77777777" w:rsidR="00693A20" w:rsidRPr="002B0A1B" w:rsidRDefault="00693A20" w:rsidP="006F3EFE">
            <w:pPr>
              <w:rPr>
                <w:bCs/>
                <w:sz w:val="28"/>
                <w:szCs w:val="28"/>
                <w:lang w:val="vi-VN"/>
              </w:rPr>
            </w:pPr>
            <w:proofErr w:type="spellStart"/>
            <w:r w:rsidRPr="002B0A1B">
              <w:rPr>
                <w:bCs/>
                <w:sz w:val="28"/>
                <w:szCs w:val="28"/>
              </w:rPr>
              <w:t>Năng</w:t>
            </w:r>
            <w:proofErr w:type="spellEnd"/>
            <w:r w:rsidRPr="002B0A1B">
              <w:rPr>
                <w:bCs/>
                <w:sz w:val="28"/>
                <w:szCs w:val="28"/>
              </w:rPr>
              <w:t xml:space="preserve"> </w:t>
            </w:r>
            <w:proofErr w:type="spellStart"/>
            <w:r w:rsidRPr="002B0A1B">
              <w:rPr>
                <w:bCs/>
                <w:sz w:val="28"/>
                <w:szCs w:val="28"/>
              </w:rPr>
              <w:t>lực</w:t>
            </w:r>
            <w:proofErr w:type="spellEnd"/>
            <w:r w:rsidRPr="002B0A1B">
              <w:rPr>
                <w:bCs/>
                <w:sz w:val="28"/>
                <w:szCs w:val="28"/>
              </w:rPr>
              <w:t xml:space="preserve"> </w:t>
            </w:r>
            <w:proofErr w:type="spellStart"/>
            <w:r w:rsidRPr="002B0A1B">
              <w:rPr>
                <w:bCs/>
                <w:sz w:val="28"/>
                <w:szCs w:val="28"/>
              </w:rPr>
              <w:t>thực</w:t>
            </w:r>
            <w:proofErr w:type="spellEnd"/>
            <w:r w:rsidRPr="002B0A1B">
              <w:rPr>
                <w:bCs/>
                <w:sz w:val="28"/>
                <w:szCs w:val="28"/>
              </w:rPr>
              <w:t xml:space="preserve"> </w:t>
            </w:r>
            <w:proofErr w:type="spellStart"/>
            <w:r w:rsidRPr="002B0A1B">
              <w:rPr>
                <w:bCs/>
                <w:sz w:val="28"/>
                <w:szCs w:val="28"/>
              </w:rPr>
              <w:t>hiện</w:t>
            </w:r>
            <w:proofErr w:type="spellEnd"/>
            <w:r w:rsidRPr="002B0A1B">
              <w:rPr>
                <w:bCs/>
                <w:sz w:val="28"/>
                <w:szCs w:val="28"/>
              </w:rPr>
              <w:t xml:space="preserve"> </w:t>
            </w:r>
            <w:proofErr w:type="spellStart"/>
            <w:r w:rsidRPr="002B0A1B">
              <w:rPr>
                <w:bCs/>
                <w:sz w:val="28"/>
                <w:szCs w:val="28"/>
              </w:rPr>
              <w:t>kỹ</w:t>
            </w:r>
            <w:proofErr w:type="spellEnd"/>
            <w:r w:rsidRPr="002B0A1B">
              <w:rPr>
                <w:bCs/>
                <w:sz w:val="28"/>
                <w:szCs w:val="28"/>
              </w:rPr>
              <w:t xml:space="preserve"> </w:t>
            </w:r>
            <w:proofErr w:type="spellStart"/>
            <w:r w:rsidRPr="002B0A1B">
              <w:rPr>
                <w:bCs/>
                <w:sz w:val="28"/>
                <w:szCs w:val="28"/>
              </w:rPr>
              <w:t>thuật</w:t>
            </w:r>
            <w:proofErr w:type="spellEnd"/>
          </w:p>
        </w:tc>
        <w:tc>
          <w:tcPr>
            <w:tcW w:w="1842" w:type="dxa"/>
          </w:tcPr>
          <w:p w14:paraId="6EF407BA" w14:textId="77777777" w:rsidR="00693A20" w:rsidRPr="002B0A1B" w:rsidRDefault="00693A20" w:rsidP="006F3EFE">
            <w:pPr>
              <w:jc w:val="center"/>
              <w:rPr>
                <w:sz w:val="28"/>
                <w:szCs w:val="28"/>
              </w:rPr>
            </w:pPr>
            <w:proofErr w:type="spellStart"/>
            <w:r w:rsidRPr="002B0A1B">
              <w:rPr>
                <w:sz w:val="28"/>
                <w:szCs w:val="28"/>
              </w:rPr>
              <w:t>Tối</w:t>
            </w:r>
            <w:proofErr w:type="spellEnd"/>
            <w:r w:rsidRPr="002B0A1B">
              <w:rPr>
                <w:sz w:val="28"/>
                <w:szCs w:val="28"/>
              </w:rPr>
              <w:t xml:space="preserve"> </w:t>
            </w:r>
            <w:proofErr w:type="spellStart"/>
            <w:r w:rsidRPr="002B0A1B">
              <w:rPr>
                <w:sz w:val="28"/>
                <w:szCs w:val="28"/>
              </w:rPr>
              <w:t>đa</w:t>
            </w:r>
            <w:proofErr w:type="spellEnd"/>
            <w:r w:rsidRPr="002B0A1B">
              <w:rPr>
                <w:sz w:val="28"/>
                <w:szCs w:val="28"/>
              </w:rPr>
              <w:t xml:space="preserve"> </w:t>
            </w:r>
          </w:p>
          <w:p w14:paraId="22D95499" w14:textId="77777777" w:rsidR="00693A20" w:rsidRPr="002B0A1B" w:rsidRDefault="00693A20" w:rsidP="006F3EFE">
            <w:pPr>
              <w:jc w:val="center"/>
              <w:rPr>
                <w:sz w:val="28"/>
                <w:szCs w:val="28"/>
              </w:rPr>
            </w:pPr>
            <w:r w:rsidRPr="002B0A1B">
              <w:rPr>
                <w:sz w:val="28"/>
                <w:szCs w:val="28"/>
              </w:rPr>
              <w:t xml:space="preserve">35 </w:t>
            </w:r>
            <w:proofErr w:type="spellStart"/>
            <w:r w:rsidRPr="002B0A1B">
              <w:rPr>
                <w:sz w:val="28"/>
                <w:szCs w:val="28"/>
              </w:rPr>
              <w:t>điểm</w:t>
            </w:r>
            <w:proofErr w:type="spellEnd"/>
          </w:p>
        </w:tc>
      </w:tr>
      <w:bookmarkEnd w:id="27"/>
      <w:tr w:rsidR="00693A20" w:rsidRPr="00DA513D" w14:paraId="7404B15E" w14:textId="77777777" w:rsidTr="008B771F">
        <w:tc>
          <w:tcPr>
            <w:tcW w:w="746" w:type="dxa"/>
          </w:tcPr>
          <w:p w14:paraId="3CB00092" w14:textId="77777777" w:rsidR="00693A20" w:rsidRPr="002B0A1B" w:rsidRDefault="00693A20" w:rsidP="006F3EFE">
            <w:pPr>
              <w:jc w:val="center"/>
              <w:rPr>
                <w:iCs/>
                <w:sz w:val="28"/>
                <w:szCs w:val="28"/>
              </w:rPr>
            </w:pPr>
            <w:r w:rsidRPr="002B0A1B">
              <w:rPr>
                <w:iCs/>
                <w:sz w:val="28"/>
                <w:szCs w:val="28"/>
              </w:rPr>
              <w:t>1.1</w:t>
            </w:r>
          </w:p>
        </w:tc>
        <w:tc>
          <w:tcPr>
            <w:tcW w:w="7046" w:type="dxa"/>
          </w:tcPr>
          <w:p w14:paraId="4712AF57" w14:textId="77777777" w:rsidR="00693A20" w:rsidRPr="002B0A1B" w:rsidRDefault="00693A20" w:rsidP="006F3EFE">
            <w:pPr>
              <w:rPr>
                <w:iCs/>
                <w:sz w:val="28"/>
                <w:szCs w:val="28"/>
              </w:rPr>
            </w:pPr>
            <w:proofErr w:type="spellStart"/>
            <w:r w:rsidRPr="002B0A1B">
              <w:rPr>
                <w:iCs/>
                <w:sz w:val="28"/>
                <w:szCs w:val="28"/>
              </w:rPr>
              <w:t>Năng</w:t>
            </w:r>
            <w:proofErr w:type="spellEnd"/>
            <w:r w:rsidRPr="002B0A1B">
              <w:rPr>
                <w:iCs/>
                <w:sz w:val="28"/>
                <w:szCs w:val="28"/>
              </w:rPr>
              <w:t xml:space="preserve"> </w:t>
            </w:r>
            <w:proofErr w:type="spellStart"/>
            <w:r w:rsidRPr="002B0A1B">
              <w:rPr>
                <w:iCs/>
                <w:sz w:val="28"/>
                <w:szCs w:val="28"/>
              </w:rPr>
              <w:t>lực</w:t>
            </w:r>
            <w:proofErr w:type="spellEnd"/>
            <w:r w:rsidRPr="002B0A1B">
              <w:rPr>
                <w:iCs/>
                <w:sz w:val="28"/>
                <w:szCs w:val="28"/>
              </w:rPr>
              <w:t xml:space="preserve"> </w:t>
            </w:r>
            <w:proofErr w:type="spellStart"/>
            <w:r w:rsidRPr="002B0A1B">
              <w:rPr>
                <w:iCs/>
                <w:sz w:val="28"/>
                <w:szCs w:val="28"/>
              </w:rPr>
              <w:t>thực</w:t>
            </w:r>
            <w:proofErr w:type="spellEnd"/>
            <w:r w:rsidRPr="002B0A1B">
              <w:rPr>
                <w:iCs/>
                <w:sz w:val="28"/>
                <w:szCs w:val="28"/>
              </w:rPr>
              <w:t xml:space="preserve"> </w:t>
            </w:r>
            <w:proofErr w:type="spellStart"/>
            <w:r w:rsidRPr="002B0A1B">
              <w:rPr>
                <w:iCs/>
                <w:sz w:val="28"/>
                <w:szCs w:val="28"/>
              </w:rPr>
              <w:t>hiện</w:t>
            </w:r>
            <w:proofErr w:type="spellEnd"/>
            <w:r w:rsidRPr="002B0A1B">
              <w:rPr>
                <w:iCs/>
                <w:sz w:val="28"/>
                <w:szCs w:val="28"/>
              </w:rPr>
              <w:t xml:space="preserve"> </w:t>
            </w:r>
            <w:proofErr w:type="spellStart"/>
            <w:r w:rsidRPr="002B0A1B">
              <w:rPr>
                <w:iCs/>
                <w:sz w:val="28"/>
                <w:szCs w:val="28"/>
              </w:rPr>
              <w:t>kỹ</w:t>
            </w:r>
            <w:proofErr w:type="spellEnd"/>
            <w:r w:rsidRPr="002B0A1B">
              <w:rPr>
                <w:iCs/>
                <w:sz w:val="28"/>
                <w:szCs w:val="28"/>
              </w:rPr>
              <w:t xml:space="preserve"> </w:t>
            </w:r>
            <w:proofErr w:type="spellStart"/>
            <w:r w:rsidRPr="002B0A1B">
              <w:rPr>
                <w:iCs/>
                <w:sz w:val="28"/>
                <w:szCs w:val="28"/>
              </w:rPr>
              <w:t>thuật</w:t>
            </w:r>
            <w:proofErr w:type="spellEnd"/>
            <w:r w:rsidRPr="002B0A1B">
              <w:rPr>
                <w:iCs/>
                <w:sz w:val="28"/>
                <w:szCs w:val="28"/>
              </w:rPr>
              <w:t xml:space="preserve"> </w:t>
            </w:r>
            <w:proofErr w:type="spellStart"/>
            <w:r w:rsidRPr="002B0A1B">
              <w:rPr>
                <w:iCs/>
                <w:sz w:val="28"/>
                <w:szCs w:val="28"/>
              </w:rPr>
              <w:t>loại</w:t>
            </w:r>
            <w:proofErr w:type="spellEnd"/>
            <w:r w:rsidRPr="002B0A1B">
              <w:rPr>
                <w:iCs/>
                <w:sz w:val="28"/>
                <w:szCs w:val="28"/>
              </w:rPr>
              <w:t xml:space="preserve"> </w:t>
            </w:r>
            <w:proofErr w:type="spellStart"/>
            <w:r w:rsidRPr="002B0A1B">
              <w:rPr>
                <w:iCs/>
                <w:sz w:val="28"/>
                <w:szCs w:val="28"/>
              </w:rPr>
              <w:t>đặc</w:t>
            </w:r>
            <w:proofErr w:type="spellEnd"/>
            <w:r w:rsidRPr="002B0A1B">
              <w:rPr>
                <w:iCs/>
                <w:sz w:val="28"/>
                <w:szCs w:val="28"/>
              </w:rPr>
              <w:t xml:space="preserve"> </w:t>
            </w:r>
            <w:proofErr w:type="spellStart"/>
            <w:r w:rsidRPr="002B0A1B">
              <w:rPr>
                <w:iCs/>
                <w:sz w:val="28"/>
                <w:szCs w:val="28"/>
              </w:rPr>
              <w:t>biệt</w:t>
            </w:r>
            <w:proofErr w:type="spellEnd"/>
          </w:p>
        </w:tc>
        <w:tc>
          <w:tcPr>
            <w:tcW w:w="1842" w:type="dxa"/>
          </w:tcPr>
          <w:p w14:paraId="32DD6F54" w14:textId="77777777" w:rsidR="00693A20" w:rsidRPr="002B0A1B" w:rsidRDefault="00693A20" w:rsidP="006F3EFE">
            <w:pPr>
              <w:jc w:val="center"/>
              <w:rPr>
                <w:sz w:val="28"/>
                <w:szCs w:val="28"/>
              </w:rPr>
            </w:pPr>
          </w:p>
        </w:tc>
      </w:tr>
      <w:tr w:rsidR="00693A20" w:rsidRPr="00DA513D" w14:paraId="09773416" w14:textId="77777777" w:rsidTr="008B771F">
        <w:tc>
          <w:tcPr>
            <w:tcW w:w="746" w:type="dxa"/>
          </w:tcPr>
          <w:p w14:paraId="73156AC4" w14:textId="2879876F" w:rsidR="00693A20" w:rsidRPr="002B0A1B" w:rsidRDefault="00693A20" w:rsidP="006F3EFE">
            <w:pPr>
              <w:jc w:val="center"/>
              <w:rPr>
                <w:sz w:val="28"/>
                <w:szCs w:val="28"/>
              </w:rPr>
            </w:pPr>
            <w:r w:rsidRPr="002B0A1B">
              <w:rPr>
                <w:sz w:val="28"/>
                <w:szCs w:val="28"/>
              </w:rPr>
              <w:t>a</w:t>
            </w:r>
          </w:p>
        </w:tc>
        <w:tc>
          <w:tcPr>
            <w:tcW w:w="7046" w:type="dxa"/>
            <w:vAlign w:val="center"/>
          </w:tcPr>
          <w:p w14:paraId="17ADD8B7" w14:textId="77777777" w:rsidR="00693A20" w:rsidRPr="002B0A1B" w:rsidRDefault="00693A20" w:rsidP="006F3EFE">
            <w:pPr>
              <w:rPr>
                <w:sz w:val="28"/>
                <w:szCs w:val="28"/>
              </w:rPr>
            </w:pPr>
            <w:r w:rsidRPr="002B0A1B">
              <w:rPr>
                <w:sz w:val="28"/>
                <w:szCs w:val="28"/>
                <w:lang w:val="vi-VN"/>
              </w:rPr>
              <w:t xml:space="preserve">Tỷ lệ các kỹ thuật loại đặc biệt bệnh viện được phê duyệt đạt từ 80% </w:t>
            </w:r>
            <w:proofErr w:type="spellStart"/>
            <w:r w:rsidRPr="002B0A1B">
              <w:rPr>
                <w:sz w:val="28"/>
                <w:szCs w:val="28"/>
              </w:rPr>
              <w:t>trở</w:t>
            </w:r>
            <w:proofErr w:type="spellEnd"/>
            <w:r w:rsidRPr="002B0A1B">
              <w:rPr>
                <w:sz w:val="28"/>
                <w:szCs w:val="28"/>
              </w:rPr>
              <w:t xml:space="preserve"> </w:t>
            </w:r>
            <w:proofErr w:type="spellStart"/>
            <w:r w:rsidRPr="002B0A1B">
              <w:rPr>
                <w:sz w:val="28"/>
                <w:szCs w:val="28"/>
              </w:rPr>
              <w:t>lên</w:t>
            </w:r>
            <w:proofErr w:type="spellEnd"/>
          </w:p>
        </w:tc>
        <w:tc>
          <w:tcPr>
            <w:tcW w:w="1842" w:type="dxa"/>
          </w:tcPr>
          <w:p w14:paraId="035FB389" w14:textId="77777777" w:rsidR="00693A20" w:rsidRPr="002B0A1B" w:rsidRDefault="00693A20" w:rsidP="006F3EFE">
            <w:pPr>
              <w:jc w:val="center"/>
              <w:rPr>
                <w:sz w:val="28"/>
                <w:szCs w:val="28"/>
              </w:rPr>
            </w:pPr>
            <w:r w:rsidRPr="002B0A1B">
              <w:rPr>
                <w:sz w:val="28"/>
                <w:szCs w:val="28"/>
              </w:rPr>
              <w:t xml:space="preserve">10 </w:t>
            </w:r>
            <w:proofErr w:type="spellStart"/>
            <w:r w:rsidRPr="002B0A1B">
              <w:rPr>
                <w:sz w:val="28"/>
                <w:szCs w:val="28"/>
              </w:rPr>
              <w:t>điểm</w:t>
            </w:r>
            <w:proofErr w:type="spellEnd"/>
          </w:p>
        </w:tc>
      </w:tr>
      <w:tr w:rsidR="00693A20" w:rsidRPr="00DA513D" w14:paraId="40F9BC64" w14:textId="77777777" w:rsidTr="008B771F">
        <w:tc>
          <w:tcPr>
            <w:tcW w:w="746" w:type="dxa"/>
          </w:tcPr>
          <w:p w14:paraId="3D15F500" w14:textId="594D7840" w:rsidR="00693A20" w:rsidRPr="002B0A1B" w:rsidRDefault="00693A20" w:rsidP="006F3EFE">
            <w:pPr>
              <w:jc w:val="center"/>
              <w:rPr>
                <w:sz w:val="28"/>
                <w:szCs w:val="28"/>
              </w:rPr>
            </w:pPr>
            <w:r w:rsidRPr="002B0A1B">
              <w:rPr>
                <w:sz w:val="28"/>
                <w:szCs w:val="28"/>
              </w:rPr>
              <w:t>b</w:t>
            </w:r>
          </w:p>
        </w:tc>
        <w:tc>
          <w:tcPr>
            <w:tcW w:w="7046" w:type="dxa"/>
            <w:vAlign w:val="center"/>
          </w:tcPr>
          <w:p w14:paraId="0E64E602" w14:textId="77777777" w:rsidR="00693A20" w:rsidRPr="002B0A1B" w:rsidRDefault="00693A20" w:rsidP="006F3EFE">
            <w:pPr>
              <w:rPr>
                <w:sz w:val="28"/>
                <w:szCs w:val="28"/>
                <w:lang w:val="vi-VN"/>
              </w:rPr>
            </w:pPr>
            <w:r w:rsidRPr="002B0A1B">
              <w:rPr>
                <w:sz w:val="28"/>
                <w:szCs w:val="28"/>
                <w:lang w:val="vi-VN"/>
              </w:rPr>
              <w:t xml:space="preserve">Tỷ lệ các kỹ thuật loại đặc biệt bệnh viện được phê duyệt đạt từ 60% đến </w:t>
            </w:r>
            <w:proofErr w:type="spellStart"/>
            <w:r w:rsidRPr="002B0A1B">
              <w:rPr>
                <w:sz w:val="28"/>
                <w:szCs w:val="28"/>
              </w:rPr>
              <w:t>dưới</w:t>
            </w:r>
            <w:proofErr w:type="spellEnd"/>
            <w:r w:rsidRPr="002B0A1B">
              <w:rPr>
                <w:sz w:val="28"/>
                <w:szCs w:val="28"/>
                <w:lang w:val="vi-VN"/>
              </w:rPr>
              <w:t xml:space="preserve"> 80%</w:t>
            </w:r>
          </w:p>
        </w:tc>
        <w:tc>
          <w:tcPr>
            <w:tcW w:w="1842" w:type="dxa"/>
          </w:tcPr>
          <w:p w14:paraId="4FD88882" w14:textId="77777777" w:rsidR="00693A20" w:rsidRPr="002B0A1B" w:rsidRDefault="00693A20" w:rsidP="006F3EFE">
            <w:pPr>
              <w:jc w:val="center"/>
              <w:rPr>
                <w:sz w:val="28"/>
                <w:szCs w:val="28"/>
              </w:rPr>
            </w:pPr>
            <w:r w:rsidRPr="002B0A1B">
              <w:rPr>
                <w:sz w:val="28"/>
                <w:szCs w:val="28"/>
              </w:rPr>
              <w:t xml:space="preserve">8 </w:t>
            </w:r>
            <w:proofErr w:type="spellStart"/>
            <w:r w:rsidRPr="002B0A1B">
              <w:rPr>
                <w:sz w:val="28"/>
                <w:szCs w:val="28"/>
              </w:rPr>
              <w:t>điểm</w:t>
            </w:r>
            <w:proofErr w:type="spellEnd"/>
          </w:p>
        </w:tc>
      </w:tr>
      <w:tr w:rsidR="00693A20" w:rsidRPr="00DA513D" w14:paraId="2E41EE42" w14:textId="77777777" w:rsidTr="008B771F">
        <w:tc>
          <w:tcPr>
            <w:tcW w:w="746" w:type="dxa"/>
          </w:tcPr>
          <w:p w14:paraId="47BD2803" w14:textId="0C0B21AB" w:rsidR="00693A20" w:rsidRPr="002B0A1B" w:rsidRDefault="00693A20" w:rsidP="006F3EFE">
            <w:pPr>
              <w:jc w:val="center"/>
              <w:rPr>
                <w:sz w:val="28"/>
                <w:szCs w:val="28"/>
              </w:rPr>
            </w:pPr>
            <w:r w:rsidRPr="002B0A1B">
              <w:rPr>
                <w:sz w:val="28"/>
                <w:szCs w:val="28"/>
              </w:rPr>
              <w:t>c</w:t>
            </w:r>
          </w:p>
        </w:tc>
        <w:tc>
          <w:tcPr>
            <w:tcW w:w="7046" w:type="dxa"/>
            <w:vAlign w:val="center"/>
          </w:tcPr>
          <w:p w14:paraId="3EB4D335" w14:textId="77777777" w:rsidR="00693A20" w:rsidRPr="002B0A1B" w:rsidRDefault="00693A20" w:rsidP="006F3EFE">
            <w:pPr>
              <w:rPr>
                <w:sz w:val="28"/>
                <w:szCs w:val="28"/>
                <w:lang w:val="vi-VN"/>
              </w:rPr>
            </w:pPr>
            <w:r w:rsidRPr="002B0A1B">
              <w:rPr>
                <w:sz w:val="28"/>
                <w:szCs w:val="28"/>
                <w:lang w:val="vi-VN"/>
              </w:rPr>
              <w:t xml:space="preserve">Tỷ lệ các kỹ thuật loại đặc biệt bệnh viện được phê duyệt đạt từ 40% đến </w:t>
            </w:r>
            <w:proofErr w:type="spellStart"/>
            <w:r w:rsidRPr="002B0A1B">
              <w:rPr>
                <w:sz w:val="28"/>
                <w:szCs w:val="28"/>
              </w:rPr>
              <w:t>dưới</w:t>
            </w:r>
            <w:proofErr w:type="spellEnd"/>
            <w:r w:rsidRPr="002B0A1B">
              <w:rPr>
                <w:sz w:val="28"/>
                <w:szCs w:val="28"/>
                <w:lang w:val="vi-VN"/>
              </w:rPr>
              <w:t xml:space="preserve"> 60%</w:t>
            </w:r>
          </w:p>
        </w:tc>
        <w:tc>
          <w:tcPr>
            <w:tcW w:w="1842" w:type="dxa"/>
          </w:tcPr>
          <w:p w14:paraId="3A17631C" w14:textId="77777777" w:rsidR="00693A20" w:rsidRPr="002B0A1B" w:rsidRDefault="00693A20" w:rsidP="006F3EFE">
            <w:pPr>
              <w:jc w:val="center"/>
              <w:rPr>
                <w:sz w:val="28"/>
                <w:szCs w:val="28"/>
              </w:rPr>
            </w:pPr>
            <w:r w:rsidRPr="002B0A1B">
              <w:rPr>
                <w:sz w:val="28"/>
                <w:szCs w:val="28"/>
              </w:rPr>
              <w:t xml:space="preserve">6 </w:t>
            </w:r>
            <w:proofErr w:type="spellStart"/>
            <w:r w:rsidRPr="002B0A1B">
              <w:rPr>
                <w:sz w:val="28"/>
                <w:szCs w:val="28"/>
              </w:rPr>
              <w:t>điểm</w:t>
            </w:r>
            <w:proofErr w:type="spellEnd"/>
          </w:p>
        </w:tc>
      </w:tr>
      <w:tr w:rsidR="00693A20" w:rsidRPr="00DA513D" w14:paraId="7145EFEF" w14:textId="77777777" w:rsidTr="008B771F">
        <w:tc>
          <w:tcPr>
            <w:tcW w:w="746" w:type="dxa"/>
          </w:tcPr>
          <w:p w14:paraId="325E1F96" w14:textId="22175E9C" w:rsidR="00693A20" w:rsidRPr="002B0A1B" w:rsidRDefault="00693A20" w:rsidP="006F3EFE">
            <w:pPr>
              <w:jc w:val="center"/>
              <w:rPr>
                <w:sz w:val="28"/>
                <w:szCs w:val="28"/>
              </w:rPr>
            </w:pPr>
            <w:r w:rsidRPr="002B0A1B">
              <w:rPr>
                <w:sz w:val="28"/>
                <w:szCs w:val="28"/>
              </w:rPr>
              <w:t>d</w:t>
            </w:r>
          </w:p>
        </w:tc>
        <w:tc>
          <w:tcPr>
            <w:tcW w:w="7046" w:type="dxa"/>
            <w:vAlign w:val="center"/>
          </w:tcPr>
          <w:p w14:paraId="5FEE8D84" w14:textId="77777777" w:rsidR="00693A20" w:rsidRPr="002B0A1B" w:rsidRDefault="00693A20" w:rsidP="006F3EFE">
            <w:pPr>
              <w:rPr>
                <w:sz w:val="28"/>
                <w:szCs w:val="28"/>
                <w:lang w:val="vi-VN"/>
              </w:rPr>
            </w:pPr>
            <w:r w:rsidRPr="002B0A1B">
              <w:rPr>
                <w:sz w:val="28"/>
                <w:szCs w:val="28"/>
                <w:lang w:val="vi-VN"/>
              </w:rPr>
              <w:t xml:space="preserve">Tỷ lệ các kỹ thuật loại đặc biệt bệnh viện được phê duyệt đạt </w:t>
            </w:r>
            <w:proofErr w:type="spellStart"/>
            <w:r w:rsidRPr="002B0A1B">
              <w:rPr>
                <w:sz w:val="28"/>
                <w:szCs w:val="28"/>
              </w:rPr>
              <w:t>dưới</w:t>
            </w:r>
            <w:proofErr w:type="spellEnd"/>
            <w:r w:rsidRPr="002B0A1B">
              <w:rPr>
                <w:sz w:val="28"/>
                <w:szCs w:val="28"/>
                <w:lang w:val="vi-VN"/>
              </w:rPr>
              <w:t xml:space="preserve"> 40%</w:t>
            </w:r>
          </w:p>
        </w:tc>
        <w:tc>
          <w:tcPr>
            <w:tcW w:w="1842" w:type="dxa"/>
          </w:tcPr>
          <w:p w14:paraId="5DB7DA7E" w14:textId="77777777" w:rsidR="00693A20" w:rsidRPr="002B0A1B" w:rsidRDefault="00693A20" w:rsidP="006F3EFE">
            <w:pPr>
              <w:jc w:val="center"/>
              <w:rPr>
                <w:sz w:val="28"/>
                <w:szCs w:val="28"/>
              </w:rPr>
            </w:pPr>
            <w:r w:rsidRPr="002B0A1B">
              <w:rPr>
                <w:sz w:val="28"/>
                <w:szCs w:val="28"/>
              </w:rPr>
              <w:t xml:space="preserve">4 </w:t>
            </w:r>
            <w:proofErr w:type="spellStart"/>
            <w:r w:rsidRPr="002B0A1B">
              <w:rPr>
                <w:sz w:val="28"/>
                <w:szCs w:val="28"/>
              </w:rPr>
              <w:t>điểm</w:t>
            </w:r>
            <w:proofErr w:type="spellEnd"/>
          </w:p>
        </w:tc>
      </w:tr>
      <w:tr w:rsidR="00693A20" w:rsidRPr="00DA513D" w14:paraId="32E5F534" w14:textId="77777777" w:rsidTr="008B771F">
        <w:tc>
          <w:tcPr>
            <w:tcW w:w="746" w:type="dxa"/>
          </w:tcPr>
          <w:p w14:paraId="23128DB3" w14:textId="77777777" w:rsidR="00693A20" w:rsidRPr="002B0A1B" w:rsidRDefault="00693A20" w:rsidP="006F3EFE">
            <w:pPr>
              <w:jc w:val="center"/>
              <w:rPr>
                <w:iCs/>
                <w:sz w:val="28"/>
                <w:szCs w:val="28"/>
              </w:rPr>
            </w:pPr>
            <w:r w:rsidRPr="002B0A1B">
              <w:rPr>
                <w:iCs/>
                <w:sz w:val="28"/>
                <w:szCs w:val="28"/>
              </w:rPr>
              <w:t>1.2</w:t>
            </w:r>
          </w:p>
        </w:tc>
        <w:tc>
          <w:tcPr>
            <w:tcW w:w="7046" w:type="dxa"/>
          </w:tcPr>
          <w:p w14:paraId="19D2D8D5" w14:textId="77777777" w:rsidR="00693A20" w:rsidRPr="002B0A1B" w:rsidRDefault="00693A20" w:rsidP="006F3EFE">
            <w:pPr>
              <w:rPr>
                <w:iCs/>
                <w:sz w:val="28"/>
                <w:szCs w:val="28"/>
                <w:lang w:val="vi-VN"/>
              </w:rPr>
            </w:pPr>
            <w:proofErr w:type="spellStart"/>
            <w:r w:rsidRPr="002B0A1B">
              <w:rPr>
                <w:iCs/>
                <w:sz w:val="28"/>
                <w:szCs w:val="28"/>
              </w:rPr>
              <w:t>Năng</w:t>
            </w:r>
            <w:proofErr w:type="spellEnd"/>
            <w:r w:rsidRPr="002B0A1B">
              <w:rPr>
                <w:iCs/>
                <w:sz w:val="28"/>
                <w:szCs w:val="28"/>
              </w:rPr>
              <w:t xml:space="preserve"> </w:t>
            </w:r>
            <w:proofErr w:type="spellStart"/>
            <w:r w:rsidRPr="002B0A1B">
              <w:rPr>
                <w:iCs/>
                <w:sz w:val="28"/>
                <w:szCs w:val="28"/>
              </w:rPr>
              <w:t>lực</w:t>
            </w:r>
            <w:proofErr w:type="spellEnd"/>
            <w:r w:rsidRPr="002B0A1B">
              <w:rPr>
                <w:iCs/>
                <w:sz w:val="28"/>
                <w:szCs w:val="28"/>
              </w:rPr>
              <w:t xml:space="preserve"> </w:t>
            </w:r>
            <w:proofErr w:type="spellStart"/>
            <w:r w:rsidRPr="002B0A1B">
              <w:rPr>
                <w:iCs/>
                <w:sz w:val="28"/>
                <w:szCs w:val="28"/>
              </w:rPr>
              <w:t>thực</w:t>
            </w:r>
            <w:proofErr w:type="spellEnd"/>
            <w:r w:rsidRPr="002B0A1B">
              <w:rPr>
                <w:iCs/>
                <w:sz w:val="28"/>
                <w:szCs w:val="28"/>
              </w:rPr>
              <w:t xml:space="preserve"> </w:t>
            </w:r>
            <w:proofErr w:type="spellStart"/>
            <w:r w:rsidRPr="002B0A1B">
              <w:rPr>
                <w:iCs/>
                <w:sz w:val="28"/>
                <w:szCs w:val="28"/>
              </w:rPr>
              <w:t>hiện</w:t>
            </w:r>
            <w:proofErr w:type="spellEnd"/>
            <w:r w:rsidRPr="002B0A1B">
              <w:rPr>
                <w:iCs/>
                <w:sz w:val="28"/>
                <w:szCs w:val="28"/>
              </w:rPr>
              <w:t xml:space="preserve"> </w:t>
            </w:r>
            <w:proofErr w:type="spellStart"/>
            <w:r w:rsidRPr="002B0A1B">
              <w:rPr>
                <w:iCs/>
                <w:sz w:val="28"/>
                <w:szCs w:val="28"/>
              </w:rPr>
              <w:t>kỹ</w:t>
            </w:r>
            <w:proofErr w:type="spellEnd"/>
            <w:r w:rsidRPr="002B0A1B">
              <w:rPr>
                <w:iCs/>
                <w:sz w:val="28"/>
                <w:szCs w:val="28"/>
              </w:rPr>
              <w:t xml:space="preserve"> </w:t>
            </w:r>
            <w:proofErr w:type="spellStart"/>
            <w:r w:rsidRPr="002B0A1B">
              <w:rPr>
                <w:iCs/>
                <w:sz w:val="28"/>
                <w:szCs w:val="28"/>
              </w:rPr>
              <w:t>thuật</w:t>
            </w:r>
            <w:proofErr w:type="spellEnd"/>
            <w:r w:rsidRPr="002B0A1B">
              <w:rPr>
                <w:iCs/>
                <w:sz w:val="28"/>
                <w:szCs w:val="28"/>
              </w:rPr>
              <w:t xml:space="preserve"> </w:t>
            </w:r>
            <w:proofErr w:type="spellStart"/>
            <w:r w:rsidRPr="002B0A1B">
              <w:rPr>
                <w:iCs/>
                <w:sz w:val="28"/>
                <w:szCs w:val="28"/>
              </w:rPr>
              <w:t>loại</w:t>
            </w:r>
            <w:proofErr w:type="spellEnd"/>
            <w:r w:rsidRPr="002B0A1B">
              <w:rPr>
                <w:iCs/>
                <w:sz w:val="28"/>
                <w:szCs w:val="28"/>
              </w:rPr>
              <w:t xml:space="preserve"> I</w:t>
            </w:r>
          </w:p>
        </w:tc>
        <w:tc>
          <w:tcPr>
            <w:tcW w:w="1842" w:type="dxa"/>
          </w:tcPr>
          <w:p w14:paraId="48D51DD3" w14:textId="77777777" w:rsidR="00693A20" w:rsidRPr="002B0A1B" w:rsidRDefault="00693A20" w:rsidP="006F3EFE">
            <w:pPr>
              <w:jc w:val="center"/>
              <w:rPr>
                <w:sz w:val="28"/>
                <w:szCs w:val="28"/>
              </w:rPr>
            </w:pPr>
          </w:p>
        </w:tc>
      </w:tr>
      <w:tr w:rsidR="00693A20" w:rsidRPr="00DA513D" w14:paraId="386B400D" w14:textId="77777777" w:rsidTr="008B771F">
        <w:tc>
          <w:tcPr>
            <w:tcW w:w="746" w:type="dxa"/>
          </w:tcPr>
          <w:p w14:paraId="3AFCA5A8" w14:textId="75955711" w:rsidR="00693A20" w:rsidRPr="002B0A1B" w:rsidRDefault="00693A20" w:rsidP="006F3EFE">
            <w:pPr>
              <w:jc w:val="center"/>
              <w:rPr>
                <w:sz w:val="28"/>
                <w:szCs w:val="28"/>
                <w:lang w:val="vi-VN"/>
              </w:rPr>
            </w:pPr>
            <w:r w:rsidRPr="002B0A1B">
              <w:rPr>
                <w:sz w:val="28"/>
                <w:szCs w:val="28"/>
              </w:rPr>
              <w:t>a</w:t>
            </w:r>
          </w:p>
        </w:tc>
        <w:tc>
          <w:tcPr>
            <w:tcW w:w="7046" w:type="dxa"/>
            <w:vAlign w:val="center"/>
          </w:tcPr>
          <w:p w14:paraId="096BE8BD" w14:textId="77777777" w:rsidR="00693A20" w:rsidRPr="002B0A1B" w:rsidRDefault="00693A20" w:rsidP="006F3EFE">
            <w:pPr>
              <w:rPr>
                <w:sz w:val="28"/>
                <w:szCs w:val="28"/>
                <w:lang w:val="vi-VN"/>
              </w:rPr>
            </w:pPr>
            <w:r w:rsidRPr="002B0A1B">
              <w:rPr>
                <w:sz w:val="28"/>
                <w:szCs w:val="28"/>
                <w:lang w:val="vi-VN"/>
              </w:rPr>
              <w:t>Tỷ lệ các kỹ thuật loại I bệnh viện được phê duyệt đạt từ 80% trở lên</w:t>
            </w:r>
          </w:p>
        </w:tc>
        <w:tc>
          <w:tcPr>
            <w:tcW w:w="1842" w:type="dxa"/>
          </w:tcPr>
          <w:p w14:paraId="0BCC51D0" w14:textId="77777777" w:rsidR="00693A20" w:rsidRPr="002B0A1B" w:rsidRDefault="00693A20" w:rsidP="006F3EFE">
            <w:pPr>
              <w:jc w:val="center"/>
              <w:rPr>
                <w:sz w:val="28"/>
                <w:szCs w:val="28"/>
              </w:rPr>
            </w:pPr>
            <w:r w:rsidRPr="002B0A1B">
              <w:rPr>
                <w:sz w:val="28"/>
                <w:szCs w:val="28"/>
              </w:rPr>
              <w:t xml:space="preserve">10 </w:t>
            </w:r>
            <w:proofErr w:type="spellStart"/>
            <w:r w:rsidRPr="002B0A1B">
              <w:rPr>
                <w:sz w:val="28"/>
                <w:szCs w:val="28"/>
              </w:rPr>
              <w:t>điểm</w:t>
            </w:r>
            <w:proofErr w:type="spellEnd"/>
          </w:p>
        </w:tc>
      </w:tr>
      <w:tr w:rsidR="00693A20" w:rsidRPr="00DA513D" w14:paraId="2D3ECDD3" w14:textId="77777777" w:rsidTr="008B771F">
        <w:tc>
          <w:tcPr>
            <w:tcW w:w="746" w:type="dxa"/>
          </w:tcPr>
          <w:p w14:paraId="05850200" w14:textId="7D3A238E" w:rsidR="00693A20" w:rsidRPr="002B0A1B" w:rsidRDefault="00693A20" w:rsidP="006F3EFE">
            <w:pPr>
              <w:jc w:val="center"/>
              <w:rPr>
                <w:sz w:val="28"/>
                <w:szCs w:val="28"/>
                <w:lang w:val="vi-VN"/>
              </w:rPr>
            </w:pPr>
            <w:r w:rsidRPr="002B0A1B">
              <w:rPr>
                <w:sz w:val="28"/>
                <w:szCs w:val="28"/>
              </w:rPr>
              <w:t>b</w:t>
            </w:r>
          </w:p>
        </w:tc>
        <w:tc>
          <w:tcPr>
            <w:tcW w:w="7046" w:type="dxa"/>
            <w:vAlign w:val="center"/>
          </w:tcPr>
          <w:p w14:paraId="5AAA7438" w14:textId="77777777" w:rsidR="00693A20" w:rsidRPr="002B0A1B" w:rsidRDefault="00693A20" w:rsidP="006F3EFE">
            <w:pPr>
              <w:rPr>
                <w:sz w:val="28"/>
                <w:szCs w:val="28"/>
                <w:lang w:val="vi-VN"/>
              </w:rPr>
            </w:pPr>
            <w:r w:rsidRPr="002B0A1B">
              <w:rPr>
                <w:sz w:val="28"/>
                <w:szCs w:val="28"/>
                <w:lang w:val="vi-VN"/>
              </w:rPr>
              <w:t>Tỷ lệ các kỹ thuật loại I bệnh viện được phê duyệt đạt từ 60% đến dưới 80%</w:t>
            </w:r>
          </w:p>
        </w:tc>
        <w:tc>
          <w:tcPr>
            <w:tcW w:w="1842" w:type="dxa"/>
          </w:tcPr>
          <w:p w14:paraId="5839675A" w14:textId="77777777" w:rsidR="00693A20" w:rsidRPr="002B0A1B" w:rsidRDefault="00693A20" w:rsidP="006F3EFE">
            <w:pPr>
              <w:jc w:val="center"/>
              <w:rPr>
                <w:sz w:val="28"/>
                <w:szCs w:val="28"/>
              </w:rPr>
            </w:pPr>
            <w:r w:rsidRPr="002B0A1B">
              <w:rPr>
                <w:sz w:val="28"/>
                <w:szCs w:val="28"/>
              </w:rPr>
              <w:t xml:space="preserve">8 </w:t>
            </w:r>
            <w:proofErr w:type="spellStart"/>
            <w:r w:rsidRPr="002B0A1B">
              <w:rPr>
                <w:sz w:val="28"/>
                <w:szCs w:val="28"/>
              </w:rPr>
              <w:t>điểm</w:t>
            </w:r>
            <w:proofErr w:type="spellEnd"/>
          </w:p>
        </w:tc>
      </w:tr>
      <w:tr w:rsidR="00693A20" w:rsidRPr="00DA513D" w14:paraId="5D18670F" w14:textId="77777777" w:rsidTr="008B771F">
        <w:tc>
          <w:tcPr>
            <w:tcW w:w="746" w:type="dxa"/>
          </w:tcPr>
          <w:p w14:paraId="5D6AE13B" w14:textId="3A72EC82" w:rsidR="00693A20" w:rsidRPr="002B0A1B" w:rsidRDefault="00693A20" w:rsidP="006F3EFE">
            <w:pPr>
              <w:jc w:val="center"/>
              <w:rPr>
                <w:sz w:val="28"/>
                <w:szCs w:val="28"/>
                <w:lang w:val="vi-VN"/>
              </w:rPr>
            </w:pPr>
            <w:r w:rsidRPr="002B0A1B">
              <w:rPr>
                <w:sz w:val="28"/>
                <w:szCs w:val="28"/>
              </w:rPr>
              <w:t>c</w:t>
            </w:r>
          </w:p>
        </w:tc>
        <w:tc>
          <w:tcPr>
            <w:tcW w:w="7046" w:type="dxa"/>
            <w:vAlign w:val="center"/>
          </w:tcPr>
          <w:p w14:paraId="684F7C82" w14:textId="77777777" w:rsidR="00693A20" w:rsidRPr="002B0A1B" w:rsidRDefault="00693A20" w:rsidP="006F3EFE">
            <w:pPr>
              <w:rPr>
                <w:sz w:val="28"/>
                <w:szCs w:val="28"/>
                <w:lang w:val="vi-VN"/>
              </w:rPr>
            </w:pPr>
            <w:r w:rsidRPr="002B0A1B">
              <w:rPr>
                <w:sz w:val="28"/>
                <w:szCs w:val="28"/>
                <w:lang w:val="vi-VN"/>
              </w:rPr>
              <w:t>Tỷ lệ các kỹ thuật loại I bệnh viện được phê duyệt đạt từ 40% đến dưới 60%</w:t>
            </w:r>
          </w:p>
        </w:tc>
        <w:tc>
          <w:tcPr>
            <w:tcW w:w="1842" w:type="dxa"/>
          </w:tcPr>
          <w:p w14:paraId="4C686C87" w14:textId="77777777" w:rsidR="00693A20" w:rsidRPr="002B0A1B" w:rsidRDefault="00693A20" w:rsidP="006F3EFE">
            <w:pPr>
              <w:jc w:val="center"/>
              <w:rPr>
                <w:sz w:val="28"/>
                <w:szCs w:val="28"/>
              </w:rPr>
            </w:pPr>
            <w:r w:rsidRPr="002B0A1B">
              <w:rPr>
                <w:sz w:val="28"/>
                <w:szCs w:val="28"/>
              </w:rPr>
              <w:t xml:space="preserve">6 </w:t>
            </w:r>
            <w:proofErr w:type="spellStart"/>
            <w:r w:rsidRPr="002B0A1B">
              <w:rPr>
                <w:sz w:val="28"/>
                <w:szCs w:val="28"/>
              </w:rPr>
              <w:t>điểm</w:t>
            </w:r>
            <w:proofErr w:type="spellEnd"/>
          </w:p>
        </w:tc>
      </w:tr>
      <w:tr w:rsidR="00693A20" w:rsidRPr="00DA513D" w14:paraId="50F24A6D" w14:textId="77777777" w:rsidTr="008B771F">
        <w:tc>
          <w:tcPr>
            <w:tcW w:w="746" w:type="dxa"/>
          </w:tcPr>
          <w:p w14:paraId="0C36997F" w14:textId="65E7FCAF" w:rsidR="00693A20" w:rsidRPr="002B0A1B" w:rsidRDefault="00693A20" w:rsidP="006F3EFE">
            <w:pPr>
              <w:jc w:val="center"/>
              <w:rPr>
                <w:sz w:val="28"/>
                <w:szCs w:val="28"/>
                <w:lang w:val="vi-VN"/>
              </w:rPr>
            </w:pPr>
            <w:r w:rsidRPr="002B0A1B">
              <w:rPr>
                <w:sz w:val="28"/>
                <w:szCs w:val="28"/>
              </w:rPr>
              <w:t>d</w:t>
            </w:r>
          </w:p>
        </w:tc>
        <w:tc>
          <w:tcPr>
            <w:tcW w:w="7046" w:type="dxa"/>
            <w:vAlign w:val="center"/>
          </w:tcPr>
          <w:p w14:paraId="25AB57F5" w14:textId="77777777" w:rsidR="00693A20" w:rsidRPr="002B0A1B" w:rsidRDefault="00693A20" w:rsidP="006F3EFE">
            <w:pPr>
              <w:rPr>
                <w:sz w:val="28"/>
                <w:szCs w:val="28"/>
                <w:lang w:val="vi-VN"/>
              </w:rPr>
            </w:pPr>
            <w:r w:rsidRPr="002B0A1B">
              <w:rPr>
                <w:sz w:val="28"/>
                <w:szCs w:val="28"/>
                <w:lang w:val="vi-VN"/>
              </w:rPr>
              <w:t>Tỷ lệ các kỹ thuật loại I bệnh viện được phê duyệt đạt dưới 40%</w:t>
            </w:r>
          </w:p>
        </w:tc>
        <w:tc>
          <w:tcPr>
            <w:tcW w:w="1842" w:type="dxa"/>
          </w:tcPr>
          <w:p w14:paraId="395A1C09" w14:textId="77777777" w:rsidR="00693A20" w:rsidRPr="002B0A1B" w:rsidRDefault="00693A20" w:rsidP="006F3EFE">
            <w:pPr>
              <w:jc w:val="center"/>
              <w:rPr>
                <w:sz w:val="28"/>
                <w:szCs w:val="28"/>
              </w:rPr>
            </w:pPr>
            <w:r w:rsidRPr="002B0A1B">
              <w:rPr>
                <w:sz w:val="28"/>
                <w:szCs w:val="28"/>
              </w:rPr>
              <w:t xml:space="preserve">4 </w:t>
            </w:r>
            <w:proofErr w:type="spellStart"/>
            <w:r w:rsidRPr="002B0A1B">
              <w:rPr>
                <w:sz w:val="28"/>
                <w:szCs w:val="28"/>
              </w:rPr>
              <w:t>điểm</w:t>
            </w:r>
            <w:proofErr w:type="spellEnd"/>
          </w:p>
        </w:tc>
      </w:tr>
      <w:tr w:rsidR="00693A20" w:rsidRPr="00DA513D" w14:paraId="2692E6A9" w14:textId="77777777" w:rsidTr="008B771F">
        <w:tc>
          <w:tcPr>
            <w:tcW w:w="746" w:type="dxa"/>
          </w:tcPr>
          <w:p w14:paraId="7A1E2A89" w14:textId="77777777" w:rsidR="00693A20" w:rsidRPr="002B0A1B" w:rsidRDefault="00693A20" w:rsidP="006F3EFE">
            <w:pPr>
              <w:jc w:val="center"/>
              <w:rPr>
                <w:iCs/>
                <w:sz w:val="28"/>
                <w:szCs w:val="28"/>
              </w:rPr>
            </w:pPr>
            <w:r w:rsidRPr="002B0A1B">
              <w:rPr>
                <w:iCs/>
                <w:sz w:val="28"/>
                <w:szCs w:val="28"/>
              </w:rPr>
              <w:t>1.3</w:t>
            </w:r>
          </w:p>
        </w:tc>
        <w:tc>
          <w:tcPr>
            <w:tcW w:w="7046" w:type="dxa"/>
          </w:tcPr>
          <w:p w14:paraId="7252BC08" w14:textId="77777777" w:rsidR="00693A20" w:rsidRPr="002B0A1B" w:rsidRDefault="00693A20" w:rsidP="006F3EFE">
            <w:pPr>
              <w:rPr>
                <w:iCs/>
                <w:sz w:val="28"/>
                <w:szCs w:val="28"/>
                <w:lang w:val="vi-VN"/>
              </w:rPr>
            </w:pPr>
            <w:proofErr w:type="spellStart"/>
            <w:r w:rsidRPr="002B0A1B">
              <w:rPr>
                <w:iCs/>
                <w:sz w:val="28"/>
                <w:szCs w:val="28"/>
              </w:rPr>
              <w:t>Năng</w:t>
            </w:r>
            <w:proofErr w:type="spellEnd"/>
            <w:r w:rsidRPr="002B0A1B">
              <w:rPr>
                <w:iCs/>
                <w:sz w:val="28"/>
                <w:szCs w:val="28"/>
              </w:rPr>
              <w:t xml:space="preserve"> </w:t>
            </w:r>
            <w:proofErr w:type="spellStart"/>
            <w:r w:rsidRPr="002B0A1B">
              <w:rPr>
                <w:iCs/>
                <w:sz w:val="28"/>
                <w:szCs w:val="28"/>
              </w:rPr>
              <w:t>lực</w:t>
            </w:r>
            <w:proofErr w:type="spellEnd"/>
            <w:r w:rsidRPr="002B0A1B">
              <w:rPr>
                <w:iCs/>
                <w:sz w:val="28"/>
                <w:szCs w:val="28"/>
              </w:rPr>
              <w:t xml:space="preserve"> </w:t>
            </w:r>
            <w:proofErr w:type="spellStart"/>
            <w:r w:rsidRPr="002B0A1B">
              <w:rPr>
                <w:iCs/>
                <w:sz w:val="28"/>
                <w:szCs w:val="28"/>
              </w:rPr>
              <w:t>thực</w:t>
            </w:r>
            <w:proofErr w:type="spellEnd"/>
            <w:r w:rsidRPr="002B0A1B">
              <w:rPr>
                <w:iCs/>
                <w:sz w:val="28"/>
                <w:szCs w:val="28"/>
              </w:rPr>
              <w:t xml:space="preserve"> </w:t>
            </w:r>
            <w:proofErr w:type="spellStart"/>
            <w:r w:rsidRPr="002B0A1B">
              <w:rPr>
                <w:iCs/>
                <w:sz w:val="28"/>
                <w:szCs w:val="28"/>
              </w:rPr>
              <w:t>hiện</w:t>
            </w:r>
            <w:proofErr w:type="spellEnd"/>
            <w:r w:rsidRPr="002B0A1B">
              <w:rPr>
                <w:iCs/>
                <w:sz w:val="28"/>
                <w:szCs w:val="28"/>
              </w:rPr>
              <w:t xml:space="preserve"> </w:t>
            </w:r>
            <w:proofErr w:type="spellStart"/>
            <w:r w:rsidRPr="002B0A1B">
              <w:rPr>
                <w:iCs/>
                <w:sz w:val="28"/>
                <w:szCs w:val="28"/>
              </w:rPr>
              <w:t>kỹ</w:t>
            </w:r>
            <w:proofErr w:type="spellEnd"/>
            <w:r w:rsidRPr="002B0A1B">
              <w:rPr>
                <w:iCs/>
                <w:sz w:val="28"/>
                <w:szCs w:val="28"/>
              </w:rPr>
              <w:t xml:space="preserve"> </w:t>
            </w:r>
            <w:proofErr w:type="spellStart"/>
            <w:r w:rsidRPr="002B0A1B">
              <w:rPr>
                <w:iCs/>
                <w:sz w:val="28"/>
                <w:szCs w:val="28"/>
              </w:rPr>
              <w:t>thuật</w:t>
            </w:r>
            <w:proofErr w:type="spellEnd"/>
            <w:r w:rsidRPr="002B0A1B">
              <w:rPr>
                <w:iCs/>
                <w:sz w:val="28"/>
                <w:szCs w:val="28"/>
              </w:rPr>
              <w:t xml:space="preserve"> </w:t>
            </w:r>
            <w:proofErr w:type="spellStart"/>
            <w:r w:rsidRPr="002B0A1B">
              <w:rPr>
                <w:iCs/>
                <w:sz w:val="28"/>
                <w:szCs w:val="28"/>
              </w:rPr>
              <w:t>chuyên</w:t>
            </w:r>
            <w:proofErr w:type="spellEnd"/>
            <w:r w:rsidRPr="002B0A1B">
              <w:rPr>
                <w:iCs/>
                <w:sz w:val="28"/>
                <w:szCs w:val="28"/>
              </w:rPr>
              <w:t xml:space="preserve"> </w:t>
            </w:r>
            <w:proofErr w:type="spellStart"/>
            <w:r w:rsidRPr="002B0A1B">
              <w:rPr>
                <w:iCs/>
                <w:sz w:val="28"/>
                <w:szCs w:val="28"/>
              </w:rPr>
              <w:t>môn</w:t>
            </w:r>
            <w:proofErr w:type="spellEnd"/>
          </w:p>
        </w:tc>
        <w:tc>
          <w:tcPr>
            <w:tcW w:w="1842" w:type="dxa"/>
          </w:tcPr>
          <w:p w14:paraId="6B047F42" w14:textId="77777777" w:rsidR="00693A20" w:rsidRPr="002B0A1B" w:rsidRDefault="00693A20" w:rsidP="006F3EFE">
            <w:pPr>
              <w:jc w:val="center"/>
              <w:rPr>
                <w:sz w:val="28"/>
                <w:szCs w:val="28"/>
              </w:rPr>
            </w:pPr>
          </w:p>
        </w:tc>
      </w:tr>
      <w:tr w:rsidR="00693A20" w:rsidRPr="00DA513D" w14:paraId="599FDF63" w14:textId="77777777" w:rsidTr="008B771F">
        <w:tc>
          <w:tcPr>
            <w:tcW w:w="746" w:type="dxa"/>
          </w:tcPr>
          <w:p w14:paraId="6CA7B995" w14:textId="0FD5AE07" w:rsidR="00693A20" w:rsidRPr="002B0A1B" w:rsidRDefault="00693A20" w:rsidP="006F3EFE">
            <w:pPr>
              <w:jc w:val="center"/>
              <w:rPr>
                <w:sz w:val="28"/>
                <w:szCs w:val="28"/>
                <w:lang w:val="vi-VN"/>
              </w:rPr>
            </w:pPr>
            <w:r w:rsidRPr="002B0A1B">
              <w:rPr>
                <w:sz w:val="28"/>
                <w:szCs w:val="28"/>
              </w:rPr>
              <w:t>a</w:t>
            </w:r>
          </w:p>
        </w:tc>
        <w:tc>
          <w:tcPr>
            <w:tcW w:w="7046" w:type="dxa"/>
            <w:vAlign w:val="center"/>
          </w:tcPr>
          <w:p w14:paraId="79878150" w14:textId="77777777" w:rsidR="00693A20" w:rsidRPr="002B0A1B" w:rsidRDefault="00693A20" w:rsidP="006F3EFE">
            <w:pPr>
              <w:rPr>
                <w:sz w:val="28"/>
                <w:szCs w:val="28"/>
                <w:lang w:val="vi-VN"/>
              </w:rPr>
            </w:pPr>
            <w:r w:rsidRPr="002B0A1B">
              <w:rPr>
                <w:sz w:val="28"/>
                <w:szCs w:val="28"/>
                <w:lang w:val="vi-VN"/>
              </w:rPr>
              <w:t>Tỷ lệ các kỹ thuật bệnh viện được phê duyệt đạt từ 80% trở lên tổng số kỹ thuật thuộc danh mục do Bộ Y tế ban hành</w:t>
            </w:r>
          </w:p>
        </w:tc>
        <w:tc>
          <w:tcPr>
            <w:tcW w:w="1842" w:type="dxa"/>
          </w:tcPr>
          <w:p w14:paraId="5E78C163" w14:textId="77777777" w:rsidR="00693A20" w:rsidRPr="002B0A1B" w:rsidRDefault="00693A20" w:rsidP="006F3EFE">
            <w:pPr>
              <w:jc w:val="center"/>
              <w:rPr>
                <w:sz w:val="28"/>
                <w:szCs w:val="28"/>
              </w:rPr>
            </w:pPr>
            <w:r w:rsidRPr="002B0A1B">
              <w:rPr>
                <w:sz w:val="28"/>
                <w:szCs w:val="28"/>
              </w:rPr>
              <w:t xml:space="preserve">10 </w:t>
            </w:r>
            <w:proofErr w:type="spellStart"/>
            <w:r w:rsidRPr="002B0A1B">
              <w:rPr>
                <w:sz w:val="28"/>
                <w:szCs w:val="28"/>
              </w:rPr>
              <w:t>điểm</w:t>
            </w:r>
            <w:proofErr w:type="spellEnd"/>
          </w:p>
        </w:tc>
      </w:tr>
      <w:tr w:rsidR="00693A20" w:rsidRPr="00DA513D" w14:paraId="53C20863" w14:textId="77777777" w:rsidTr="008B771F">
        <w:tc>
          <w:tcPr>
            <w:tcW w:w="746" w:type="dxa"/>
          </w:tcPr>
          <w:p w14:paraId="6549AC6F" w14:textId="1381FDF7" w:rsidR="00693A20" w:rsidRPr="002B0A1B" w:rsidRDefault="00693A20" w:rsidP="006F3EFE">
            <w:pPr>
              <w:jc w:val="center"/>
              <w:rPr>
                <w:sz w:val="28"/>
                <w:szCs w:val="28"/>
                <w:lang w:val="vi-VN"/>
              </w:rPr>
            </w:pPr>
            <w:r w:rsidRPr="002B0A1B">
              <w:rPr>
                <w:sz w:val="28"/>
                <w:szCs w:val="28"/>
              </w:rPr>
              <w:t>b</w:t>
            </w:r>
          </w:p>
        </w:tc>
        <w:tc>
          <w:tcPr>
            <w:tcW w:w="7046" w:type="dxa"/>
            <w:vAlign w:val="center"/>
          </w:tcPr>
          <w:p w14:paraId="56690580" w14:textId="77777777" w:rsidR="00693A20" w:rsidRPr="002B0A1B" w:rsidRDefault="00693A20" w:rsidP="006F3EFE">
            <w:pPr>
              <w:rPr>
                <w:sz w:val="28"/>
                <w:szCs w:val="28"/>
                <w:lang w:val="vi-VN"/>
              </w:rPr>
            </w:pPr>
            <w:r w:rsidRPr="002B0A1B">
              <w:rPr>
                <w:sz w:val="28"/>
                <w:szCs w:val="28"/>
                <w:lang w:val="vi-VN"/>
              </w:rPr>
              <w:t>Tỷ lệ các kỹ thuật bệnh viện được phê duyệt đạt từ 60% đến dưới 80% tổng số kỹ thuật thuộc danh mục do Bộ Y tế ban hành</w:t>
            </w:r>
          </w:p>
        </w:tc>
        <w:tc>
          <w:tcPr>
            <w:tcW w:w="1842" w:type="dxa"/>
          </w:tcPr>
          <w:p w14:paraId="1604DDEA" w14:textId="77777777" w:rsidR="00693A20" w:rsidRPr="002B0A1B" w:rsidRDefault="00693A20" w:rsidP="006F3EFE">
            <w:pPr>
              <w:jc w:val="center"/>
              <w:rPr>
                <w:sz w:val="28"/>
                <w:szCs w:val="28"/>
              </w:rPr>
            </w:pPr>
            <w:r w:rsidRPr="002B0A1B">
              <w:rPr>
                <w:sz w:val="28"/>
                <w:szCs w:val="28"/>
              </w:rPr>
              <w:t xml:space="preserve">8 </w:t>
            </w:r>
            <w:proofErr w:type="spellStart"/>
            <w:r w:rsidRPr="002B0A1B">
              <w:rPr>
                <w:sz w:val="28"/>
                <w:szCs w:val="28"/>
              </w:rPr>
              <w:t>điểm</w:t>
            </w:r>
            <w:proofErr w:type="spellEnd"/>
          </w:p>
        </w:tc>
      </w:tr>
      <w:tr w:rsidR="00693A20" w:rsidRPr="00DA513D" w14:paraId="5FF4FFD7" w14:textId="77777777" w:rsidTr="008B771F">
        <w:tc>
          <w:tcPr>
            <w:tcW w:w="746" w:type="dxa"/>
          </w:tcPr>
          <w:p w14:paraId="55C8A883" w14:textId="7CF8A1C7" w:rsidR="00693A20" w:rsidRPr="002B0A1B" w:rsidRDefault="00693A20" w:rsidP="006F3EFE">
            <w:pPr>
              <w:jc w:val="center"/>
              <w:rPr>
                <w:sz w:val="28"/>
                <w:szCs w:val="28"/>
                <w:lang w:val="vi-VN"/>
              </w:rPr>
            </w:pPr>
            <w:r w:rsidRPr="002B0A1B">
              <w:rPr>
                <w:sz w:val="28"/>
                <w:szCs w:val="28"/>
              </w:rPr>
              <w:t>c</w:t>
            </w:r>
          </w:p>
        </w:tc>
        <w:tc>
          <w:tcPr>
            <w:tcW w:w="7046" w:type="dxa"/>
            <w:vAlign w:val="center"/>
          </w:tcPr>
          <w:p w14:paraId="0DF58EAC" w14:textId="77777777" w:rsidR="00693A20" w:rsidRPr="002B0A1B" w:rsidRDefault="00693A20" w:rsidP="006F3EFE">
            <w:pPr>
              <w:rPr>
                <w:sz w:val="28"/>
                <w:szCs w:val="28"/>
                <w:lang w:val="vi-VN"/>
              </w:rPr>
            </w:pPr>
            <w:r w:rsidRPr="002B0A1B">
              <w:rPr>
                <w:sz w:val="28"/>
                <w:szCs w:val="28"/>
                <w:lang w:val="vi-VN"/>
              </w:rPr>
              <w:t>Tỷ lệ các kỹ thuật bệnh viện được phê duyệt đạt từ  40% đến dưới 60% tổng số kỹ thuật thuộc danh mục do Bộ Y tế ban hành</w:t>
            </w:r>
          </w:p>
        </w:tc>
        <w:tc>
          <w:tcPr>
            <w:tcW w:w="1842" w:type="dxa"/>
          </w:tcPr>
          <w:p w14:paraId="206F113C" w14:textId="77777777" w:rsidR="00693A20" w:rsidRPr="002B0A1B" w:rsidRDefault="00693A20" w:rsidP="006F3EFE">
            <w:pPr>
              <w:jc w:val="center"/>
              <w:rPr>
                <w:sz w:val="28"/>
                <w:szCs w:val="28"/>
              </w:rPr>
            </w:pPr>
            <w:r w:rsidRPr="002B0A1B">
              <w:rPr>
                <w:sz w:val="28"/>
                <w:szCs w:val="28"/>
              </w:rPr>
              <w:t xml:space="preserve">6 </w:t>
            </w:r>
            <w:proofErr w:type="spellStart"/>
            <w:r w:rsidRPr="002B0A1B">
              <w:rPr>
                <w:sz w:val="28"/>
                <w:szCs w:val="28"/>
              </w:rPr>
              <w:t>điểm</w:t>
            </w:r>
            <w:proofErr w:type="spellEnd"/>
          </w:p>
        </w:tc>
      </w:tr>
      <w:tr w:rsidR="00693A20" w:rsidRPr="00DA513D" w14:paraId="11E4D529" w14:textId="77777777" w:rsidTr="008B771F">
        <w:tc>
          <w:tcPr>
            <w:tcW w:w="746" w:type="dxa"/>
          </w:tcPr>
          <w:p w14:paraId="5507BB2A" w14:textId="69634035" w:rsidR="00693A20" w:rsidRPr="002B0A1B" w:rsidRDefault="00693A20" w:rsidP="006F3EFE">
            <w:pPr>
              <w:jc w:val="center"/>
              <w:rPr>
                <w:sz w:val="28"/>
                <w:szCs w:val="28"/>
                <w:lang w:val="vi-VN"/>
              </w:rPr>
            </w:pPr>
            <w:r w:rsidRPr="002B0A1B">
              <w:rPr>
                <w:sz w:val="28"/>
                <w:szCs w:val="28"/>
              </w:rPr>
              <w:t>d</w:t>
            </w:r>
          </w:p>
        </w:tc>
        <w:tc>
          <w:tcPr>
            <w:tcW w:w="7046" w:type="dxa"/>
            <w:vAlign w:val="center"/>
          </w:tcPr>
          <w:p w14:paraId="24A40EDB" w14:textId="77777777" w:rsidR="00693A20" w:rsidRPr="002B0A1B" w:rsidRDefault="00693A20" w:rsidP="006F3EFE">
            <w:pPr>
              <w:rPr>
                <w:sz w:val="28"/>
                <w:szCs w:val="28"/>
                <w:lang w:val="vi-VN"/>
              </w:rPr>
            </w:pPr>
            <w:r w:rsidRPr="002B0A1B">
              <w:rPr>
                <w:sz w:val="28"/>
                <w:szCs w:val="28"/>
                <w:lang w:val="vi-VN"/>
              </w:rPr>
              <w:t>Tỷ lệ các kỹ thuật bệnh viện được phê duyệt đạt dưới 40% tổng số kỹ thuật thuộc danh mục do Bộ Y tế ban hành</w:t>
            </w:r>
          </w:p>
        </w:tc>
        <w:tc>
          <w:tcPr>
            <w:tcW w:w="1842" w:type="dxa"/>
          </w:tcPr>
          <w:p w14:paraId="44DA9DCF" w14:textId="77777777" w:rsidR="00693A20" w:rsidRPr="002B0A1B" w:rsidRDefault="00693A20" w:rsidP="006F3EFE">
            <w:pPr>
              <w:jc w:val="center"/>
              <w:rPr>
                <w:sz w:val="28"/>
                <w:szCs w:val="28"/>
              </w:rPr>
            </w:pPr>
            <w:r w:rsidRPr="002B0A1B">
              <w:rPr>
                <w:sz w:val="28"/>
                <w:szCs w:val="28"/>
              </w:rPr>
              <w:t xml:space="preserve">4 </w:t>
            </w:r>
            <w:proofErr w:type="spellStart"/>
            <w:r w:rsidRPr="002B0A1B">
              <w:rPr>
                <w:sz w:val="28"/>
                <w:szCs w:val="28"/>
              </w:rPr>
              <w:t>điểm</w:t>
            </w:r>
            <w:proofErr w:type="spellEnd"/>
          </w:p>
        </w:tc>
      </w:tr>
      <w:tr w:rsidR="00693A20" w:rsidRPr="00DA513D" w14:paraId="457DC3E0" w14:textId="77777777" w:rsidTr="008B771F">
        <w:tc>
          <w:tcPr>
            <w:tcW w:w="746" w:type="dxa"/>
          </w:tcPr>
          <w:p w14:paraId="12D239E6" w14:textId="77777777" w:rsidR="00693A20" w:rsidRPr="002B0A1B" w:rsidRDefault="00693A20" w:rsidP="006F3EFE">
            <w:pPr>
              <w:jc w:val="center"/>
              <w:rPr>
                <w:iCs/>
                <w:sz w:val="28"/>
                <w:szCs w:val="28"/>
              </w:rPr>
            </w:pPr>
            <w:r w:rsidRPr="002B0A1B">
              <w:rPr>
                <w:iCs/>
                <w:sz w:val="28"/>
                <w:szCs w:val="28"/>
              </w:rPr>
              <w:lastRenderedPageBreak/>
              <w:t>1.4</w:t>
            </w:r>
          </w:p>
        </w:tc>
        <w:tc>
          <w:tcPr>
            <w:tcW w:w="7046" w:type="dxa"/>
          </w:tcPr>
          <w:p w14:paraId="2603E248" w14:textId="77777777" w:rsidR="00693A20" w:rsidRPr="002B0A1B" w:rsidRDefault="00693A20" w:rsidP="00192626">
            <w:pPr>
              <w:spacing w:before="40"/>
              <w:rPr>
                <w:iCs/>
                <w:sz w:val="28"/>
                <w:szCs w:val="28"/>
                <w:lang w:val="vi-VN"/>
              </w:rPr>
            </w:pPr>
            <w:proofErr w:type="spellStart"/>
            <w:r w:rsidRPr="002B0A1B">
              <w:rPr>
                <w:iCs/>
                <w:sz w:val="28"/>
                <w:szCs w:val="28"/>
              </w:rPr>
              <w:t>Được</w:t>
            </w:r>
            <w:proofErr w:type="spellEnd"/>
            <w:r w:rsidRPr="002B0A1B">
              <w:rPr>
                <w:iCs/>
                <w:sz w:val="28"/>
                <w:szCs w:val="28"/>
              </w:rPr>
              <w:t xml:space="preserve"> </w:t>
            </w:r>
            <w:proofErr w:type="spellStart"/>
            <w:r w:rsidRPr="002B0A1B">
              <w:rPr>
                <w:iCs/>
                <w:sz w:val="28"/>
                <w:szCs w:val="28"/>
              </w:rPr>
              <w:t>cấp</w:t>
            </w:r>
            <w:proofErr w:type="spellEnd"/>
            <w:r w:rsidRPr="002B0A1B">
              <w:rPr>
                <w:iCs/>
                <w:sz w:val="28"/>
                <w:szCs w:val="28"/>
              </w:rPr>
              <w:t xml:space="preserve"> </w:t>
            </w:r>
            <w:proofErr w:type="spellStart"/>
            <w:r w:rsidRPr="002B0A1B">
              <w:rPr>
                <w:iCs/>
                <w:sz w:val="28"/>
                <w:szCs w:val="28"/>
              </w:rPr>
              <w:t>có</w:t>
            </w:r>
            <w:proofErr w:type="spellEnd"/>
            <w:r w:rsidRPr="002B0A1B">
              <w:rPr>
                <w:iCs/>
                <w:sz w:val="28"/>
                <w:szCs w:val="28"/>
              </w:rPr>
              <w:t xml:space="preserve"> </w:t>
            </w:r>
            <w:proofErr w:type="spellStart"/>
            <w:r w:rsidRPr="002B0A1B">
              <w:rPr>
                <w:iCs/>
                <w:sz w:val="28"/>
                <w:szCs w:val="28"/>
              </w:rPr>
              <w:t>thẩm</w:t>
            </w:r>
            <w:proofErr w:type="spellEnd"/>
            <w:r w:rsidRPr="002B0A1B">
              <w:rPr>
                <w:iCs/>
                <w:sz w:val="28"/>
                <w:szCs w:val="28"/>
              </w:rPr>
              <w:t xml:space="preserve"> </w:t>
            </w:r>
            <w:proofErr w:type="spellStart"/>
            <w:r w:rsidRPr="002B0A1B">
              <w:rPr>
                <w:iCs/>
                <w:sz w:val="28"/>
                <w:szCs w:val="28"/>
              </w:rPr>
              <w:t>quyền</w:t>
            </w:r>
            <w:proofErr w:type="spellEnd"/>
            <w:r w:rsidRPr="002B0A1B">
              <w:rPr>
                <w:iCs/>
                <w:sz w:val="28"/>
                <w:szCs w:val="28"/>
              </w:rPr>
              <w:t xml:space="preserve"> </w:t>
            </w:r>
            <w:proofErr w:type="spellStart"/>
            <w:r w:rsidRPr="002B0A1B">
              <w:rPr>
                <w:iCs/>
                <w:sz w:val="28"/>
                <w:szCs w:val="28"/>
              </w:rPr>
              <w:t>cho</w:t>
            </w:r>
            <w:proofErr w:type="spellEnd"/>
            <w:r w:rsidRPr="002B0A1B">
              <w:rPr>
                <w:iCs/>
                <w:sz w:val="28"/>
                <w:szCs w:val="28"/>
              </w:rPr>
              <w:t xml:space="preserve"> </w:t>
            </w:r>
            <w:proofErr w:type="spellStart"/>
            <w:r w:rsidRPr="002B0A1B">
              <w:rPr>
                <w:iCs/>
                <w:sz w:val="28"/>
                <w:szCs w:val="28"/>
              </w:rPr>
              <w:t>phép</w:t>
            </w:r>
            <w:proofErr w:type="spellEnd"/>
            <w:r w:rsidRPr="002B0A1B">
              <w:rPr>
                <w:iCs/>
                <w:sz w:val="28"/>
                <w:szCs w:val="28"/>
              </w:rPr>
              <w:t xml:space="preserve"> </w:t>
            </w:r>
            <w:proofErr w:type="spellStart"/>
            <w:r w:rsidRPr="002B0A1B">
              <w:rPr>
                <w:iCs/>
                <w:sz w:val="28"/>
                <w:szCs w:val="28"/>
              </w:rPr>
              <w:t>thực</w:t>
            </w:r>
            <w:proofErr w:type="spellEnd"/>
            <w:r w:rsidRPr="002B0A1B">
              <w:rPr>
                <w:iCs/>
                <w:sz w:val="28"/>
                <w:szCs w:val="28"/>
              </w:rPr>
              <w:t xml:space="preserve"> </w:t>
            </w:r>
            <w:proofErr w:type="spellStart"/>
            <w:r w:rsidRPr="002B0A1B">
              <w:rPr>
                <w:iCs/>
                <w:sz w:val="28"/>
                <w:szCs w:val="28"/>
              </w:rPr>
              <w:t>hiện</w:t>
            </w:r>
            <w:proofErr w:type="spellEnd"/>
            <w:r w:rsidRPr="002B0A1B">
              <w:rPr>
                <w:iCs/>
                <w:sz w:val="28"/>
                <w:szCs w:val="28"/>
              </w:rPr>
              <w:t xml:space="preserve"> (bao </w:t>
            </w:r>
            <w:proofErr w:type="spellStart"/>
            <w:r w:rsidRPr="002B0A1B">
              <w:rPr>
                <w:iCs/>
                <w:sz w:val="28"/>
                <w:szCs w:val="28"/>
              </w:rPr>
              <w:t>gồm</w:t>
            </w:r>
            <w:proofErr w:type="spellEnd"/>
            <w:r w:rsidRPr="002B0A1B">
              <w:rPr>
                <w:iCs/>
                <w:sz w:val="28"/>
                <w:szCs w:val="28"/>
              </w:rPr>
              <w:t xml:space="preserve"> </w:t>
            </w:r>
            <w:proofErr w:type="spellStart"/>
            <w:r w:rsidRPr="002B0A1B">
              <w:rPr>
                <w:iCs/>
                <w:sz w:val="28"/>
                <w:szCs w:val="28"/>
              </w:rPr>
              <w:t>cả</w:t>
            </w:r>
            <w:proofErr w:type="spellEnd"/>
            <w:r w:rsidRPr="002B0A1B">
              <w:rPr>
                <w:iCs/>
                <w:sz w:val="28"/>
                <w:szCs w:val="28"/>
              </w:rPr>
              <w:t xml:space="preserve"> </w:t>
            </w:r>
            <w:proofErr w:type="spellStart"/>
            <w:r w:rsidRPr="002B0A1B">
              <w:rPr>
                <w:iCs/>
                <w:sz w:val="28"/>
                <w:szCs w:val="28"/>
              </w:rPr>
              <w:t>thực</w:t>
            </w:r>
            <w:proofErr w:type="spellEnd"/>
            <w:r w:rsidRPr="002B0A1B">
              <w:rPr>
                <w:iCs/>
                <w:sz w:val="28"/>
                <w:szCs w:val="28"/>
              </w:rPr>
              <w:t xml:space="preserve"> </w:t>
            </w:r>
            <w:proofErr w:type="spellStart"/>
            <w:r w:rsidRPr="002B0A1B">
              <w:rPr>
                <w:iCs/>
                <w:sz w:val="28"/>
                <w:szCs w:val="28"/>
              </w:rPr>
              <w:t>hiện</w:t>
            </w:r>
            <w:proofErr w:type="spellEnd"/>
            <w:r w:rsidRPr="002B0A1B">
              <w:rPr>
                <w:iCs/>
                <w:sz w:val="28"/>
                <w:szCs w:val="28"/>
              </w:rPr>
              <w:t xml:space="preserve"> </w:t>
            </w:r>
            <w:proofErr w:type="spellStart"/>
            <w:r w:rsidRPr="002B0A1B">
              <w:rPr>
                <w:iCs/>
                <w:sz w:val="28"/>
                <w:szCs w:val="28"/>
              </w:rPr>
              <w:t>thí</w:t>
            </w:r>
            <w:proofErr w:type="spellEnd"/>
            <w:r w:rsidRPr="002B0A1B">
              <w:rPr>
                <w:iCs/>
                <w:sz w:val="28"/>
                <w:szCs w:val="28"/>
              </w:rPr>
              <w:t xml:space="preserve"> </w:t>
            </w:r>
            <w:proofErr w:type="spellStart"/>
            <w:r w:rsidRPr="002B0A1B">
              <w:rPr>
                <w:iCs/>
                <w:sz w:val="28"/>
                <w:szCs w:val="28"/>
              </w:rPr>
              <w:t>điểm</w:t>
            </w:r>
            <w:proofErr w:type="spellEnd"/>
            <w:r w:rsidRPr="002B0A1B">
              <w:rPr>
                <w:iCs/>
                <w:sz w:val="28"/>
                <w:szCs w:val="28"/>
              </w:rPr>
              <w:t xml:space="preserve">) </w:t>
            </w:r>
            <w:proofErr w:type="spellStart"/>
            <w:r w:rsidRPr="002B0A1B">
              <w:rPr>
                <w:iCs/>
                <w:sz w:val="28"/>
                <w:szCs w:val="28"/>
              </w:rPr>
              <w:t>kỹ</w:t>
            </w:r>
            <w:proofErr w:type="spellEnd"/>
            <w:r w:rsidRPr="002B0A1B">
              <w:rPr>
                <w:iCs/>
                <w:sz w:val="28"/>
                <w:szCs w:val="28"/>
              </w:rPr>
              <w:t xml:space="preserve"> </w:t>
            </w:r>
            <w:proofErr w:type="spellStart"/>
            <w:r w:rsidRPr="002B0A1B">
              <w:rPr>
                <w:iCs/>
                <w:sz w:val="28"/>
                <w:szCs w:val="28"/>
              </w:rPr>
              <w:t>thuật</w:t>
            </w:r>
            <w:proofErr w:type="spellEnd"/>
            <w:r w:rsidRPr="002B0A1B">
              <w:rPr>
                <w:iCs/>
                <w:sz w:val="28"/>
                <w:szCs w:val="28"/>
              </w:rPr>
              <w:t xml:space="preserve"> </w:t>
            </w:r>
            <w:proofErr w:type="spellStart"/>
            <w:r w:rsidRPr="002B0A1B">
              <w:rPr>
                <w:iCs/>
                <w:sz w:val="28"/>
                <w:szCs w:val="28"/>
              </w:rPr>
              <w:t>mới</w:t>
            </w:r>
            <w:proofErr w:type="spellEnd"/>
            <w:r w:rsidRPr="002B0A1B">
              <w:rPr>
                <w:iCs/>
                <w:sz w:val="28"/>
                <w:szCs w:val="28"/>
              </w:rPr>
              <w:t xml:space="preserve">, </w:t>
            </w:r>
            <w:proofErr w:type="spellStart"/>
            <w:r w:rsidRPr="002B0A1B">
              <w:rPr>
                <w:iCs/>
                <w:sz w:val="28"/>
                <w:szCs w:val="28"/>
              </w:rPr>
              <w:t>phương</w:t>
            </w:r>
            <w:proofErr w:type="spellEnd"/>
            <w:r w:rsidRPr="002B0A1B">
              <w:rPr>
                <w:iCs/>
                <w:sz w:val="28"/>
                <w:szCs w:val="28"/>
              </w:rPr>
              <w:t xml:space="preserve"> </w:t>
            </w:r>
            <w:proofErr w:type="spellStart"/>
            <w:r w:rsidRPr="002B0A1B">
              <w:rPr>
                <w:iCs/>
                <w:sz w:val="28"/>
                <w:szCs w:val="28"/>
              </w:rPr>
              <w:t>pháp</w:t>
            </w:r>
            <w:proofErr w:type="spellEnd"/>
            <w:r w:rsidRPr="002B0A1B">
              <w:rPr>
                <w:iCs/>
                <w:sz w:val="28"/>
                <w:szCs w:val="28"/>
              </w:rPr>
              <w:t xml:space="preserve"> </w:t>
            </w:r>
            <w:proofErr w:type="spellStart"/>
            <w:r w:rsidRPr="002B0A1B">
              <w:rPr>
                <w:iCs/>
                <w:sz w:val="28"/>
                <w:szCs w:val="28"/>
              </w:rPr>
              <w:t>mới</w:t>
            </w:r>
            <w:proofErr w:type="spellEnd"/>
            <w:r w:rsidRPr="002B0A1B">
              <w:rPr>
                <w:iCs/>
                <w:sz w:val="28"/>
                <w:szCs w:val="28"/>
              </w:rPr>
              <w:t xml:space="preserve"> </w:t>
            </w:r>
            <w:proofErr w:type="spellStart"/>
            <w:r w:rsidRPr="002B0A1B">
              <w:rPr>
                <w:iCs/>
                <w:sz w:val="28"/>
                <w:szCs w:val="28"/>
              </w:rPr>
              <w:t>theo</w:t>
            </w:r>
            <w:proofErr w:type="spellEnd"/>
            <w:r w:rsidRPr="002B0A1B">
              <w:rPr>
                <w:iCs/>
                <w:sz w:val="28"/>
                <w:szCs w:val="28"/>
              </w:rPr>
              <w:t xml:space="preserve"> </w:t>
            </w:r>
            <w:proofErr w:type="spellStart"/>
            <w:r w:rsidRPr="002B0A1B">
              <w:rPr>
                <w:iCs/>
                <w:sz w:val="28"/>
                <w:szCs w:val="28"/>
              </w:rPr>
              <w:t>quy</w:t>
            </w:r>
            <w:proofErr w:type="spellEnd"/>
            <w:r w:rsidRPr="002B0A1B">
              <w:rPr>
                <w:iCs/>
                <w:sz w:val="28"/>
                <w:szCs w:val="28"/>
              </w:rPr>
              <w:t xml:space="preserve"> </w:t>
            </w:r>
            <w:proofErr w:type="spellStart"/>
            <w:r w:rsidRPr="002B0A1B">
              <w:rPr>
                <w:iCs/>
                <w:sz w:val="28"/>
                <w:szCs w:val="28"/>
              </w:rPr>
              <w:t>định</w:t>
            </w:r>
            <w:proofErr w:type="spellEnd"/>
            <w:r w:rsidRPr="002B0A1B">
              <w:rPr>
                <w:iCs/>
                <w:sz w:val="28"/>
                <w:szCs w:val="28"/>
              </w:rPr>
              <w:t xml:space="preserve"> </w:t>
            </w:r>
            <w:proofErr w:type="spellStart"/>
            <w:r w:rsidRPr="002B0A1B">
              <w:rPr>
                <w:iCs/>
                <w:sz w:val="28"/>
                <w:szCs w:val="28"/>
              </w:rPr>
              <w:t>tại</w:t>
            </w:r>
            <w:proofErr w:type="spellEnd"/>
            <w:r w:rsidRPr="002B0A1B">
              <w:rPr>
                <w:iCs/>
                <w:sz w:val="28"/>
                <w:szCs w:val="28"/>
              </w:rPr>
              <w:t xml:space="preserve"> </w:t>
            </w:r>
            <w:proofErr w:type="spellStart"/>
            <w:r w:rsidRPr="002B0A1B">
              <w:rPr>
                <w:iCs/>
                <w:sz w:val="28"/>
                <w:szCs w:val="28"/>
              </w:rPr>
              <w:t>Điều</w:t>
            </w:r>
            <w:proofErr w:type="spellEnd"/>
            <w:r w:rsidRPr="002B0A1B">
              <w:rPr>
                <w:iCs/>
                <w:sz w:val="28"/>
                <w:szCs w:val="28"/>
              </w:rPr>
              <w:t xml:space="preserve"> 92 </w:t>
            </w:r>
            <w:proofErr w:type="spellStart"/>
            <w:r w:rsidRPr="002B0A1B">
              <w:rPr>
                <w:iCs/>
                <w:sz w:val="28"/>
                <w:szCs w:val="28"/>
              </w:rPr>
              <w:t>Luật</w:t>
            </w:r>
            <w:proofErr w:type="spellEnd"/>
            <w:r w:rsidRPr="002B0A1B">
              <w:rPr>
                <w:iCs/>
                <w:sz w:val="28"/>
                <w:szCs w:val="28"/>
              </w:rPr>
              <w:t xml:space="preserve"> </w:t>
            </w:r>
            <w:proofErr w:type="spellStart"/>
            <w:r w:rsidRPr="002B0A1B">
              <w:rPr>
                <w:iCs/>
                <w:sz w:val="28"/>
                <w:szCs w:val="28"/>
              </w:rPr>
              <w:t>Khám</w:t>
            </w:r>
            <w:proofErr w:type="spellEnd"/>
            <w:r w:rsidRPr="002B0A1B">
              <w:rPr>
                <w:iCs/>
                <w:sz w:val="28"/>
                <w:szCs w:val="28"/>
              </w:rPr>
              <w:t xml:space="preserve"> </w:t>
            </w:r>
            <w:proofErr w:type="spellStart"/>
            <w:r w:rsidRPr="002B0A1B">
              <w:rPr>
                <w:iCs/>
                <w:sz w:val="28"/>
                <w:szCs w:val="28"/>
              </w:rPr>
              <w:t>bệnh</w:t>
            </w:r>
            <w:proofErr w:type="spellEnd"/>
            <w:r w:rsidRPr="002B0A1B">
              <w:rPr>
                <w:iCs/>
                <w:sz w:val="28"/>
                <w:szCs w:val="28"/>
              </w:rPr>
              <w:t xml:space="preserve">, </w:t>
            </w:r>
            <w:proofErr w:type="spellStart"/>
            <w:r w:rsidRPr="002B0A1B">
              <w:rPr>
                <w:iCs/>
                <w:sz w:val="28"/>
                <w:szCs w:val="28"/>
              </w:rPr>
              <w:t>chữa</w:t>
            </w:r>
            <w:proofErr w:type="spellEnd"/>
            <w:r w:rsidRPr="002B0A1B">
              <w:rPr>
                <w:iCs/>
                <w:sz w:val="28"/>
                <w:szCs w:val="28"/>
              </w:rPr>
              <w:t xml:space="preserve"> </w:t>
            </w:r>
            <w:proofErr w:type="spellStart"/>
            <w:r w:rsidRPr="002B0A1B">
              <w:rPr>
                <w:iCs/>
                <w:sz w:val="28"/>
                <w:szCs w:val="28"/>
              </w:rPr>
              <w:t>bệnh</w:t>
            </w:r>
            <w:proofErr w:type="spellEnd"/>
            <w:r w:rsidRPr="002B0A1B">
              <w:rPr>
                <w:iCs/>
                <w:sz w:val="28"/>
                <w:szCs w:val="28"/>
              </w:rPr>
              <w:t xml:space="preserve"> </w:t>
            </w:r>
            <w:proofErr w:type="spellStart"/>
            <w:r w:rsidRPr="002B0A1B">
              <w:rPr>
                <w:iCs/>
                <w:sz w:val="28"/>
                <w:szCs w:val="28"/>
              </w:rPr>
              <w:t>năm</w:t>
            </w:r>
            <w:proofErr w:type="spellEnd"/>
            <w:r w:rsidRPr="002B0A1B">
              <w:rPr>
                <w:iCs/>
                <w:sz w:val="28"/>
                <w:szCs w:val="28"/>
              </w:rPr>
              <w:t xml:space="preserve"> 2023 </w:t>
            </w:r>
            <w:r w:rsidRPr="002B0A1B">
              <w:rPr>
                <w:iCs/>
                <w:sz w:val="28"/>
                <w:szCs w:val="28"/>
                <w:lang w:val="sv-SE"/>
              </w:rPr>
              <w:t>trong thời gian 02 năm tính đến thời điểm xếp cấp chuyên môn kỹ thuật</w:t>
            </w:r>
          </w:p>
        </w:tc>
        <w:tc>
          <w:tcPr>
            <w:tcW w:w="1842" w:type="dxa"/>
          </w:tcPr>
          <w:p w14:paraId="7E0CA0B2" w14:textId="77777777" w:rsidR="00693A20" w:rsidRPr="002B0A1B" w:rsidRDefault="00693A20" w:rsidP="006F3EFE">
            <w:pPr>
              <w:jc w:val="center"/>
              <w:rPr>
                <w:sz w:val="28"/>
                <w:szCs w:val="28"/>
              </w:rPr>
            </w:pPr>
            <w:r w:rsidRPr="002B0A1B">
              <w:rPr>
                <w:sz w:val="28"/>
                <w:szCs w:val="28"/>
              </w:rPr>
              <w:t xml:space="preserve">5 </w:t>
            </w:r>
            <w:proofErr w:type="spellStart"/>
            <w:r w:rsidRPr="002B0A1B">
              <w:rPr>
                <w:sz w:val="28"/>
                <w:szCs w:val="28"/>
              </w:rPr>
              <w:t>điểm</w:t>
            </w:r>
            <w:proofErr w:type="spellEnd"/>
          </w:p>
        </w:tc>
      </w:tr>
      <w:tr w:rsidR="00693A20" w:rsidRPr="00DA513D" w14:paraId="48DB2120" w14:textId="77777777" w:rsidTr="008B771F">
        <w:tc>
          <w:tcPr>
            <w:tcW w:w="746" w:type="dxa"/>
            <w:vAlign w:val="center"/>
          </w:tcPr>
          <w:p w14:paraId="04D041EB" w14:textId="77777777" w:rsidR="00693A20" w:rsidRPr="002B0A1B" w:rsidRDefault="00693A20" w:rsidP="006F3EFE">
            <w:pPr>
              <w:jc w:val="center"/>
              <w:rPr>
                <w:bCs/>
                <w:sz w:val="28"/>
                <w:szCs w:val="28"/>
              </w:rPr>
            </w:pPr>
            <w:r w:rsidRPr="002B0A1B">
              <w:rPr>
                <w:bCs/>
                <w:sz w:val="28"/>
                <w:szCs w:val="28"/>
              </w:rPr>
              <w:t>2</w:t>
            </w:r>
          </w:p>
        </w:tc>
        <w:tc>
          <w:tcPr>
            <w:tcW w:w="7046" w:type="dxa"/>
            <w:vAlign w:val="center"/>
          </w:tcPr>
          <w:p w14:paraId="447D8A2B" w14:textId="77777777" w:rsidR="00693A20" w:rsidRPr="002B0A1B" w:rsidRDefault="00693A20" w:rsidP="00192626">
            <w:pPr>
              <w:spacing w:before="40"/>
              <w:rPr>
                <w:bCs/>
                <w:sz w:val="28"/>
                <w:szCs w:val="28"/>
              </w:rPr>
            </w:pPr>
            <w:proofErr w:type="spellStart"/>
            <w:r w:rsidRPr="002B0A1B">
              <w:rPr>
                <w:bCs/>
                <w:sz w:val="28"/>
                <w:szCs w:val="28"/>
              </w:rPr>
              <w:t>Xây</w:t>
            </w:r>
            <w:proofErr w:type="spellEnd"/>
            <w:r w:rsidRPr="002B0A1B">
              <w:rPr>
                <w:bCs/>
                <w:sz w:val="28"/>
                <w:szCs w:val="28"/>
              </w:rPr>
              <w:t xml:space="preserve"> </w:t>
            </w:r>
            <w:proofErr w:type="spellStart"/>
            <w:r w:rsidRPr="002B0A1B">
              <w:rPr>
                <w:bCs/>
                <w:sz w:val="28"/>
                <w:szCs w:val="28"/>
              </w:rPr>
              <w:t>dựng</w:t>
            </w:r>
            <w:proofErr w:type="spellEnd"/>
            <w:r w:rsidRPr="002B0A1B">
              <w:rPr>
                <w:bCs/>
                <w:sz w:val="28"/>
                <w:szCs w:val="28"/>
              </w:rPr>
              <w:t xml:space="preserve"> </w:t>
            </w:r>
            <w:proofErr w:type="spellStart"/>
            <w:r w:rsidRPr="002B0A1B">
              <w:rPr>
                <w:bCs/>
                <w:sz w:val="28"/>
                <w:szCs w:val="28"/>
              </w:rPr>
              <w:t>tiêu</w:t>
            </w:r>
            <w:proofErr w:type="spellEnd"/>
            <w:r w:rsidRPr="002B0A1B">
              <w:rPr>
                <w:bCs/>
                <w:sz w:val="28"/>
                <w:szCs w:val="28"/>
              </w:rPr>
              <w:t xml:space="preserve"> </w:t>
            </w:r>
            <w:proofErr w:type="spellStart"/>
            <w:r w:rsidRPr="002B0A1B">
              <w:rPr>
                <w:bCs/>
                <w:sz w:val="28"/>
                <w:szCs w:val="28"/>
              </w:rPr>
              <w:t>chuẩn</w:t>
            </w:r>
            <w:proofErr w:type="spellEnd"/>
            <w:r w:rsidRPr="002B0A1B">
              <w:rPr>
                <w:bCs/>
                <w:sz w:val="28"/>
                <w:szCs w:val="28"/>
              </w:rPr>
              <w:t xml:space="preserve"> </w:t>
            </w:r>
            <w:proofErr w:type="spellStart"/>
            <w:r w:rsidRPr="002B0A1B">
              <w:rPr>
                <w:bCs/>
                <w:sz w:val="28"/>
                <w:szCs w:val="28"/>
              </w:rPr>
              <w:t>chất</w:t>
            </w:r>
            <w:proofErr w:type="spellEnd"/>
            <w:r w:rsidRPr="002B0A1B">
              <w:rPr>
                <w:bCs/>
                <w:sz w:val="28"/>
                <w:szCs w:val="28"/>
              </w:rPr>
              <w:t xml:space="preserve"> </w:t>
            </w:r>
            <w:proofErr w:type="spellStart"/>
            <w:r w:rsidRPr="002B0A1B">
              <w:rPr>
                <w:bCs/>
                <w:sz w:val="28"/>
                <w:szCs w:val="28"/>
              </w:rPr>
              <w:t>lượng</w:t>
            </w:r>
            <w:proofErr w:type="spellEnd"/>
            <w:r w:rsidRPr="002B0A1B">
              <w:rPr>
                <w:bCs/>
                <w:sz w:val="28"/>
                <w:szCs w:val="28"/>
              </w:rPr>
              <w:t xml:space="preserve"> </w:t>
            </w:r>
            <w:proofErr w:type="spellStart"/>
            <w:r w:rsidRPr="002B0A1B">
              <w:rPr>
                <w:bCs/>
                <w:sz w:val="28"/>
                <w:szCs w:val="28"/>
              </w:rPr>
              <w:t>lâm</w:t>
            </w:r>
            <w:proofErr w:type="spellEnd"/>
            <w:r w:rsidRPr="002B0A1B">
              <w:rPr>
                <w:bCs/>
                <w:sz w:val="28"/>
                <w:szCs w:val="28"/>
              </w:rPr>
              <w:t xml:space="preserve"> </w:t>
            </w:r>
            <w:proofErr w:type="spellStart"/>
            <w:r w:rsidRPr="002B0A1B">
              <w:rPr>
                <w:bCs/>
                <w:sz w:val="28"/>
                <w:szCs w:val="28"/>
              </w:rPr>
              <w:t>sàng</w:t>
            </w:r>
            <w:proofErr w:type="spellEnd"/>
          </w:p>
        </w:tc>
        <w:tc>
          <w:tcPr>
            <w:tcW w:w="1842" w:type="dxa"/>
          </w:tcPr>
          <w:p w14:paraId="1F2A7D7F" w14:textId="77777777" w:rsidR="00693A20" w:rsidRPr="002B0A1B" w:rsidRDefault="00693A20" w:rsidP="006F3EFE">
            <w:pPr>
              <w:jc w:val="center"/>
              <w:rPr>
                <w:sz w:val="28"/>
                <w:szCs w:val="28"/>
              </w:rPr>
            </w:pPr>
            <w:proofErr w:type="spellStart"/>
            <w:r w:rsidRPr="002B0A1B">
              <w:rPr>
                <w:sz w:val="28"/>
                <w:szCs w:val="28"/>
              </w:rPr>
              <w:t>Tối</w:t>
            </w:r>
            <w:proofErr w:type="spellEnd"/>
            <w:r w:rsidRPr="002B0A1B">
              <w:rPr>
                <w:sz w:val="28"/>
                <w:szCs w:val="28"/>
              </w:rPr>
              <w:t xml:space="preserve"> </w:t>
            </w:r>
            <w:proofErr w:type="spellStart"/>
            <w:r w:rsidRPr="002B0A1B">
              <w:rPr>
                <w:sz w:val="28"/>
                <w:szCs w:val="28"/>
              </w:rPr>
              <w:t>đa</w:t>
            </w:r>
            <w:proofErr w:type="spellEnd"/>
            <w:r w:rsidRPr="002B0A1B">
              <w:rPr>
                <w:sz w:val="28"/>
                <w:szCs w:val="28"/>
              </w:rPr>
              <w:t xml:space="preserve"> </w:t>
            </w:r>
          </w:p>
          <w:p w14:paraId="3C1D3DDD" w14:textId="77777777" w:rsidR="00693A20" w:rsidRPr="002B0A1B" w:rsidRDefault="00693A20" w:rsidP="006F3EFE">
            <w:pPr>
              <w:jc w:val="center"/>
              <w:rPr>
                <w:sz w:val="28"/>
                <w:szCs w:val="28"/>
              </w:rPr>
            </w:pPr>
            <w:r w:rsidRPr="002B0A1B">
              <w:rPr>
                <w:sz w:val="28"/>
                <w:szCs w:val="28"/>
              </w:rPr>
              <w:t xml:space="preserve">10 </w:t>
            </w:r>
            <w:proofErr w:type="spellStart"/>
            <w:r w:rsidRPr="002B0A1B">
              <w:rPr>
                <w:sz w:val="28"/>
                <w:szCs w:val="28"/>
              </w:rPr>
              <w:t>điểm</w:t>
            </w:r>
            <w:proofErr w:type="spellEnd"/>
          </w:p>
        </w:tc>
      </w:tr>
      <w:tr w:rsidR="00693A20" w:rsidRPr="00DA513D" w14:paraId="798E39D2" w14:textId="77777777" w:rsidTr="008B771F">
        <w:tc>
          <w:tcPr>
            <w:tcW w:w="746" w:type="dxa"/>
          </w:tcPr>
          <w:p w14:paraId="19929A4D" w14:textId="77777777" w:rsidR="00693A20" w:rsidRPr="002B0A1B" w:rsidRDefault="00693A20" w:rsidP="006F3EFE">
            <w:pPr>
              <w:jc w:val="center"/>
              <w:rPr>
                <w:sz w:val="28"/>
                <w:szCs w:val="28"/>
              </w:rPr>
            </w:pPr>
            <w:r w:rsidRPr="002B0A1B">
              <w:rPr>
                <w:sz w:val="28"/>
                <w:szCs w:val="28"/>
              </w:rPr>
              <w:t>2.1</w:t>
            </w:r>
          </w:p>
        </w:tc>
        <w:tc>
          <w:tcPr>
            <w:tcW w:w="7046" w:type="dxa"/>
          </w:tcPr>
          <w:p w14:paraId="28362F00" w14:textId="77777777" w:rsidR="00693A20" w:rsidRPr="002B0A1B" w:rsidRDefault="00693A20" w:rsidP="00192626">
            <w:pPr>
              <w:spacing w:before="40"/>
              <w:rPr>
                <w:bCs/>
                <w:sz w:val="28"/>
                <w:szCs w:val="28"/>
              </w:rPr>
            </w:pPr>
            <w:r w:rsidRPr="002B0A1B">
              <w:rPr>
                <w:sz w:val="28"/>
                <w:szCs w:val="28"/>
                <w:lang w:val="vi-VN"/>
              </w:rPr>
              <w:t xml:space="preserve">Chủ trì xây dựng </w:t>
            </w:r>
            <w:proofErr w:type="spellStart"/>
            <w:r w:rsidRPr="002B0A1B">
              <w:rPr>
                <w:sz w:val="28"/>
                <w:szCs w:val="28"/>
              </w:rPr>
              <w:t>ít</w:t>
            </w:r>
            <w:proofErr w:type="spellEnd"/>
            <w:r w:rsidRPr="002B0A1B">
              <w:rPr>
                <w:sz w:val="28"/>
                <w:szCs w:val="28"/>
              </w:rPr>
              <w:t xml:space="preserve"> </w:t>
            </w:r>
            <w:proofErr w:type="spellStart"/>
            <w:r w:rsidRPr="002B0A1B">
              <w:rPr>
                <w:sz w:val="28"/>
                <w:szCs w:val="28"/>
              </w:rPr>
              <w:t>nhất</w:t>
            </w:r>
            <w:proofErr w:type="spellEnd"/>
            <w:r w:rsidRPr="002B0A1B">
              <w:rPr>
                <w:sz w:val="28"/>
                <w:szCs w:val="28"/>
              </w:rPr>
              <w:t xml:space="preserve"> 3</w:t>
            </w:r>
            <w:r w:rsidRPr="002B0A1B">
              <w:rPr>
                <w:sz w:val="28"/>
                <w:szCs w:val="28"/>
                <w:lang w:val="vi-VN"/>
              </w:rPr>
              <w:t xml:space="preserve"> tiêu chuẩn chất lượng lâm sàng </w:t>
            </w:r>
          </w:p>
        </w:tc>
        <w:tc>
          <w:tcPr>
            <w:tcW w:w="1842" w:type="dxa"/>
          </w:tcPr>
          <w:p w14:paraId="41B5E13A" w14:textId="77777777" w:rsidR="00693A20" w:rsidRPr="002B0A1B" w:rsidRDefault="00693A20" w:rsidP="006F3EFE">
            <w:pPr>
              <w:jc w:val="center"/>
              <w:rPr>
                <w:sz w:val="28"/>
                <w:szCs w:val="28"/>
              </w:rPr>
            </w:pPr>
            <w:r w:rsidRPr="002B0A1B">
              <w:rPr>
                <w:sz w:val="28"/>
                <w:szCs w:val="28"/>
              </w:rPr>
              <w:t xml:space="preserve">10 </w:t>
            </w:r>
            <w:proofErr w:type="spellStart"/>
            <w:r w:rsidRPr="002B0A1B">
              <w:rPr>
                <w:sz w:val="28"/>
                <w:szCs w:val="28"/>
              </w:rPr>
              <w:t>điểm</w:t>
            </w:r>
            <w:proofErr w:type="spellEnd"/>
          </w:p>
        </w:tc>
      </w:tr>
      <w:tr w:rsidR="00693A20" w:rsidRPr="00DA513D" w14:paraId="647A6D54" w14:textId="77777777" w:rsidTr="008B771F">
        <w:tc>
          <w:tcPr>
            <w:tcW w:w="746" w:type="dxa"/>
          </w:tcPr>
          <w:p w14:paraId="604D1FA1" w14:textId="77777777" w:rsidR="00693A20" w:rsidRPr="002B0A1B" w:rsidRDefault="00693A20" w:rsidP="006F3EFE">
            <w:pPr>
              <w:jc w:val="center"/>
              <w:rPr>
                <w:sz w:val="28"/>
                <w:szCs w:val="28"/>
              </w:rPr>
            </w:pPr>
            <w:r w:rsidRPr="002B0A1B">
              <w:rPr>
                <w:sz w:val="28"/>
                <w:szCs w:val="28"/>
              </w:rPr>
              <w:t>2.2</w:t>
            </w:r>
          </w:p>
        </w:tc>
        <w:tc>
          <w:tcPr>
            <w:tcW w:w="7046" w:type="dxa"/>
          </w:tcPr>
          <w:p w14:paraId="09C34486" w14:textId="77777777" w:rsidR="00693A20" w:rsidRPr="002B0A1B" w:rsidRDefault="00693A20" w:rsidP="00192626">
            <w:pPr>
              <w:spacing w:before="40"/>
              <w:rPr>
                <w:sz w:val="28"/>
                <w:szCs w:val="28"/>
                <w:lang w:val="vi-VN"/>
              </w:rPr>
            </w:pPr>
            <w:r w:rsidRPr="002B0A1B">
              <w:rPr>
                <w:sz w:val="28"/>
                <w:szCs w:val="28"/>
                <w:lang w:val="vi-VN"/>
              </w:rPr>
              <w:t xml:space="preserve">Chủ trì xây dựng </w:t>
            </w:r>
            <w:proofErr w:type="spellStart"/>
            <w:r w:rsidRPr="002B0A1B">
              <w:rPr>
                <w:sz w:val="28"/>
                <w:szCs w:val="28"/>
              </w:rPr>
              <w:t>ít</w:t>
            </w:r>
            <w:proofErr w:type="spellEnd"/>
            <w:r w:rsidRPr="002B0A1B">
              <w:rPr>
                <w:sz w:val="28"/>
                <w:szCs w:val="28"/>
              </w:rPr>
              <w:t xml:space="preserve"> </w:t>
            </w:r>
            <w:proofErr w:type="spellStart"/>
            <w:r w:rsidRPr="002B0A1B">
              <w:rPr>
                <w:sz w:val="28"/>
                <w:szCs w:val="28"/>
              </w:rPr>
              <w:t>nhất</w:t>
            </w:r>
            <w:proofErr w:type="spellEnd"/>
            <w:r w:rsidRPr="002B0A1B">
              <w:rPr>
                <w:sz w:val="28"/>
                <w:szCs w:val="28"/>
                <w:lang w:val="vi-VN"/>
              </w:rPr>
              <w:t xml:space="preserve"> </w:t>
            </w:r>
            <w:r w:rsidRPr="002B0A1B">
              <w:rPr>
                <w:sz w:val="28"/>
                <w:szCs w:val="28"/>
              </w:rPr>
              <w:t>1</w:t>
            </w:r>
            <w:r w:rsidRPr="002B0A1B">
              <w:rPr>
                <w:sz w:val="28"/>
                <w:szCs w:val="28"/>
                <w:lang w:val="vi-VN"/>
              </w:rPr>
              <w:t xml:space="preserve"> tiêu chuẩn chất lượng lâm sàng</w:t>
            </w:r>
            <w:r w:rsidRPr="002B0A1B">
              <w:rPr>
                <w:sz w:val="28"/>
                <w:szCs w:val="28"/>
              </w:rPr>
              <w:t xml:space="preserve"> </w:t>
            </w:r>
          </w:p>
        </w:tc>
        <w:tc>
          <w:tcPr>
            <w:tcW w:w="1842" w:type="dxa"/>
          </w:tcPr>
          <w:p w14:paraId="232884C6" w14:textId="77777777" w:rsidR="00693A20" w:rsidRPr="002B0A1B" w:rsidRDefault="00693A20" w:rsidP="006F3EFE">
            <w:pPr>
              <w:jc w:val="center"/>
              <w:rPr>
                <w:sz w:val="28"/>
                <w:szCs w:val="28"/>
              </w:rPr>
            </w:pPr>
            <w:r w:rsidRPr="002B0A1B">
              <w:rPr>
                <w:sz w:val="28"/>
                <w:szCs w:val="28"/>
              </w:rPr>
              <w:t xml:space="preserve">5 </w:t>
            </w:r>
            <w:proofErr w:type="spellStart"/>
            <w:r w:rsidRPr="002B0A1B">
              <w:rPr>
                <w:sz w:val="28"/>
                <w:szCs w:val="28"/>
              </w:rPr>
              <w:t>điểm</w:t>
            </w:r>
            <w:proofErr w:type="spellEnd"/>
          </w:p>
        </w:tc>
      </w:tr>
      <w:tr w:rsidR="00693A20" w:rsidRPr="00DA513D" w14:paraId="36245447" w14:textId="77777777" w:rsidTr="008B771F">
        <w:tc>
          <w:tcPr>
            <w:tcW w:w="746" w:type="dxa"/>
          </w:tcPr>
          <w:p w14:paraId="47C121B5" w14:textId="77777777" w:rsidR="00693A20" w:rsidRPr="002B0A1B" w:rsidRDefault="00693A20" w:rsidP="006F3EFE">
            <w:pPr>
              <w:jc w:val="center"/>
              <w:rPr>
                <w:bCs/>
                <w:sz w:val="28"/>
                <w:szCs w:val="28"/>
              </w:rPr>
            </w:pPr>
            <w:r w:rsidRPr="002B0A1B">
              <w:rPr>
                <w:bCs/>
                <w:sz w:val="28"/>
                <w:szCs w:val="28"/>
              </w:rPr>
              <w:t>3</w:t>
            </w:r>
          </w:p>
        </w:tc>
        <w:tc>
          <w:tcPr>
            <w:tcW w:w="7046" w:type="dxa"/>
          </w:tcPr>
          <w:p w14:paraId="5736EFB3" w14:textId="77777777" w:rsidR="00693A20" w:rsidRPr="002B0A1B" w:rsidRDefault="00693A20" w:rsidP="00192626">
            <w:pPr>
              <w:spacing w:before="40"/>
              <w:rPr>
                <w:bCs/>
                <w:sz w:val="28"/>
                <w:szCs w:val="28"/>
              </w:rPr>
            </w:pPr>
            <w:proofErr w:type="spellStart"/>
            <w:r w:rsidRPr="002B0A1B">
              <w:rPr>
                <w:bCs/>
                <w:sz w:val="28"/>
                <w:szCs w:val="28"/>
              </w:rPr>
              <w:t>Có</w:t>
            </w:r>
            <w:proofErr w:type="spellEnd"/>
            <w:r w:rsidRPr="002B0A1B">
              <w:rPr>
                <w:bCs/>
                <w:sz w:val="28"/>
                <w:szCs w:val="28"/>
              </w:rPr>
              <w:t xml:space="preserve"> </w:t>
            </w:r>
            <w:proofErr w:type="spellStart"/>
            <w:r w:rsidRPr="002B0A1B">
              <w:rPr>
                <w:bCs/>
                <w:sz w:val="28"/>
                <w:szCs w:val="28"/>
              </w:rPr>
              <w:t>thực</w:t>
            </w:r>
            <w:proofErr w:type="spellEnd"/>
            <w:r w:rsidRPr="002B0A1B">
              <w:rPr>
                <w:bCs/>
                <w:sz w:val="28"/>
                <w:szCs w:val="28"/>
              </w:rPr>
              <w:t xml:space="preserve"> </w:t>
            </w:r>
            <w:proofErr w:type="spellStart"/>
            <w:r w:rsidRPr="002B0A1B">
              <w:rPr>
                <w:bCs/>
                <w:sz w:val="28"/>
                <w:szCs w:val="28"/>
              </w:rPr>
              <w:t>hiện</w:t>
            </w:r>
            <w:proofErr w:type="spellEnd"/>
            <w:r w:rsidRPr="002B0A1B">
              <w:rPr>
                <w:bCs/>
                <w:sz w:val="28"/>
                <w:szCs w:val="28"/>
              </w:rPr>
              <w:t xml:space="preserve"> </w:t>
            </w:r>
            <w:proofErr w:type="spellStart"/>
            <w:r w:rsidRPr="002B0A1B">
              <w:rPr>
                <w:bCs/>
                <w:sz w:val="28"/>
                <w:szCs w:val="28"/>
              </w:rPr>
              <w:t>hoạt</w:t>
            </w:r>
            <w:proofErr w:type="spellEnd"/>
            <w:r w:rsidRPr="002B0A1B">
              <w:rPr>
                <w:bCs/>
                <w:sz w:val="28"/>
                <w:szCs w:val="28"/>
              </w:rPr>
              <w:t xml:space="preserve"> </w:t>
            </w:r>
            <w:proofErr w:type="spellStart"/>
            <w:r w:rsidRPr="002B0A1B">
              <w:rPr>
                <w:bCs/>
                <w:sz w:val="28"/>
                <w:szCs w:val="28"/>
              </w:rPr>
              <w:t>động</w:t>
            </w:r>
            <w:proofErr w:type="spellEnd"/>
            <w:r w:rsidRPr="002B0A1B">
              <w:rPr>
                <w:bCs/>
                <w:sz w:val="28"/>
                <w:szCs w:val="28"/>
                <w:lang w:val="vi-VN"/>
              </w:rPr>
              <w:t xml:space="preserve"> kiểm định chất lượng lâm sàng</w:t>
            </w:r>
            <w:r w:rsidRPr="002B0A1B">
              <w:rPr>
                <w:bCs/>
                <w:sz w:val="28"/>
                <w:szCs w:val="28"/>
              </w:rPr>
              <w:t xml:space="preserve"> </w:t>
            </w:r>
          </w:p>
        </w:tc>
        <w:tc>
          <w:tcPr>
            <w:tcW w:w="1842" w:type="dxa"/>
          </w:tcPr>
          <w:p w14:paraId="719682C9" w14:textId="77777777" w:rsidR="00693A20" w:rsidRPr="002B0A1B" w:rsidRDefault="00693A20" w:rsidP="006F3EFE">
            <w:pPr>
              <w:jc w:val="center"/>
              <w:rPr>
                <w:sz w:val="28"/>
                <w:szCs w:val="28"/>
              </w:rPr>
            </w:pPr>
            <w:r w:rsidRPr="002B0A1B">
              <w:rPr>
                <w:sz w:val="28"/>
                <w:szCs w:val="28"/>
              </w:rPr>
              <w:t>5</w:t>
            </w:r>
            <w:r w:rsidRPr="002B0A1B">
              <w:rPr>
                <w:sz w:val="28"/>
                <w:szCs w:val="28"/>
                <w:lang w:val="vi-VN"/>
              </w:rPr>
              <w:t xml:space="preserve"> </w:t>
            </w:r>
            <w:proofErr w:type="spellStart"/>
            <w:r w:rsidRPr="002B0A1B">
              <w:rPr>
                <w:sz w:val="28"/>
                <w:szCs w:val="28"/>
              </w:rPr>
              <w:t>điểm</w:t>
            </w:r>
            <w:proofErr w:type="spellEnd"/>
          </w:p>
        </w:tc>
      </w:tr>
      <w:tr w:rsidR="00693A20" w:rsidRPr="00DA513D" w14:paraId="288CE231" w14:textId="77777777" w:rsidTr="008B771F">
        <w:tc>
          <w:tcPr>
            <w:tcW w:w="746" w:type="dxa"/>
            <w:vAlign w:val="center"/>
          </w:tcPr>
          <w:p w14:paraId="2AC1F9FE" w14:textId="77777777" w:rsidR="00693A20" w:rsidRPr="002B0A1B" w:rsidRDefault="00693A20" w:rsidP="006F3EFE">
            <w:pPr>
              <w:jc w:val="center"/>
              <w:rPr>
                <w:bCs/>
                <w:sz w:val="28"/>
                <w:szCs w:val="28"/>
              </w:rPr>
            </w:pPr>
            <w:r w:rsidRPr="002B0A1B">
              <w:rPr>
                <w:bCs/>
                <w:sz w:val="28"/>
                <w:szCs w:val="28"/>
              </w:rPr>
              <w:t>4</w:t>
            </w:r>
          </w:p>
        </w:tc>
        <w:tc>
          <w:tcPr>
            <w:tcW w:w="7046" w:type="dxa"/>
            <w:vAlign w:val="center"/>
          </w:tcPr>
          <w:p w14:paraId="6EA042B6" w14:textId="77777777" w:rsidR="00693A20" w:rsidRPr="002B0A1B" w:rsidRDefault="00693A20" w:rsidP="00192626">
            <w:pPr>
              <w:spacing w:before="40"/>
              <w:rPr>
                <w:bCs/>
                <w:sz w:val="28"/>
                <w:szCs w:val="28"/>
              </w:rPr>
            </w:pPr>
            <w:proofErr w:type="spellStart"/>
            <w:r w:rsidRPr="002B0A1B">
              <w:rPr>
                <w:bCs/>
                <w:sz w:val="28"/>
                <w:szCs w:val="28"/>
              </w:rPr>
              <w:t>Trình</w:t>
            </w:r>
            <w:proofErr w:type="spellEnd"/>
            <w:r w:rsidRPr="002B0A1B">
              <w:rPr>
                <w:bCs/>
                <w:sz w:val="28"/>
                <w:szCs w:val="28"/>
              </w:rPr>
              <w:t xml:space="preserve"> </w:t>
            </w:r>
            <w:proofErr w:type="spellStart"/>
            <w:r w:rsidRPr="002B0A1B">
              <w:rPr>
                <w:bCs/>
                <w:sz w:val="28"/>
                <w:szCs w:val="28"/>
              </w:rPr>
              <w:t>độ</w:t>
            </w:r>
            <w:proofErr w:type="spellEnd"/>
            <w:r w:rsidRPr="002B0A1B">
              <w:rPr>
                <w:bCs/>
                <w:sz w:val="28"/>
                <w:szCs w:val="28"/>
              </w:rPr>
              <w:t xml:space="preserve"> </w:t>
            </w:r>
            <w:proofErr w:type="spellStart"/>
            <w:r w:rsidRPr="002B0A1B">
              <w:rPr>
                <w:bCs/>
                <w:sz w:val="28"/>
                <w:szCs w:val="28"/>
              </w:rPr>
              <w:t>chuyên</w:t>
            </w:r>
            <w:proofErr w:type="spellEnd"/>
            <w:r w:rsidRPr="002B0A1B">
              <w:rPr>
                <w:bCs/>
                <w:sz w:val="28"/>
                <w:szCs w:val="28"/>
              </w:rPr>
              <w:t xml:space="preserve"> </w:t>
            </w:r>
            <w:proofErr w:type="spellStart"/>
            <w:r w:rsidRPr="002B0A1B">
              <w:rPr>
                <w:bCs/>
                <w:sz w:val="28"/>
                <w:szCs w:val="28"/>
              </w:rPr>
              <w:t>môn</w:t>
            </w:r>
            <w:proofErr w:type="spellEnd"/>
          </w:p>
        </w:tc>
        <w:tc>
          <w:tcPr>
            <w:tcW w:w="1842" w:type="dxa"/>
          </w:tcPr>
          <w:p w14:paraId="152C3E39" w14:textId="77777777" w:rsidR="00693A20" w:rsidRPr="002B0A1B" w:rsidRDefault="00693A20" w:rsidP="006F3EFE">
            <w:pPr>
              <w:jc w:val="center"/>
              <w:rPr>
                <w:sz w:val="28"/>
                <w:szCs w:val="28"/>
              </w:rPr>
            </w:pPr>
            <w:proofErr w:type="spellStart"/>
            <w:r w:rsidRPr="002B0A1B">
              <w:rPr>
                <w:sz w:val="28"/>
                <w:szCs w:val="28"/>
              </w:rPr>
              <w:t>Tối</w:t>
            </w:r>
            <w:proofErr w:type="spellEnd"/>
            <w:r w:rsidRPr="002B0A1B">
              <w:rPr>
                <w:sz w:val="28"/>
                <w:szCs w:val="28"/>
              </w:rPr>
              <w:t xml:space="preserve"> </w:t>
            </w:r>
            <w:proofErr w:type="spellStart"/>
            <w:r w:rsidRPr="002B0A1B">
              <w:rPr>
                <w:sz w:val="28"/>
                <w:szCs w:val="28"/>
              </w:rPr>
              <w:t>đa</w:t>
            </w:r>
            <w:proofErr w:type="spellEnd"/>
            <w:r w:rsidRPr="002B0A1B">
              <w:rPr>
                <w:sz w:val="28"/>
                <w:szCs w:val="28"/>
              </w:rPr>
              <w:t xml:space="preserve"> </w:t>
            </w:r>
          </w:p>
          <w:p w14:paraId="5D5BDF28" w14:textId="77777777" w:rsidR="00693A20" w:rsidRPr="002B0A1B" w:rsidRDefault="00693A20" w:rsidP="006F3EFE">
            <w:pPr>
              <w:jc w:val="center"/>
              <w:rPr>
                <w:sz w:val="28"/>
                <w:szCs w:val="28"/>
              </w:rPr>
            </w:pPr>
            <w:r w:rsidRPr="002B0A1B">
              <w:rPr>
                <w:sz w:val="28"/>
                <w:szCs w:val="28"/>
              </w:rPr>
              <w:t xml:space="preserve">15 </w:t>
            </w:r>
            <w:proofErr w:type="spellStart"/>
            <w:r w:rsidRPr="002B0A1B">
              <w:rPr>
                <w:sz w:val="28"/>
                <w:szCs w:val="28"/>
              </w:rPr>
              <w:t>điểm</w:t>
            </w:r>
            <w:proofErr w:type="spellEnd"/>
          </w:p>
        </w:tc>
      </w:tr>
      <w:tr w:rsidR="00693A20" w:rsidRPr="00DA513D" w14:paraId="46232ED6" w14:textId="77777777" w:rsidTr="008B771F">
        <w:tc>
          <w:tcPr>
            <w:tcW w:w="746" w:type="dxa"/>
          </w:tcPr>
          <w:p w14:paraId="3FCE316A" w14:textId="77777777" w:rsidR="00693A20" w:rsidRPr="002B0A1B" w:rsidRDefault="00693A20" w:rsidP="006F3EFE">
            <w:pPr>
              <w:jc w:val="center"/>
              <w:rPr>
                <w:iCs/>
                <w:sz w:val="28"/>
                <w:szCs w:val="28"/>
              </w:rPr>
            </w:pPr>
            <w:r w:rsidRPr="002B0A1B">
              <w:rPr>
                <w:iCs/>
                <w:sz w:val="28"/>
                <w:szCs w:val="28"/>
              </w:rPr>
              <w:t>4.1</w:t>
            </w:r>
          </w:p>
        </w:tc>
        <w:tc>
          <w:tcPr>
            <w:tcW w:w="7046" w:type="dxa"/>
          </w:tcPr>
          <w:p w14:paraId="644A9183" w14:textId="77777777" w:rsidR="00693A20" w:rsidRPr="002B0A1B" w:rsidRDefault="00693A20" w:rsidP="00192626">
            <w:pPr>
              <w:spacing w:before="40"/>
              <w:rPr>
                <w:iCs/>
                <w:sz w:val="28"/>
                <w:szCs w:val="28"/>
                <w:lang w:val="vi-VN"/>
              </w:rPr>
            </w:pPr>
            <w:r w:rsidRPr="002B0A1B">
              <w:rPr>
                <w:iCs/>
                <w:sz w:val="28"/>
                <w:szCs w:val="28"/>
              </w:rPr>
              <w:t xml:space="preserve">Các </w:t>
            </w:r>
            <w:proofErr w:type="spellStart"/>
            <w:r w:rsidRPr="002B0A1B">
              <w:rPr>
                <w:iCs/>
                <w:sz w:val="28"/>
                <w:szCs w:val="28"/>
              </w:rPr>
              <w:t>trưởng</w:t>
            </w:r>
            <w:proofErr w:type="spellEnd"/>
            <w:r w:rsidRPr="002B0A1B">
              <w:rPr>
                <w:iCs/>
                <w:sz w:val="28"/>
                <w:szCs w:val="28"/>
              </w:rPr>
              <w:t xml:space="preserve"> khoa </w:t>
            </w:r>
            <w:proofErr w:type="spellStart"/>
            <w:r w:rsidRPr="002B0A1B">
              <w:rPr>
                <w:iCs/>
                <w:sz w:val="28"/>
                <w:szCs w:val="28"/>
              </w:rPr>
              <w:t>và</w:t>
            </w:r>
            <w:proofErr w:type="spellEnd"/>
            <w:r w:rsidRPr="002B0A1B">
              <w:rPr>
                <w:iCs/>
                <w:sz w:val="28"/>
                <w:szCs w:val="28"/>
              </w:rPr>
              <w:t xml:space="preserve"> </w:t>
            </w:r>
            <w:proofErr w:type="spellStart"/>
            <w:r w:rsidRPr="002B0A1B">
              <w:rPr>
                <w:iCs/>
                <w:sz w:val="28"/>
                <w:szCs w:val="28"/>
              </w:rPr>
              <w:t>phó</w:t>
            </w:r>
            <w:proofErr w:type="spellEnd"/>
            <w:r w:rsidRPr="002B0A1B">
              <w:rPr>
                <w:iCs/>
                <w:sz w:val="28"/>
                <w:szCs w:val="28"/>
              </w:rPr>
              <w:t xml:space="preserve"> </w:t>
            </w:r>
            <w:proofErr w:type="spellStart"/>
            <w:r w:rsidRPr="002B0A1B">
              <w:rPr>
                <w:iCs/>
                <w:sz w:val="28"/>
                <w:szCs w:val="28"/>
              </w:rPr>
              <w:t>trưởng</w:t>
            </w:r>
            <w:proofErr w:type="spellEnd"/>
            <w:r w:rsidRPr="002B0A1B">
              <w:rPr>
                <w:iCs/>
                <w:sz w:val="28"/>
                <w:szCs w:val="28"/>
              </w:rPr>
              <w:t xml:space="preserve"> khoa</w:t>
            </w:r>
          </w:p>
        </w:tc>
        <w:tc>
          <w:tcPr>
            <w:tcW w:w="1842" w:type="dxa"/>
          </w:tcPr>
          <w:p w14:paraId="1BBD3EE9" w14:textId="77777777" w:rsidR="00693A20" w:rsidRPr="002B0A1B" w:rsidRDefault="00693A20" w:rsidP="006F3EFE">
            <w:pPr>
              <w:jc w:val="center"/>
              <w:rPr>
                <w:sz w:val="28"/>
                <w:szCs w:val="28"/>
              </w:rPr>
            </w:pPr>
          </w:p>
        </w:tc>
      </w:tr>
      <w:tr w:rsidR="00693A20" w:rsidRPr="00DA513D" w14:paraId="35C592C6" w14:textId="77777777" w:rsidTr="008B771F">
        <w:tc>
          <w:tcPr>
            <w:tcW w:w="746" w:type="dxa"/>
          </w:tcPr>
          <w:p w14:paraId="4EC89870" w14:textId="69D98E35" w:rsidR="00693A20" w:rsidRPr="002B0A1B" w:rsidRDefault="00693A20" w:rsidP="006F3EFE">
            <w:pPr>
              <w:jc w:val="center"/>
              <w:rPr>
                <w:sz w:val="28"/>
                <w:szCs w:val="28"/>
              </w:rPr>
            </w:pPr>
            <w:r w:rsidRPr="002B0A1B">
              <w:rPr>
                <w:sz w:val="28"/>
                <w:szCs w:val="28"/>
              </w:rPr>
              <w:t>a</w:t>
            </w:r>
          </w:p>
        </w:tc>
        <w:tc>
          <w:tcPr>
            <w:tcW w:w="7046" w:type="dxa"/>
          </w:tcPr>
          <w:p w14:paraId="008CF295" w14:textId="77777777" w:rsidR="00693A20" w:rsidRPr="002B0A1B" w:rsidRDefault="00693A20" w:rsidP="00192626">
            <w:pPr>
              <w:spacing w:before="40"/>
              <w:rPr>
                <w:sz w:val="28"/>
                <w:szCs w:val="28"/>
                <w:lang w:val="vi-VN"/>
              </w:rPr>
            </w:pPr>
            <w:r w:rsidRPr="002B0A1B">
              <w:rPr>
                <w:sz w:val="28"/>
                <w:szCs w:val="28"/>
              </w:rPr>
              <w:t xml:space="preserve">60% </w:t>
            </w:r>
            <w:proofErr w:type="spellStart"/>
            <w:r w:rsidRPr="002B0A1B">
              <w:rPr>
                <w:sz w:val="28"/>
                <w:szCs w:val="28"/>
              </w:rPr>
              <w:t>trở</w:t>
            </w:r>
            <w:proofErr w:type="spellEnd"/>
            <w:r w:rsidRPr="002B0A1B">
              <w:rPr>
                <w:sz w:val="28"/>
                <w:szCs w:val="28"/>
              </w:rPr>
              <w:t xml:space="preserve"> </w:t>
            </w:r>
            <w:proofErr w:type="spellStart"/>
            <w:r w:rsidRPr="002B0A1B">
              <w:rPr>
                <w:sz w:val="28"/>
                <w:szCs w:val="28"/>
              </w:rPr>
              <w:t>lên</w:t>
            </w:r>
            <w:proofErr w:type="spellEnd"/>
            <w:r w:rsidRPr="002B0A1B">
              <w:rPr>
                <w:sz w:val="28"/>
                <w:szCs w:val="28"/>
              </w:rPr>
              <w:t xml:space="preserve"> </w:t>
            </w:r>
            <w:proofErr w:type="spellStart"/>
            <w:r w:rsidRPr="002B0A1B">
              <w:rPr>
                <w:sz w:val="28"/>
                <w:szCs w:val="28"/>
              </w:rPr>
              <w:t>có</w:t>
            </w:r>
            <w:proofErr w:type="spellEnd"/>
            <w:r w:rsidRPr="002B0A1B">
              <w:rPr>
                <w:sz w:val="28"/>
                <w:szCs w:val="28"/>
              </w:rPr>
              <w:t xml:space="preserve"> </w:t>
            </w:r>
            <w:proofErr w:type="spellStart"/>
            <w:r w:rsidRPr="002B0A1B">
              <w:rPr>
                <w:sz w:val="28"/>
                <w:szCs w:val="28"/>
              </w:rPr>
              <w:t>trình</w:t>
            </w:r>
            <w:proofErr w:type="spellEnd"/>
            <w:r w:rsidRPr="002B0A1B">
              <w:rPr>
                <w:sz w:val="28"/>
                <w:szCs w:val="28"/>
              </w:rPr>
              <w:t xml:space="preserve"> </w:t>
            </w:r>
            <w:proofErr w:type="spellStart"/>
            <w:r w:rsidRPr="002B0A1B">
              <w:rPr>
                <w:sz w:val="28"/>
                <w:szCs w:val="28"/>
              </w:rPr>
              <w:t>độ</w:t>
            </w:r>
            <w:proofErr w:type="spellEnd"/>
            <w:r w:rsidRPr="002B0A1B">
              <w:rPr>
                <w:sz w:val="28"/>
                <w:szCs w:val="28"/>
              </w:rPr>
              <w:t xml:space="preserve"> </w:t>
            </w:r>
            <w:proofErr w:type="spellStart"/>
            <w:r w:rsidRPr="002B0A1B">
              <w:rPr>
                <w:sz w:val="28"/>
                <w:szCs w:val="28"/>
              </w:rPr>
              <w:t>tiến</w:t>
            </w:r>
            <w:proofErr w:type="spellEnd"/>
            <w:r w:rsidRPr="002B0A1B">
              <w:rPr>
                <w:sz w:val="28"/>
                <w:szCs w:val="28"/>
              </w:rPr>
              <w:t xml:space="preserve"> </w:t>
            </w:r>
            <w:proofErr w:type="spellStart"/>
            <w:r w:rsidRPr="002B0A1B">
              <w:rPr>
                <w:sz w:val="28"/>
                <w:szCs w:val="28"/>
              </w:rPr>
              <w:t>sĩ</w:t>
            </w:r>
            <w:proofErr w:type="spellEnd"/>
            <w:r w:rsidRPr="002B0A1B">
              <w:rPr>
                <w:sz w:val="28"/>
                <w:szCs w:val="28"/>
              </w:rPr>
              <w:t xml:space="preserve">, </w:t>
            </w:r>
            <w:proofErr w:type="spellStart"/>
            <w:r w:rsidRPr="002B0A1B">
              <w:rPr>
                <w:sz w:val="28"/>
                <w:szCs w:val="28"/>
              </w:rPr>
              <w:t>chuyên</w:t>
            </w:r>
            <w:proofErr w:type="spellEnd"/>
            <w:r w:rsidRPr="002B0A1B">
              <w:rPr>
                <w:sz w:val="28"/>
                <w:szCs w:val="28"/>
              </w:rPr>
              <w:t xml:space="preserve"> khoa II</w:t>
            </w:r>
          </w:p>
        </w:tc>
        <w:tc>
          <w:tcPr>
            <w:tcW w:w="1842" w:type="dxa"/>
          </w:tcPr>
          <w:p w14:paraId="3A42F534" w14:textId="77777777" w:rsidR="00693A20" w:rsidRPr="002B0A1B" w:rsidRDefault="00693A20" w:rsidP="006F3EFE">
            <w:pPr>
              <w:jc w:val="center"/>
              <w:rPr>
                <w:sz w:val="28"/>
                <w:szCs w:val="28"/>
              </w:rPr>
            </w:pPr>
            <w:r w:rsidRPr="002B0A1B">
              <w:rPr>
                <w:sz w:val="28"/>
                <w:szCs w:val="28"/>
              </w:rPr>
              <w:t xml:space="preserve">5 </w:t>
            </w:r>
            <w:proofErr w:type="spellStart"/>
            <w:r w:rsidRPr="002B0A1B">
              <w:rPr>
                <w:sz w:val="28"/>
                <w:szCs w:val="28"/>
              </w:rPr>
              <w:t>điểm</w:t>
            </w:r>
            <w:proofErr w:type="spellEnd"/>
          </w:p>
        </w:tc>
      </w:tr>
      <w:tr w:rsidR="00693A20" w:rsidRPr="00DA513D" w14:paraId="14E8CFE8" w14:textId="77777777" w:rsidTr="008B771F">
        <w:tc>
          <w:tcPr>
            <w:tcW w:w="746" w:type="dxa"/>
          </w:tcPr>
          <w:p w14:paraId="779C94C9" w14:textId="5A317C11" w:rsidR="00693A20" w:rsidRPr="002B0A1B" w:rsidRDefault="00693A20" w:rsidP="006F3EFE">
            <w:pPr>
              <w:jc w:val="center"/>
              <w:rPr>
                <w:sz w:val="28"/>
                <w:szCs w:val="28"/>
              </w:rPr>
            </w:pPr>
            <w:r w:rsidRPr="002B0A1B">
              <w:rPr>
                <w:sz w:val="28"/>
                <w:szCs w:val="28"/>
              </w:rPr>
              <w:t>b</w:t>
            </w:r>
          </w:p>
        </w:tc>
        <w:tc>
          <w:tcPr>
            <w:tcW w:w="7046" w:type="dxa"/>
          </w:tcPr>
          <w:p w14:paraId="4D04E193" w14:textId="77777777" w:rsidR="00693A20" w:rsidRPr="002B0A1B" w:rsidRDefault="00693A20" w:rsidP="00192626">
            <w:pPr>
              <w:spacing w:before="40"/>
              <w:rPr>
                <w:sz w:val="28"/>
                <w:szCs w:val="28"/>
                <w:lang w:val="vi-VN"/>
              </w:rPr>
            </w:pPr>
            <w:proofErr w:type="spellStart"/>
            <w:r w:rsidRPr="002B0A1B">
              <w:rPr>
                <w:sz w:val="28"/>
                <w:szCs w:val="28"/>
              </w:rPr>
              <w:t>Từ</w:t>
            </w:r>
            <w:proofErr w:type="spellEnd"/>
            <w:r w:rsidRPr="002B0A1B">
              <w:rPr>
                <w:sz w:val="28"/>
                <w:szCs w:val="28"/>
              </w:rPr>
              <w:t xml:space="preserve"> 30% </w:t>
            </w:r>
            <w:proofErr w:type="spellStart"/>
            <w:r w:rsidRPr="002B0A1B">
              <w:rPr>
                <w:sz w:val="28"/>
                <w:szCs w:val="28"/>
              </w:rPr>
              <w:t>đến</w:t>
            </w:r>
            <w:proofErr w:type="spellEnd"/>
            <w:r w:rsidRPr="002B0A1B">
              <w:rPr>
                <w:sz w:val="28"/>
                <w:szCs w:val="28"/>
              </w:rPr>
              <w:t xml:space="preserve"> </w:t>
            </w:r>
            <w:proofErr w:type="spellStart"/>
            <w:r w:rsidRPr="002B0A1B">
              <w:rPr>
                <w:sz w:val="28"/>
                <w:szCs w:val="28"/>
              </w:rPr>
              <w:t>dưới</w:t>
            </w:r>
            <w:proofErr w:type="spellEnd"/>
            <w:r w:rsidRPr="002B0A1B">
              <w:rPr>
                <w:sz w:val="28"/>
                <w:szCs w:val="28"/>
              </w:rPr>
              <w:t xml:space="preserve"> 60% </w:t>
            </w:r>
            <w:proofErr w:type="spellStart"/>
            <w:r w:rsidRPr="002B0A1B">
              <w:rPr>
                <w:sz w:val="28"/>
                <w:szCs w:val="28"/>
              </w:rPr>
              <w:t>có</w:t>
            </w:r>
            <w:proofErr w:type="spellEnd"/>
            <w:r w:rsidRPr="002B0A1B">
              <w:rPr>
                <w:sz w:val="28"/>
                <w:szCs w:val="28"/>
              </w:rPr>
              <w:t xml:space="preserve"> </w:t>
            </w:r>
            <w:proofErr w:type="spellStart"/>
            <w:r w:rsidRPr="002B0A1B">
              <w:rPr>
                <w:sz w:val="28"/>
                <w:szCs w:val="28"/>
              </w:rPr>
              <w:t>trình</w:t>
            </w:r>
            <w:proofErr w:type="spellEnd"/>
            <w:r w:rsidRPr="002B0A1B">
              <w:rPr>
                <w:sz w:val="28"/>
                <w:szCs w:val="28"/>
              </w:rPr>
              <w:t xml:space="preserve"> </w:t>
            </w:r>
            <w:proofErr w:type="spellStart"/>
            <w:r w:rsidRPr="002B0A1B">
              <w:rPr>
                <w:sz w:val="28"/>
                <w:szCs w:val="28"/>
              </w:rPr>
              <w:t>độ</w:t>
            </w:r>
            <w:proofErr w:type="spellEnd"/>
            <w:r w:rsidRPr="002B0A1B">
              <w:rPr>
                <w:sz w:val="28"/>
                <w:szCs w:val="28"/>
              </w:rPr>
              <w:t xml:space="preserve"> </w:t>
            </w:r>
            <w:proofErr w:type="spellStart"/>
            <w:r w:rsidRPr="002B0A1B">
              <w:rPr>
                <w:sz w:val="28"/>
                <w:szCs w:val="28"/>
              </w:rPr>
              <w:t>tiến</w:t>
            </w:r>
            <w:proofErr w:type="spellEnd"/>
            <w:r w:rsidRPr="002B0A1B">
              <w:rPr>
                <w:sz w:val="28"/>
                <w:szCs w:val="28"/>
              </w:rPr>
              <w:t xml:space="preserve"> </w:t>
            </w:r>
            <w:proofErr w:type="spellStart"/>
            <w:r w:rsidRPr="002B0A1B">
              <w:rPr>
                <w:sz w:val="28"/>
                <w:szCs w:val="28"/>
              </w:rPr>
              <w:t>sĩ</w:t>
            </w:r>
            <w:proofErr w:type="spellEnd"/>
            <w:r w:rsidRPr="002B0A1B">
              <w:rPr>
                <w:sz w:val="28"/>
                <w:szCs w:val="28"/>
              </w:rPr>
              <w:t xml:space="preserve">, </w:t>
            </w:r>
            <w:proofErr w:type="spellStart"/>
            <w:r w:rsidRPr="002B0A1B">
              <w:rPr>
                <w:sz w:val="28"/>
                <w:szCs w:val="28"/>
              </w:rPr>
              <w:t>chuyên</w:t>
            </w:r>
            <w:proofErr w:type="spellEnd"/>
            <w:r w:rsidRPr="002B0A1B">
              <w:rPr>
                <w:sz w:val="28"/>
                <w:szCs w:val="28"/>
              </w:rPr>
              <w:t xml:space="preserve"> khoa II</w:t>
            </w:r>
          </w:p>
        </w:tc>
        <w:tc>
          <w:tcPr>
            <w:tcW w:w="1842" w:type="dxa"/>
          </w:tcPr>
          <w:p w14:paraId="4F4E964C" w14:textId="77777777" w:rsidR="00693A20" w:rsidRPr="002B0A1B" w:rsidRDefault="00693A20" w:rsidP="006F3EFE">
            <w:pPr>
              <w:jc w:val="center"/>
              <w:rPr>
                <w:sz w:val="28"/>
                <w:szCs w:val="28"/>
              </w:rPr>
            </w:pPr>
            <w:r w:rsidRPr="002B0A1B">
              <w:rPr>
                <w:sz w:val="28"/>
                <w:szCs w:val="28"/>
              </w:rPr>
              <w:t xml:space="preserve">3 </w:t>
            </w:r>
            <w:proofErr w:type="spellStart"/>
            <w:r w:rsidRPr="002B0A1B">
              <w:rPr>
                <w:sz w:val="28"/>
                <w:szCs w:val="28"/>
              </w:rPr>
              <w:t>điểm</w:t>
            </w:r>
            <w:proofErr w:type="spellEnd"/>
          </w:p>
        </w:tc>
      </w:tr>
      <w:tr w:rsidR="00693A20" w:rsidRPr="00DA513D" w14:paraId="57264852" w14:textId="77777777" w:rsidTr="008B771F">
        <w:tc>
          <w:tcPr>
            <w:tcW w:w="746" w:type="dxa"/>
          </w:tcPr>
          <w:p w14:paraId="427CB925" w14:textId="377178D6" w:rsidR="00693A20" w:rsidRPr="002B0A1B" w:rsidRDefault="00693A20" w:rsidP="006F3EFE">
            <w:pPr>
              <w:jc w:val="center"/>
              <w:rPr>
                <w:sz w:val="28"/>
                <w:szCs w:val="28"/>
              </w:rPr>
            </w:pPr>
            <w:r w:rsidRPr="002B0A1B">
              <w:rPr>
                <w:sz w:val="28"/>
                <w:szCs w:val="28"/>
              </w:rPr>
              <w:t>c</w:t>
            </w:r>
          </w:p>
        </w:tc>
        <w:tc>
          <w:tcPr>
            <w:tcW w:w="7046" w:type="dxa"/>
          </w:tcPr>
          <w:p w14:paraId="45D78D51" w14:textId="77777777" w:rsidR="00693A20" w:rsidRPr="002B0A1B" w:rsidRDefault="00693A20" w:rsidP="00192626">
            <w:pPr>
              <w:spacing w:before="40"/>
              <w:rPr>
                <w:sz w:val="28"/>
                <w:szCs w:val="28"/>
              </w:rPr>
            </w:pPr>
            <w:proofErr w:type="spellStart"/>
            <w:r w:rsidRPr="002B0A1B">
              <w:rPr>
                <w:sz w:val="28"/>
                <w:szCs w:val="28"/>
              </w:rPr>
              <w:t>Dưới</w:t>
            </w:r>
            <w:proofErr w:type="spellEnd"/>
            <w:r w:rsidRPr="002B0A1B">
              <w:rPr>
                <w:sz w:val="28"/>
                <w:szCs w:val="28"/>
              </w:rPr>
              <w:t xml:space="preserve"> 30% </w:t>
            </w:r>
            <w:proofErr w:type="spellStart"/>
            <w:r w:rsidRPr="002B0A1B">
              <w:rPr>
                <w:sz w:val="28"/>
                <w:szCs w:val="28"/>
              </w:rPr>
              <w:t>có</w:t>
            </w:r>
            <w:proofErr w:type="spellEnd"/>
            <w:r w:rsidRPr="002B0A1B">
              <w:rPr>
                <w:sz w:val="28"/>
                <w:szCs w:val="28"/>
              </w:rPr>
              <w:t xml:space="preserve"> </w:t>
            </w:r>
            <w:proofErr w:type="spellStart"/>
            <w:r w:rsidRPr="002B0A1B">
              <w:rPr>
                <w:sz w:val="28"/>
                <w:szCs w:val="28"/>
              </w:rPr>
              <w:t>trình</w:t>
            </w:r>
            <w:proofErr w:type="spellEnd"/>
            <w:r w:rsidRPr="002B0A1B">
              <w:rPr>
                <w:sz w:val="28"/>
                <w:szCs w:val="28"/>
              </w:rPr>
              <w:t xml:space="preserve"> </w:t>
            </w:r>
            <w:proofErr w:type="spellStart"/>
            <w:r w:rsidRPr="002B0A1B">
              <w:rPr>
                <w:sz w:val="28"/>
                <w:szCs w:val="28"/>
              </w:rPr>
              <w:t>độ</w:t>
            </w:r>
            <w:proofErr w:type="spellEnd"/>
            <w:r w:rsidRPr="002B0A1B">
              <w:rPr>
                <w:sz w:val="28"/>
                <w:szCs w:val="28"/>
              </w:rPr>
              <w:t xml:space="preserve"> </w:t>
            </w:r>
            <w:proofErr w:type="spellStart"/>
            <w:r w:rsidRPr="002B0A1B">
              <w:rPr>
                <w:sz w:val="28"/>
                <w:szCs w:val="28"/>
              </w:rPr>
              <w:t>tiến</w:t>
            </w:r>
            <w:proofErr w:type="spellEnd"/>
            <w:r w:rsidRPr="002B0A1B">
              <w:rPr>
                <w:sz w:val="28"/>
                <w:szCs w:val="28"/>
              </w:rPr>
              <w:t xml:space="preserve"> </w:t>
            </w:r>
            <w:proofErr w:type="spellStart"/>
            <w:r w:rsidRPr="002B0A1B">
              <w:rPr>
                <w:sz w:val="28"/>
                <w:szCs w:val="28"/>
              </w:rPr>
              <w:t>sĩ</w:t>
            </w:r>
            <w:proofErr w:type="spellEnd"/>
            <w:r w:rsidRPr="002B0A1B">
              <w:rPr>
                <w:sz w:val="28"/>
                <w:szCs w:val="28"/>
              </w:rPr>
              <w:t xml:space="preserve">, </w:t>
            </w:r>
            <w:proofErr w:type="spellStart"/>
            <w:r w:rsidRPr="002B0A1B">
              <w:rPr>
                <w:sz w:val="28"/>
                <w:szCs w:val="28"/>
              </w:rPr>
              <w:t>chuyên</w:t>
            </w:r>
            <w:proofErr w:type="spellEnd"/>
            <w:r w:rsidRPr="002B0A1B">
              <w:rPr>
                <w:sz w:val="28"/>
                <w:szCs w:val="28"/>
              </w:rPr>
              <w:t xml:space="preserve"> khoa II</w:t>
            </w:r>
          </w:p>
        </w:tc>
        <w:tc>
          <w:tcPr>
            <w:tcW w:w="1842" w:type="dxa"/>
          </w:tcPr>
          <w:p w14:paraId="79554433" w14:textId="77777777" w:rsidR="00693A20" w:rsidRPr="002B0A1B" w:rsidRDefault="00693A20" w:rsidP="006F3EFE">
            <w:pPr>
              <w:jc w:val="center"/>
              <w:rPr>
                <w:sz w:val="28"/>
                <w:szCs w:val="28"/>
              </w:rPr>
            </w:pPr>
            <w:r w:rsidRPr="002B0A1B">
              <w:rPr>
                <w:sz w:val="28"/>
                <w:szCs w:val="28"/>
              </w:rPr>
              <w:t xml:space="preserve">1 </w:t>
            </w:r>
            <w:proofErr w:type="spellStart"/>
            <w:r w:rsidRPr="002B0A1B">
              <w:rPr>
                <w:sz w:val="28"/>
                <w:szCs w:val="28"/>
              </w:rPr>
              <w:t>điểm</w:t>
            </w:r>
            <w:proofErr w:type="spellEnd"/>
          </w:p>
        </w:tc>
      </w:tr>
      <w:tr w:rsidR="00693A20" w:rsidRPr="00DA513D" w14:paraId="05A37E4D" w14:textId="77777777" w:rsidTr="008B771F">
        <w:tc>
          <w:tcPr>
            <w:tcW w:w="746" w:type="dxa"/>
          </w:tcPr>
          <w:p w14:paraId="72B14BED" w14:textId="77777777" w:rsidR="00693A20" w:rsidRPr="002B0A1B" w:rsidRDefault="00693A20" w:rsidP="006F3EFE">
            <w:pPr>
              <w:jc w:val="center"/>
              <w:rPr>
                <w:iCs/>
                <w:sz w:val="28"/>
                <w:szCs w:val="28"/>
              </w:rPr>
            </w:pPr>
            <w:r w:rsidRPr="002B0A1B">
              <w:rPr>
                <w:iCs/>
                <w:sz w:val="28"/>
                <w:szCs w:val="28"/>
              </w:rPr>
              <w:t>4.2</w:t>
            </w:r>
          </w:p>
        </w:tc>
        <w:tc>
          <w:tcPr>
            <w:tcW w:w="7046" w:type="dxa"/>
          </w:tcPr>
          <w:p w14:paraId="16BAB0A5" w14:textId="77777777" w:rsidR="00693A20" w:rsidRPr="002B0A1B" w:rsidRDefault="00693A20" w:rsidP="00192626">
            <w:pPr>
              <w:spacing w:before="40"/>
              <w:rPr>
                <w:iCs/>
                <w:sz w:val="28"/>
                <w:szCs w:val="28"/>
              </w:rPr>
            </w:pPr>
            <w:proofErr w:type="spellStart"/>
            <w:r w:rsidRPr="002B0A1B">
              <w:rPr>
                <w:iCs/>
                <w:sz w:val="28"/>
                <w:szCs w:val="28"/>
              </w:rPr>
              <w:t>Bác</w:t>
            </w:r>
            <w:proofErr w:type="spellEnd"/>
            <w:r w:rsidRPr="002B0A1B">
              <w:rPr>
                <w:iCs/>
                <w:sz w:val="28"/>
                <w:szCs w:val="28"/>
              </w:rPr>
              <w:t xml:space="preserve"> </w:t>
            </w:r>
            <w:proofErr w:type="spellStart"/>
            <w:r w:rsidRPr="002B0A1B">
              <w:rPr>
                <w:iCs/>
                <w:sz w:val="28"/>
                <w:szCs w:val="28"/>
              </w:rPr>
              <w:t>sĩ</w:t>
            </w:r>
            <w:proofErr w:type="spellEnd"/>
            <w:r w:rsidRPr="002B0A1B">
              <w:rPr>
                <w:iCs/>
                <w:sz w:val="28"/>
                <w:szCs w:val="28"/>
              </w:rPr>
              <w:t xml:space="preserve"> </w:t>
            </w:r>
            <w:proofErr w:type="spellStart"/>
            <w:r w:rsidRPr="002B0A1B">
              <w:rPr>
                <w:iCs/>
                <w:sz w:val="28"/>
                <w:szCs w:val="28"/>
              </w:rPr>
              <w:t>điều</w:t>
            </w:r>
            <w:proofErr w:type="spellEnd"/>
            <w:r w:rsidRPr="002B0A1B">
              <w:rPr>
                <w:iCs/>
                <w:sz w:val="28"/>
                <w:szCs w:val="28"/>
              </w:rPr>
              <w:t xml:space="preserve"> </w:t>
            </w:r>
            <w:proofErr w:type="spellStart"/>
            <w:r w:rsidRPr="002B0A1B">
              <w:rPr>
                <w:iCs/>
                <w:sz w:val="28"/>
                <w:szCs w:val="28"/>
              </w:rPr>
              <w:t>trị</w:t>
            </w:r>
            <w:proofErr w:type="spellEnd"/>
            <w:r w:rsidRPr="002B0A1B">
              <w:rPr>
                <w:iCs/>
                <w:sz w:val="28"/>
                <w:szCs w:val="28"/>
              </w:rPr>
              <w:t xml:space="preserve"> ở </w:t>
            </w:r>
            <w:proofErr w:type="spellStart"/>
            <w:r w:rsidRPr="002B0A1B">
              <w:rPr>
                <w:iCs/>
                <w:sz w:val="28"/>
                <w:szCs w:val="28"/>
              </w:rPr>
              <w:t>các</w:t>
            </w:r>
            <w:proofErr w:type="spellEnd"/>
            <w:r w:rsidRPr="002B0A1B">
              <w:rPr>
                <w:iCs/>
                <w:sz w:val="28"/>
                <w:szCs w:val="28"/>
              </w:rPr>
              <w:t xml:space="preserve"> khoa </w:t>
            </w:r>
            <w:proofErr w:type="spellStart"/>
            <w:r w:rsidRPr="002B0A1B">
              <w:rPr>
                <w:iCs/>
                <w:sz w:val="28"/>
                <w:szCs w:val="28"/>
              </w:rPr>
              <w:t>lâm</w:t>
            </w:r>
            <w:proofErr w:type="spellEnd"/>
            <w:r w:rsidRPr="002B0A1B">
              <w:rPr>
                <w:iCs/>
                <w:sz w:val="28"/>
                <w:szCs w:val="28"/>
              </w:rPr>
              <w:t xml:space="preserve"> </w:t>
            </w:r>
            <w:proofErr w:type="spellStart"/>
            <w:r w:rsidRPr="002B0A1B">
              <w:rPr>
                <w:iCs/>
                <w:sz w:val="28"/>
                <w:szCs w:val="28"/>
              </w:rPr>
              <w:t>sàng</w:t>
            </w:r>
            <w:proofErr w:type="spellEnd"/>
          </w:p>
        </w:tc>
        <w:tc>
          <w:tcPr>
            <w:tcW w:w="1842" w:type="dxa"/>
          </w:tcPr>
          <w:p w14:paraId="13177300" w14:textId="77777777" w:rsidR="00693A20" w:rsidRPr="002B0A1B" w:rsidRDefault="00693A20" w:rsidP="006F3EFE">
            <w:pPr>
              <w:jc w:val="center"/>
              <w:rPr>
                <w:sz w:val="28"/>
                <w:szCs w:val="28"/>
              </w:rPr>
            </w:pPr>
          </w:p>
        </w:tc>
      </w:tr>
      <w:tr w:rsidR="00693A20" w:rsidRPr="00DA513D" w14:paraId="4F5D4A1E" w14:textId="77777777" w:rsidTr="008B771F">
        <w:tc>
          <w:tcPr>
            <w:tcW w:w="746" w:type="dxa"/>
          </w:tcPr>
          <w:p w14:paraId="6C310565" w14:textId="1735695C" w:rsidR="00693A20" w:rsidRPr="002B0A1B" w:rsidRDefault="00693A20" w:rsidP="006F3EFE">
            <w:pPr>
              <w:jc w:val="center"/>
              <w:rPr>
                <w:sz w:val="28"/>
                <w:szCs w:val="28"/>
              </w:rPr>
            </w:pPr>
            <w:r w:rsidRPr="002B0A1B">
              <w:rPr>
                <w:sz w:val="28"/>
                <w:szCs w:val="28"/>
              </w:rPr>
              <w:t>a</w:t>
            </w:r>
          </w:p>
        </w:tc>
        <w:tc>
          <w:tcPr>
            <w:tcW w:w="7046" w:type="dxa"/>
          </w:tcPr>
          <w:p w14:paraId="2FA8E117" w14:textId="77777777" w:rsidR="00693A20" w:rsidRPr="002B0A1B" w:rsidRDefault="00693A20" w:rsidP="00192626">
            <w:pPr>
              <w:spacing w:before="40"/>
              <w:rPr>
                <w:sz w:val="28"/>
                <w:szCs w:val="28"/>
                <w:lang w:val="vi-VN"/>
              </w:rPr>
            </w:pPr>
            <w:proofErr w:type="spellStart"/>
            <w:r w:rsidRPr="002B0A1B">
              <w:rPr>
                <w:sz w:val="28"/>
                <w:szCs w:val="28"/>
              </w:rPr>
              <w:t>Trên</w:t>
            </w:r>
            <w:proofErr w:type="spellEnd"/>
            <w:r w:rsidRPr="002B0A1B">
              <w:rPr>
                <w:sz w:val="28"/>
                <w:szCs w:val="28"/>
              </w:rPr>
              <w:t xml:space="preserve"> 50% </w:t>
            </w:r>
            <w:proofErr w:type="spellStart"/>
            <w:r w:rsidRPr="002B0A1B">
              <w:rPr>
                <w:sz w:val="28"/>
                <w:szCs w:val="28"/>
              </w:rPr>
              <w:t>có</w:t>
            </w:r>
            <w:proofErr w:type="spellEnd"/>
            <w:r w:rsidRPr="002B0A1B">
              <w:rPr>
                <w:sz w:val="28"/>
                <w:szCs w:val="28"/>
              </w:rPr>
              <w:t xml:space="preserve"> </w:t>
            </w:r>
            <w:proofErr w:type="spellStart"/>
            <w:r w:rsidRPr="002B0A1B">
              <w:rPr>
                <w:sz w:val="28"/>
                <w:szCs w:val="28"/>
              </w:rPr>
              <w:t>trình</w:t>
            </w:r>
            <w:proofErr w:type="spellEnd"/>
            <w:r w:rsidRPr="002B0A1B">
              <w:rPr>
                <w:sz w:val="28"/>
                <w:szCs w:val="28"/>
              </w:rPr>
              <w:t xml:space="preserve"> </w:t>
            </w:r>
            <w:proofErr w:type="spellStart"/>
            <w:r w:rsidRPr="002B0A1B">
              <w:rPr>
                <w:sz w:val="28"/>
                <w:szCs w:val="28"/>
              </w:rPr>
              <w:t>độ</w:t>
            </w:r>
            <w:proofErr w:type="spellEnd"/>
            <w:r w:rsidRPr="002B0A1B">
              <w:rPr>
                <w:sz w:val="28"/>
                <w:szCs w:val="28"/>
              </w:rPr>
              <w:t xml:space="preserve"> </w:t>
            </w:r>
            <w:proofErr w:type="spellStart"/>
            <w:r w:rsidRPr="002B0A1B">
              <w:rPr>
                <w:spacing w:val="-6"/>
                <w:sz w:val="28"/>
                <w:szCs w:val="28"/>
              </w:rPr>
              <w:t>chuyên</w:t>
            </w:r>
            <w:proofErr w:type="spellEnd"/>
            <w:r w:rsidRPr="002B0A1B">
              <w:rPr>
                <w:spacing w:val="-6"/>
                <w:sz w:val="28"/>
                <w:szCs w:val="28"/>
              </w:rPr>
              <w:t xml:space="preserve"> khoa I </w:t>
            </w:r>
            <w:proofErr w:type="spellStart"/>
            <w:r w:rsidRPr="002B0A1B">
              <w:rPr>
                <w:spacing w:val="-6"/>
                <w:sz w:val="28"/>
                <w:szCs w:val="28"/>
              </w:rPr>
              <w:t>và</w:t>
            </w:r>
            <w:proofErr w:type="spellEnd"/>
            <w:r w:rsidRPr="002B0A1B">
              <w:rPr>
                <w:spacing w:val="-6"/>
                <w:sz w:val="28"/>
                <w:szCs w:val="28"/>
              </w:rPr>
              <w:t xml:space="preserve"> </w:t>
            </w:r>
            <w:proofErr w:type="spellStart"/>
            <w:r w:rsidRPr="002B0A1B">
              <w:rPr>
                <w:spacing w:val="-6"/>
                <w:sz w:val="28"/>
                <w:szCs w:val="28"/>
              </w:rPr>
              <w:t>tương</w:t>
            </w:r>
            <w:proofErr w:type="spellEnd"/>
            <w:r w:rsidRPr="002B0A1B">
              <w:rPr>
                <w:spacing w:val="-6"/>
                <w:sz w:val="28"/>
                <w:szCs w:val="28"/>
              </w:rPr>
              <w:t xml:space="preserve"> </w:t>
            </w:r>
            <w:proofErr w:type="spellStart"/>
            <w:r w:rsidRPr="002B0A1B">
              <w:rPr>
                <w:spacing w:val="-6"/>
                <w:sz w:val="28"/>
                <w:szCs w:val="28"/>
              </w:rPr>
              <w:t>đương</w:t>
            </w:r>
            <w:proofErr w:type="spellEnd"/>
          </w:p>
        </w:tc>
        <w:tc>
          <w:tcPr>
            <w:tcW w:w="1842" w:type="dxa"/>
          </w:tcPr>
          <w:p w14:paraId="7CCFEA52" w14:textId="77777777" w:rsidR="00693A20" w:rsidRPr="002B0A1B" w:rsidRDefault="00693A20" w:rsidP="006F3EFE">
            <w:pPr>
              <w:jc w:val="center"/>
              <w:rPr>
                <w:sz w:val="28"/>
                <w:szCs w:val="28"/>
              </w:rPr>
            </w:pPr>
            <w:r w:rsidRPr="002B0A1B">
              <w:rPr>
                <w:sz w:val="28"/>
                <w:szCs w:val="28"/>
              </w:rPr>
              <w:t xml:space="preserve">5 </w:t>
            </w:r>
            <w:proofErr w:type="spellStart"/>
            <w:r w:rsidRPr="002B0A1B">
              <w:rPr>
                <w:sz w:val="28"/>
                <w:szCs w:val="28"/>
              </w:rPr>
              <w:t>điểm</w:t>
            </w:r>
            <w:proofErr w:type="spellEnd"/>
          </w:p>
        </w:tc>
      </w:tr>
      <w:tr w:rsidR="00693A20" w:rsidRPr="00DA513D" w14:paraId="24B62353" w14:textId="77777777" w:rsidTr="008B771F">
        <w:tc>
          <w:tcPr>
            <w:tcW w:w="746" w:type="dxa"/>
          </w:tcPr>
          <w:p w14:paraId="48F14454" w14:textId="7717AA10" w:rsidR="00693A20" w:rsidRPr="002B0A1B" w:rsidRDefault="00693A20" w:rsidP="006F3EFE">
            <w:pPr>
              <w:jc w:val="center"/>
              <w:rPr>
                <w:sz w:val="28"/>
                <w:szCs w:val="28"/>
              </w:rPr>
            </w:pPr>
            <w:r w:rsidRPr="002B0A1B">
              <w:rPr>
                <w:sz w:val="28"/>
                <w:szCs w:val="28"/>
              </w:rPr>
              <w:t>b</w:t>
            </w:r>
          </w:p>
        </w:tc>
        <w:tc>
          <w:tcPr>
            <w:tcW w:w="7046" w:type="dxa"/>
          </w:tcPr>
          <w:p w14:paraId="6AD725C7" w14:textId="77777777" w:rsidR="00693A20" w:rsidRPr="002B0A1B" w:rsidRDefault="00693A20" w:rsidP="00192626">
            <w:pPr>
              <w:spacing w:before="40"/>
              <w:rPr>
                <w:sz w:val="28"/>
                <w:szCs w:val="28"/>
                <w:lang w:val="vi-VN"/>
              </w:rPr>
            </w:pPr>
            <w:proofErr w:type="spellStart"/>
            <w:r w:rsidRPr="002B0A1B">
              <w:rPr>
                <w:sz w:val="28"/>
                <w:szCs w:val="28"/>
              </w:rPr>
              <w:t>Từ</w:t>
            </w:r>
            <w:proofErr w:type="spellEnd"/>
            <w:r w:rsidRPr="002B0A1B">
              <w:rPr>
                <w:sz w:val="28"/>
                <w:szCs w:val="28"/>
              </w:rPr>
              <w:t xml:space="preserve"> 30</w:t>
            </w:r>
            <w:r w:rsidRPr="002B0A1B">
              <w:rPr>
                <w:sz w:val="28"/>
                <w:szCs w:val="28"/>
                <w:lang w:val="vi-VN"/>
              </w:rPr>
              <w:t xml:space="preserve"> </w:t>
            </w:r>
            <w:r w:rsidRPr="002B0A1B">
              <w:rPr>
                <w:sz w:val="28"/>
                <w:szCs w:val="28"/>
              </w:rPr>
              <w:t>-</w:t>
            </w:r>
            <w:r w:rsidRPr="002B0A1B">
              <w:rPr>
                <w:sz w:val="28"/>
                <w:szCs w:val="28"/>
                <w:lang w:val="vi-VN"/>
              </w:rPr>
              <w:t xml:space="preserve"> </w:t>
            </w:r>
            <w:r w:rsidRPr="002B0A1B">
              <w:rPr>
                <w:sz w:val="28"/>
                <w:szCs w:val="28"/>
              </w:rPr>
              <w:t xml:space="preserve">50% </w:t>
            </w:r>
            <w:proofErr w:type="spellStart"/>
            <w:r w:rsidRPr="002B0A1B">
              <w:rPr>
                <w:sz w:val="28"/>
                <w:szCs w:val="28"/>
              </w:rPr>
              <w:t>có</w:t>
            </w:r>
            <w:proofErr w:type="spellEnd"/>
            <w:r w:rsidRPr="002B0A1B">
              <w:rPr>
                <w:sz w:val="28"/>
                <w:szCs w:val="28"/>
              </w:rPr>
              <w:t xml:space="preserve"> </w:t>
            </w:r>
            <w:proofErr w:type="spellStart"/>
            <w:r w:rsidRPr="002B0A1B">
              <w:rPr>
                <w:sz w:val="28"/>
                <w:szCs w:val="28"/>
              </w:rPr>
              <w:t>trình</w:t>
            </w:r>
            <w:proofErr w:type="spellEnd"/>
            <w:r w:rsidRPr="002B0A1B">
              <w:rPr>
                <w:sz w:val="28"/>
                <w:szCs w:val="28"/>
              </w:rPr>
              <w:t xml:space="preserve"> </w:t>
            </w:r>
            <w:proofErr w:type="spellStart"/>
            <w:r w:rsidRPr="002B0A1B">
              <w:rPr>
                <w:sz w:val="28"/>
                <w:szCs w:val="28"/>
              </w:rPr>
              <w:t>độ</w:t>
            </w:r>
            <w:proofErr w:type="spellEnd"/>
            <w:r w:rsidRPr="002B0A1B">
              <w:rPr>
                <w:sz w:val="28"/>
                <w:szCs w:val="28"/>
              </w:rPr>
              <w:t xml:space="preserve"> </w:t>
            </w:r>
            <w:proofErr w:type="spellStart"/>
            <w:r w:rsidRPr="002B0A1B">
              <w:rPr>
                <w:spacing w:val="-6"/>
                <w:sz w:val="28"/>
                <w:szCs w:val="28"/>
              </w:rPr>
              <w:t>chuyên</w:t>
            </w:r>
            <w:proofErr w:type="spellEnd"/>
            <w:r w:rsidRPr="002B0A1B">
              <w:rPr>
                <w:spacing w:val="-6"/>
                <w:sz w:val="28"/>
                <w:szCs w:val="28"/>
              </w:rPr>
              <w:t xml:space="preserve"> khoa I </w:t>
            </w:r>
            <w:proofErr w:type="spellStart"/>
            <w:r w:rsidRPr="002B0A1B">
              <w:rPr>
                <w:spacing w:val="-6"/>
                <w:sz w:val="28"/>
                <w:szCs w:val="28"/>
              </w:rPr>
              <w:t>và</w:t>
            </w:r>
            <w:proofErr w:type="spellEnd"/>
            <w:r w:rsidRPr="002B0A1B">
              <w:rPr>
                <w:spacing w:val="-6"/>
                <w:sz w:val="28"/>
                <w:szCs w:val="28"/>
              </w:rPr>
              <w:t xml:space="preserve"> </w:t>
            </w:r>
            <w:proofErr w:type="spellStart"/>
            <w:r w:rsidRPr="002B0A1B">
              <w:rPr>
                <w:spacing w:val="-6"/>
                <w:sz w:val="28"/>
                <w:szCs w:val="28"/>
              </w:rPr>
              <w:t>tương</w:t>
            </w:r>
            <w:proofErr w:type="spellEnd"/>
            <w:r w:rsidRPr="002B0A1B">
              <w:rPr>
                <w:spacing w:val="-6"/>
                <w:sz w:val="28"/>
                <w:szCs w:val="28"/>
              </w:rPr>
              <w:t xml:space="preserve"> </w:t>
            </w:r>
            <w:proofErr w:type="spellStart"/>
            <w:r w:rsidRPr="002B0A1B">
              <w:rPr>
                <w:spacing w:val="-6"/>
                <w:sz w:val="28"/>
                <w:szCs w:val="28"/>
              </w:rPr>
              <w:t>đương</w:t>
            </w:r>
            <w:proofErr w:type="spellEnd"/>
          </w:p>
        </w:tc>
        <w:tc>
          <w:tcPr>
            <w:tcW w:w="1842" w:type="dxa"/>
          </w:tcPr>
          <w:p w14:paraId="5AD12646" w14:textId="77777777" w:rsidR="00693A20" w:rsidRPr="002B0A1B" w:rsidRDefault="00693A20" w:rsidP="006F3EFE">
            <w:pPr>
              <w:jc w:val="center"/>
              <w:rPr>
                <w:sz w:val="28"/>
                <w:szCs w:val="28"/>
              </w:rPr>
            </w:pPr>
            <w:r w:rsidRPr="002B0A1B">
              <w:rPr>
                <w:sz w:val="28"/>
                <w:szCs w:val="28"/>
              </w:rPr>
              <w:t xml:space="preserve">3 </w:t>
            </w:r>
            <w:proofErr w:type="spellStart"/>
            <w:r w:rsidRPr="002B0A1B">
              <w:rPr>
                <w:sz w:val="28"/>
                <w:szCs w:val="28"/>
              </w:rPr>
              <w:t>điểm</w:t>
            </w:r>
            <w:proofErr w:type="spellEnd"/>
          </w:p>
        </w:tc>
      </w:tr>
      <w:tr w:rsidR="00693A20" w:rsidRPr="00DA513D" w14:paraId="78D47F4E" w14:textId="77777777" w:rsidTr="008B771F">
        <w:tc>
          <w:tcPr>
            <w:tcW w:w="746" w:type="dxa"/>
          </w:tcPr>
          <w:p w14:paraId="7A75DD19" w14:textId="61E41821" w:rsidR="00693A20" w:rsidRPr="002B0A1B" w:rsidRDefault="00693A20" w:rsidP="006F3EFE">
            <w:pPr>
              <w:jc w:val="center"/>
              <w:rPr>
                <w:sz w:val="28"/>
                <w:szCs w:val="28"/>
              </w:rPr>
            </w:pPr>
            <w:r w:rsidRPr="002B0A1B">
              <w:rPr>
                <w:sz w:val="28"/>
                <w:szCs w:val="28"/>
              </w:rPr>
              <w:t>c</w:t>
            </w:r>
          </w:p>
        </w:tc>
        <w:tc>
          <w:tcPr>
            <w:tcW w:w="7046" w:type="dxa"/>
          </w:tcPr>
          <w:p w14:paraId="16AFFFE5" w14:textId="77777777" w:rsidR="00693A20" w:rsidRPr="002B0A1B" w:rsidRDefault="00693A20" w:rsidP="00192626">
            <w:pPr>
              <w:spacing w:before="40"/>
              <w:rPr>
                <w:sz w:val="28"/>
                <w:szCs w:val="28"/>
              </w:rPr>
            </w:pPr>
            <w:proofErr w:type="spellStart"/>
            <w:r w:rsidRPr="002B0A1B">
              <w:rPr>
                <w:sz w:val="28"/>
                <w:szCs w:val="28"/>
              </w:rPr>
              <w:t>Dưới</w:t>
            </w:r>
            <w:proofErr w:type="spellEnd"/>
            <w:r w:rsidRPr="002B0A1B">
              <w:rPr>
                <w:sz w:val="28"/>
                <w:szCs w:val="28"/>
              </w:rPr>
              <w:t xml:space="preserve"> 30% </w:t>
            </w:r>
            <w:proofErr w:type="spellStart"/>
            <w:r w:rsidRPr="002B0A1B">
              <w:rPr>
                <w:sz w:val="28"/>
                <w:szCs w:val="28"/>
              </w:rPr>
              <w:t>có</w:t>
            </w:r>
            <w:proofErr w:type="spellEnd"/>
            <w:r w:rsidRPr="002B0A1B">
              <w:rPr>
                <w:sz w:val="28"/>
                <w:szCs w:val="28"/>
              </w:rPr>
              <w:t xml:space="preserve"> </w:t>
            </w:r>
            <w:proofErr w:type="spellStart"/>
            <w:r w:rsidRPr="002B0A1B">
              <w:rPr>
                <w:sz w:val="28"/>
                <w:szCs w:val="28"/>
              </w:rPr>
              <w:t>trình</w:t>
            </w:r>
            <w:proofErr w:type="spellEnd"/>
            <w:r w:rsidRPr="002B0A1B">
              <w:rPr>
                <w:sz w:val="28"/>
                <w:szCs w:val="28"/>
              </w:rPr>
              <w:t xml:space="preserve"> </w:t>
            </w:r>
            <w:proofErr w:type="spellStart"/>
            <w:r w:rsidRPr="002B0A1B">
              <w:rPr>
                <w:sz w:val="28"/>
                <w:szCs w:val="28"/>
              </w:rPr>
              <w:t>độ</w:t>
            </w:r>
            <w:proofErr w:type="spellEnd"/>
            <w:r w:rsidRPr="002B0A1B">
              <w:rPr>
                <w:sz w:val="28"/>
                <w:szCs w:val="28"/>
              </w:rPr>
              <w:t xml:space="preserve"> </w:t>
            </w:r>
            <w:proofErr w:type="spellStart"/>
            <w:r w:rsidRPr="002B0A1B">
              <w:rPr>
                <w:spacing w:val="-6"/>
                <w:sz w:val="28"/>
                <w:szCs w:val="28"/>
              </w:rPr>
              <w:t>chuyên</w:t>
            </w:r>
            <w:proofErr w:type="spellEnd"/>
            <w:r w:rsidRPr="002B0A1B">
              <w:rPr>
                <w:spacing w:val="-6"/>
                <w:sz w:val="28"/>
                <w:szCs w:val="28"/>
              </w:rPr>
              <w:t xml:space="preserve"> khoa I </w:t>
            </w:r>
            <w:proofErr w:type="spellStart"/>
            <w:r w:rsidRPr="002B0A1B">
              <w:rPr>
                <w:spacing w:val="-6"/>
                <w:sz w:val="28"/>
                <w:szCs w:val="28"/>
              </w:rPr>
              <w:t>và</w:t>
            </w:r>
            <w:proofErr w:type="spellEnd"/>
            <w:r w:rsidRPr="002B0A1B">
              <w:rPr>
                <w:spacing w:val="-6"/>
                <w:sz w:val="28"/>
                <w:szCs w:val="28"/>
              </w:rPr>
              <w:t xml:space="preserve"> </w:t>
            </w:r>
            <w:proofErr w:type="spellStart"/>
            <w:r w:rsidRPr="002B0A1B">
              <w:rPr>
                <w:spacing w:val="-6"/>
                <w:sz w:val="28"/>
                <w:szCs w:val="28"/>
              </w:rPr>
              <w:t>tương</w:t>
            </w:r>
            <w:proofErr w:type="spellEnd"/>
            <w:r w:rsidRPr="002B0A1B">
              <w:rPr>
                <w:spacing w:val="-6"/>
                <w:sz w:val="28"/>
                <w:szCs w:val="28"/>
              </w:rPr>
              <w:t xml:space="preserve"> </w:t>
            </w:r>
            <w:proofErr w:type="spellStart"/>
            <w:r w:rsidRPr="002B0A1B">
              <w:rPr>
                <w:spacing w:val="-6"/>
                <w:sz w:val="28"/>
                <w:szCs w:val="28"/>
              </w:rPr>
              <w:t>đương</w:t>
            </w:r>
            <w:proofErr w:type="spellEnd"/>
          </w:p>
        </w:tc>
        <w:tc>
          <w:tcPr>
            <w:tcW w:w="1842" w:type="dxa"/>
          </w:tcPr>
          <w:p w14:paraId="78F8B8BF" w14:textId="77777777" w:rsidR="00693A20" w:rsidRPr="002B0A1B" w:rsidRDefault="00693A20" w:rsidP="006F3EFE">
            <w:pPr>
              <w:jc w:val="center"/>
              <w:rPr>
                <w:sz w:val="28"/>
                <w:szCs w:val="28"/>
              </w:rPr>
            </w:pPr>
            <w:r w:rsidRPr="002B0A1B">
              <w:rPr>
                <w:sz w:val="28"/>
                <w:szCs w:val="28"/>
              </w:rPr>
              <w:t xml:space="preserve">1 </w:t>
            </w:r>
            <w:proofErr w:type="spellStart"/>
            <w:r w:rsidRPr="002B0A1B">
              <w:rPr>
                <w:sz w:val="28"/>
                <w:szCs w:val="28"/>
              </w:rPr>
              <w:t>điểm</w:t>
            </w:r>
            <w:proofErr w:type="spellEnd"/>
          </w:p>
        </w:tc>
      </w:tr>
      <w:tr w:rsidR="00693A20" w:rsidRPr="00DA513D" w14:paraId="47DD6347" w14:textId="77777777" w:rsidTr="008B771F">
        <w:tc>
          <w:tcPr>
            <w:tcW w:w="746" w:type="dxa"/>
          </w:tcPr>
          <w:p w14:paraId="0B24C05C" w14:textId="77777777" w:rsidR="00693A20" w:rsidRPr="002B0A1B" w:rsidRDefault="00693A20" w:rsidP="006F3EFE">
            <w:pPr>
              <w:jc w:val="center"/>
              <w:rPr>
                <w:iCs/>
                <w:sz w:val="28"/>
                <w:szCs w:val="28"/>
              </w:rPr>
            </w:pPr>
            <w:r w:rsidRPr="002B0A1B">
              <w:rPr>
                <w:iCs/>
                <w:sz w:val="28"/>
                <w:szCs w:val="28"/>
              </w:rPr>
              <w:t>4.3</w:t>
            </w:r>
          </w:p>
        </w:tc>
        <w:tc>
          <w:tcPr>
            <w:tcW w:w="7046" w:type="dxa"/>
          </w:tcPr>
          <w:p w14:paraId="1BF447FD" w14:textId="77777777" w:rsidR="00693A20" w:rsidRPr="002B0A1B" w:rsidRDefault="00693A20" w:rsidP="00192626">
            <w:pPr>
              <w:spacing w:before="40"/>
              <w:rPr>
                <w:iCs/>
                <w:sz w:val="28"/>
                <w:szCs w:val="28"/>
              </w:rPr>
            </w:pPr>
            <w:proofErr w:type="spellStart"/>
            <w:r w:rsidRPr="002B0A1B">
              <w:rPr>
                <w:iCs/>
                <w:sz w:val="28"/>
                <w:szCs w:val="28"/>
              </w:rPr>
              <w:t>Điều</w:t>
            </w:r>
            <w:proofErr w:type="spellEnd"/>
            <w:r w:rsidRPr="002B0A1B">
              <w:rPr>
                <w:iCs/>
                <w:sz w:val="28"/>
                <w:szCs w:val="28"/>
              </w:rPr>
              <w:t xml:space="preserve"> </w:t>
            </w:r>
            <w:proofErr w:type="spellStart"/>
            <w:r w:rsidRPr="002B0A1B">
              <w:rPr>
                <w:iCs/>
                <w:sz w:val="28"/>
                <w:szCs w:val="28"/>
              </w:rPr>
              <w:t>dưỡng</w:t>
            </w:r>
            <w:proofErr w:type="spellEnd"/>
            <w:r w:rsidRPr="002B0A1B">
              <w:rPr>
                <w:iCs/>
                <w:sz w:val="28"/>
                <w:szCs w:val="28"/>
                <w:lang w:val="vi-VN"/>
              </w:rPr>
              <w:t xml:space="preserve"> trưởng</w:t>
            </w:r>
            <w:r w:rsidRPr="002B0A1B">
              <w:rPr>
                <w:iCs/>
                <w:sz w:val="28"/>
                <w:szCs w:val="28"/>
              </w:rPr>
              <w:t xml:space="preserve">, </w:t>
            </w:r>
            <w:proofErr w:type="spellStart"/>
            <w:r w:rsidRPr="002B0A1B">
              <w:rPr>
                <w:iCs/>
                <w:sz w:val="28"/>
                <w:szCs w:val="28"/>
              </w:rPr>
              <w:t>hộ</w:t>
            </w:r>
            <w:proofErr w:type="spellEnd"/>
            <w:r w:rsidRPr="002B0A1B">
              <w:rPr>
                <w:iCs/>
                <w:sz w:val="28"/>
                <w:szCs w:val="28"/>
              </w:rPr>
              <w:t xml:space="preserve"> </w:t>
            </w:r>
            <w:proofErr w:type="spellStart"/>
            <w:r w:rsidRPr="002B0A1B">
              <w:rPr>
                <w:iCs/>
                <w:sz w:val="28"/>
                <w:szCs w:val="28"/>
              </w:rPr>
              <w:t>sinh</w:t>
            </w:r>
            <w:proofErr w:type="spellEnd"/>
            <w:r w:rsidRPr="002B0A1B">
              <w:rPr>
                <w:iCs/>
                <w:sz w:val="28"/>
                <w:szCs w:val="28"/>
                <w:lang w:val="vi-VN"/>
              </w:rPr>
              <w:t xml:space="preserve"> trưởng</w:t>
            </w:r>
            <w:r w:rsidRPr="002B0A1B">
              <w:rPr>
                <w:iCs/>
                <w:sz w:val="28"/>
                <w:szCs w:val="28"/>
              </w:rPr>
              <w:t xml:space="preserve">, </w:t>
            </w:r>
            <w:proofErr w:type="spellStart"/>
            <w:r w:rsidRPr="002B0A1B">
              <w:rPr>
                <w:iCs/>
                <w:sz w:val="28"/>
                <w:szCs w:val="28"/>
              </w:rPr>
              <w:t>kỹ</w:t>
            </w:r>
            <w:proofErr w:type="spellEnd"/>
            <w:r w:rsidRPr="002B0A1B">
              <w:rPr>
                <w:iCs/>
                <w:sz w:val="28"/>
                <w:szCs w:val="28"/>
              </w:rPr>
              <w:t xml:space="preserve"> </w:t>
            </w:r>
            <w:proofErr w:type="spellStart"/>
            <w:r w:rsidRPr="002B0A1B">
              <w:rPr>
                <w:iCs/>
                <w:sz w:val="28"/>
                <w:szCs w:val="28"/>
              </w:rPr>
              <w:t>thuật</w:t>
            </w:r>
            <w:proofErr w:type="spellEnd"/>
            <w:r w:rsidRPr="002B0A1B">
              <w:rPr>
                <w:iCs/>
                <w:sz w:val="28"/>
                <w:szCs w:val="28"/>
              </w:rPr>
              <w:t xml:space="preserve"> </w:t>
            </w:r>
            <w:proofErr w:type="spellStart"/>
            <w:r w:rsidRPr="002B0A1B">
              <w:rPr>
                <w:iCs/>
                <w:sz w:val="28"/>
                <w:szCs w:val="28"/>
              </w:rPr>
              <w:t>viên</w:t>
            </w:r>
            <w:proofErr w:type="spellEnd"/>
            <w:r w:rsidRPr="002B0A1B">
              <w:rPr>
                <w:iCs/>
                <w:sz w:val="28"/>
                <w:szCs w:val="28"/>
              </w:rPr>
              <w:t xml:space="preserve"> </w:t>
            </w:r>
            <w:proofErr w:type="spellStart"/>
            <w:r w:rsidRPr="002B0A1B">
              <w:rPr>
                <w:iCs/>
                <w:sz w:val="28"/>
                <w:szCs w:val="28"/>
              </w:rPr>
              <w:t>trưởng</w:t>
            </w:r>
            <w:proofErr w:type="spellEnd"/>
            <w:r w:rsidRPr="002B0A1B">
              <w:rPr>
                <w:iCs/>
                <w:sz w:val="28"/>
                <w:szCs w:val="28"/>
              </w:rPr>
              <w:t xml:space="preserve"> </w:t>
            </w:r>
            <w:proofErr w:type="spellStart"/>
            <w:r w:rsidRPr="002B0A1B">
              <w:rPr>
                <w:iCs/>
                <w:sz w:val="28"/>
                <w:szCs w:val="28"/>
              </w:rPr>
              <w:t>các</w:t>
            </w:r>
            <w:proofErr w:type="spellEnd"/>
            <w:r w:rsidRPr="002B0A1B">
              <w:rPr>
                <w:iCs/>
                <w:sz w:val="28"/>
                <w:szCs w:val="28"/>
              </w:rPr>
              <w:t xml:space="preserve"> khoa </w:t>
            </w:r>
            <w:proofErr w:type="spellStart"/>
            <w:r w:rsidRPr="002B0A1B">
              <w:rPr>
                <w:iCs/>
                <w:sz w:val="28"/>
                <w:szCs w:val="28"/>
              </w:rPr>
              <w:t>lâm</w:t>
            </w:r>
            <w:proofErr w:type="spellEnd"/>
            <w:r w:rsidRPr="002B0A1B">
              <w:rPr>
                <w:iCs/>
                <w:sz w:val="28"/>
                <w:szCs w:val="28"/>
              </w:rPr>
              <w:t xml:space="preserve"> </w:t>
            </w:r>
            <w:proofErr w:type="spellStart"/>
            <w:r w:rsidRPr="002B0A1B">
              <w:rPr>
                <w:iCs/>
                <w:sz w:val="28"/>
                <w:szCs w:val="28"/>
              </w:rPr>
              <w:t>sàng</w:t>
            </w:r>
            <w:proofErr w:type="spellEnd"/>
          </w:p>
        </w:tc>
        <w:tc>
          <w:tcPr>
            <w:tcW w:w="1842" w:type="dxa"/>
          </w:tcPr>
          <w:p w14:paraId="057A8217" w14:textId="77777777" w:rsidR="00693A20" w:rsidRPr="002B0A1B" w:rsidRDefault="00693A20" w:rsidP="006F3EFE">
            <w:pPr>
              <w:jc w:val="center"/>
              <w:rPr>
                <w:sz w:val="28"/>
                <w:szCs w:val="28"/>
              </w:rPr>
            </w:pPr>
          </w:p>
        </w:tc>
      </w:tr>
      <w:tr w:rsidR="00693A20" w:rsidRPr="00DA513D" w14:paraId="6BA4F190" w14:textId="77777777" w:rsidTr="008B771F">
        <w:tc>
          <w:tcPr>
            <w:tcW w:w="746" w:type="dxa"/>
          </w:tcPr>
          <w:p w14:paraId="13367A1B" w14:textId="067E8E9F" w:rsidR="00693A20" w:rsidRPr="002B0A1B" w:rsidRDefault="00693A20" w:rsidP="006F3EFE">
            <w:pPr>
              <w:jc w:val="center"/>
              <w:rPr>
                <w:sz w:val="28"/>
                <w:szCs w:val="28"/>
              </w:rPr>
            </w:pPr>
            <w:r w:rsidRPr="002B0A1B">
              <w:rPr>
                <w:sz w:val="28"/>
                <w:szCs w:val="28"/>
              </w:rPr>
              <w:t>a</w:t>
            </w:r>
          </w:p>
        </w:tc>
        <w:tc>
          <w:tcPr>
            <w:tcW w:w="7046" w:type="dxa"/>
          </w:tcPr>
          <w:p w14:paraId="2BF71316" w14:textId="77777777" w:rsidR="00693A20" w:rsidRPr="002B0A1B" w:rsidRDefault="00693A20" w:rsidP="00192626">
            <w:pPr>
              <w:spacing w:before="40"/>
              <w:rPr>
                <w:sz w:val="28"/>
                <w:szCs w:val="28"/>
              </w:rPr>
            </w:pPr>
            <w:r w:rsidRPr="002B0A1B">
              <w:rPr>
                <w:sz w:val="28"/>
                <w:szCs w:val="28"/>
              </w:rPr>
              <w:t xml:space="preserve">60% </w:t>
            </w:r>
            <w:proofErr w:type="spellStart"/>
            <w:r w:rsidRPr="002B0A1B">
              <w:rPr>
                <w:sz w:val="28"/>
                <w:szCs w:val="28"/>
              </w:rPr>
              <w:t>trở</w:t>
            </w:r>
            <w:proofErr w:type="spellEnd"/>
            <w:r w:rsidRPr="002B0A1B">
              <w:rPr>
                <w:sz w:val="28"/>
                <w:szCs w:val="28"/>
              </w:rPr>
              <w:t xml:space="preserve"> </w:t>
            </w:r>
            <w:proofErr w:type="spellStart"/>
            <w:r w:rsidRPr="002B0A1B">
              <w:rPr>
                <w:sz w:val="28"/>
                <w:szCs w:val="28"/>
              </w:rPr>
              <w:t>lên</w:t>
            </w:r>
            <w:proofErr w:type="spellEnd"/>
            <w:r w:rsidRPr="002B0A1B">
              <w:rPr>
                <w:sz w:val="28"/>
                <w:szCs w:val="28"/>
              </w:rPr>
              <w:t xml:space="preserve"> </w:t>
            </w:r>
            <w:proofErr w:type="spellStart"/>
            <w:r w:rsidRPr="002B0A1B">
              <w:rPr>
                <w:sz w:val="28"/>
                <w:szCs w:val="28"/>
              </w:rPr>
              <w:t>có</w:t>
            </w:r>
            <w:proofErr w:type="spellEnd"/>
            <w:r w:rsidRPr="002B0A1B">
              <w:rPr>
                <w:sz w:val="28"/>
                <w:szCs w:val="28"/>
              </w:rPr>
              <w:t xml:space="preserve"> </w:t>
            </w:r>
            <w:proofErr w:type="spellStart"/>
            <w:r w:rsidRPr="002B0A1B">
              <w:rPr>
                <w:sz w:val="28"/>
                <w:szCs w:val="28"/>
              </w:rPr>
              <w:t>trình</w:t>
            </w:r>
            <w:proofErr w:type="spellEnd"/>
            <w:r w:rsidRPr="002B0A1B">
              <w:rPr>
                <w:sz w:val="28"/>
                <w:szCs w:val="28"/>
              </w:rPr>
              <w:t xml:space="preserve"> </w:t>
            </w:r>
            <w:proofErr w:type="spellStart"/>
            <w:r w:rsidRPr="002B0A1B">
              <w:rPr>
                <w:sz w:val="28"/>
                <w:szCs w:val="28"/>
              </w:rPr>
              <w:t>độ</w:t>
            </w:r>
            <w:proofErr w:type="spellEnd"/>
            <w:r w:rsidRPr="002B0A1B">
              <w:rPr>
                <w:sz w:val="28"/>
                <w:szCs w:val="28"/>
              </w:rPr>
              <w:t xml:space="preserve"> </w:t>
            </w:r>
            <w:proofErr w:type="spellStart"/>
            <w:r w:rsidRPr="002B0A1B">
              <w:rPr>
                <w:sz w:val="28"/>
                <w:szCs w:val="28"/>
              </w:rPr>
              <w:t>sau</w:t>
            </w:r>
            <w:proofErr w:type="spellEnd"/>
            <w:r w:rsidRPr="002B0A1B">
              <w:rPr>
                <w:sz w:val="28"/>
                <w:szCs w:val="28"/>
              </w:rPr>
              <w:t xml:space="preserve"> </w:t>
            </w:r>
            <w:proofErr w:type="spellStart"/>
            <w:r w:rsidRPr="002B0A1B">
              <w:rPr>
                <w:sz w:val="28"/>
                <w:szCs w:val="28"/>
              </w:rPr>
              <w:t>đại</w:t>
            </w:r>
            <w:proofErr w:type="spellEnd"/>
            <w:r w:rsidRPr="002B0A1B">
              <w:rPr>
                <w:sz w:val="28"/>
                <w:szCs w:val="28"/>
              </w:rPr>
              <w:t xml:space="preserve"> </w:t>
            </w:r>
            <w:proofErr w:type="spellStart"/>
            <w:r w:rsidRPr="002B0A1B">
              <w:rPr>
                <w:sz w:val="28"/>
                <w:szCs w:val="28"/>
              </w:rPr>
              <w:t>học</w:t>
            </w:r>
            <w:proofErr w:type="spellEnd"/>
          </w:p>
        </w:tc>
        <w:tc>
          <w:tcPr>
            <w:tcW w:w="1842" w:type="dxa"/>
          </w:tcPr>
          <w:p w14:paraId="40A3EC16" w14:textId="77777777" w:rsidR="00693A20" w:rsidRPr="002B0A1B" w:rsidRDefault="00693A20" w:rsidP="006F3EFE">
            <w:pPr>
              <w:jc w:val="center"/>
              <w:rPr>
                <w:sz w:val="28"/>
                <w:szCs w:val="28"/>
              </w:rPr>
            </w:pPr>
            <w:r w:rsidRPr="002B0A1B">
              <w:rPr>
                <w:sz w:val="28"/>
                <w:szCs w:val="28"/>
              </w:rPr>
              <w:t xml:space="preserve">5 </w:t>
            </w:r>
            <w:proofErr w:type="spellStart"/>
            <w:r w:rsidRPr="002B0A1B">
              <w:rPr>
                <w:sz w:val="28"/>
                <w:szCs w:val="28"/>
              </w:rPr>
              <w:t>điểm</w:t>
            </w:r>
            <w:proofErr w:type="spellEnd"/>
          </w:p>
        </w:tc>
      </w:tr>
      <w:tr w:rsidR="00693A20" w:rsidRPr="00DA513D" w14:paraId="65DE0C14" w14:textId="77777777" w:rsidTr="008B771F">
        <w:tc>
          <w:tcPr>
            <w:tcW w:w="746" w:type="dxa"/>
          </w:tcPr>
          <w:p w14:paraId="31D41EE5" w14:textId="40321B11" w:rsidR="00693A20" w:rsidRPr="002B0A1B" w:rsidRDefault="00693A20" w:rsidP="006F3EFE">
            <w:pPr>
              <w:jc w:val="center"/>
              <w:rPr>
                <w:sz w:val="28"/>
                <w:szCs w:val="28"/>
              </w:rPr>
            </w:pPr>
            <w:r w:rsidRPr="002B0A1B">
              <w:rPr>
                <w:sz w:val="28"/>
                <w:szCs w:val="28"/>
              </w:rPr>
              <w:t>b</w:t>
            </w:r>
          </w:p>
        </w:tc>
        <w:tc>
          <w:tcPr>
            <w:tcW w:w="7046" w:type="dxa"/>
          </w:tcPr>
          <w:p w14:paraId="31B1FB27" w14:textId="77777777" w:rsidR="00693A20" w:rsidRPr="002B0A1B" w:rsidRDefault="00693A20" w:rsidP="00192626">
            <w:pPr>
              <w:spacing w:before="40"/>
              <w:rPr>
                <w:sz w:val="28"/>
                <w:szCs w:val="28"/>
              </w:rPr>
            </w:pPr>
            <w:proofErr w:type="spellStart"/>
            <w:r w:rsidRPr="002B0A1B">
              <w:rPr>
                <w:sz w:val="28"/>
                <w:szCs w:val="28"/>
              </w:rPr>
              <w:t>Từ</w:t>
            </w:r>
            <w:proofErr w:type="spellEnd"/>
            <w:r w:rsidRPr="002B0A1B">
              <w:rPr>
                <w:sz w:val="28"/>
                <w:szCs w:val="28"/>
              </w:rPr>
              <w:t xml:space="preserve"> 30% </w:t>
            </w:r>
            <w:proofErr w:type="spellStart"/>
            <w:r w:rsidRPr="002B0A1B">
              <w:rPr>
                <w:sz w:val="28"/>
                <w:szCs w:val="28"/>
              </w:rPr>
              <w:t>đến</w:t>
            </w:r>
            <w:proofErr w:type="spellEnd"/>
            <w:r w:rsidRPr="002B0A1B">
              <w:rPr>
                <w:sz w:val="28"/>
                <w:szCs w:val="28"/>
              </w:rPr>
              <w:t xml:space="preserve"> </w:t>
            </w:r>
            <w:proofErr w:type="spellStart"/>
            <w:r w:rsidRPr="002B0A1B">
              <w:rPr>
                <w:sz w:val="28"/>
                <w:szCs w:val="28"/>
              </w:rPr>
              <w:t>dưới</w:t>
            </w:r>
            <w:proofErr w:type="spellEnd"/>
            <w:r w:rsidRPr="002B0A1B">
              <w:rPr>
                <w:sz w:val="28"/>
                <w:szCs w:val="28"/>
              </w:rPr>
              <w:t xml:space="preserve"> 60% </w:t>
            </w:r>
            <w:proofErr w:type="spellStart"/>
            <w:r w:rsidRPr="002B0A1B">
              <w:rPr>
                <w:sz w:val="28"/>
                <w:szCs w:val="28"/>
              </w:rPr>
              <w:t>có</w:t>
            </w:r>
            <w:proofErr w:type="spellEnd"/>
            <w:r w:rsidRPr="002B0A1B">
              <w:rPr>
                <w:sz w:val="28"/>
                <w:szCs w:val="28"/>
              </w:rPr>
              <w:t xml:space="preserve"> </w:t>
            </w:r>
            <w:proofErr w:type="spellStart"/>
            <w:r w:rsidRPr="002B0A1B">
              <w:rPr>
                <w:sz w:val="28"/>
                <w:szCs w:val="28"/>
              </w:rPr>
              <w:t>trình</w:t>
            </w:r>
            <w:proofErr w:type="spellEnd"/>
            <w:r w:rsidRPr="002B0A1B">
              <w:rPr>
                <w:sz w:val="28"/>
                <w:szCs w:val="28"/>
              </w:rPr>
              <w:t xml:space="preserve"> </w:t>
            </w:r>
            <w:proofErr w:type="spellStart"/>
            <w:r w:rsidRPr="002B0A1B">
              <w:rPr>
                <w:sz w:val="28"/>
                <w:szCs w:val="28"/>
              </w:rPr>
              <w:t>độ</w:t>
            </w:r>
            <w:proofErr w:type="spellEnd"/>
            <w:r w:rsidRPr="002B0A1B">
              <w:rPr>
                <w:sz w:val="28"/>
                <w:szCs w:val="28"/>
              </w:rPr>
              <w:t xml:space="preserve"> </w:t>
            </w:r>
            <w:proofErr w:type="spellStart"/>
            <w:r w:rsidRPr="002B0A1B">
              <w:rPr>
                <w:sz w:val="28"/>
                <w:szCs w:val="28"/>
              </w:rPr>
              <w:t>sau</w:t>
            </w:r>
            <w:proofErr w:type="spellEnd"/>
            <w:r w:rsidRPr="002B0A1B">
              <w:rPr>
                <w:sz w:val="28"/>
                <w:szCs w:val="28"/>
              </w:rPr>
              <w:t xml:space="preserve"> </w:t>
            </w:r>
            <w:proofErr w:type="spellStart"/>
            <w:r w:rsidRPr="002B0A1B">
              <w:rPr>
                <w:sz w:val="28"/>
                <w:szCs w:val="28"/>
              </w:rPr>
              <w:t>đại</w:t>
            </w:r>
            <w:proofErr w:type="spellEnd"/>
            <w:r w:rsidRPr="002B0A1B">
              <w:rPr>
                <w:sz w:val="28"/>
                <w:szCs w:val="28"/>
              </w:rPr>
              <w:t xml:space="preserve"> </w:t>
            </w:r>
            <w:proofErr w:type="spellStart"/>
            <w:r w:rsidRPr="002B0A1B">
              <w:rPr>
                <w:sz w:val="28"/>
                <w:szCs w:val="28"/>
              </w:rPr>
              <w:t>học</w:t>
            </w:r>
            <w:proofErr w:type="spellEnd"/>
          </w:p>
        </w:tc>
        <w:tc>
          <w:tcPr>
            <w:tcW w:w="1842" w:type="dxa"/>
          </w:tcPr>
          <w:p w14:paraId="13FCD758" w14:textId="77777777" w:rsidR="00693A20" w:rsidRPr="002B0A1B" w:rsidRDefault="00693A20" w:rsidP="006F3EFE">
            <w:pPr>
              <w:jc w:val="center"/>
              <w:rPr>
                <w:sz w:val="28"/>
                <w:szCs w:val="28"/>
              </w:rPr>
            </w:pPr>
            <w:r w:rsidRPr="002B0A1B">
              <w:rPr>
                <w:sz w:val="28"/>
                <w:szCs w:val="28"/>
              </w:rPr>
              <w:t xml:space="preserve">3 </w:t>
            </w:r>
            <w:proofErr w:type="spellStart"/>
            <w:r w:rsidRPr="002B0A1B">
              <w:rPr>
                <w:sz w:val="28"/>
                <w:szCs w:val="28"/>
              </w:rPr>
              <w:t>điểm</w:t>
            </w:r>
            <w:proofErr w:type="spellEnd"/>
          </w:p>
        </w:tc>
      </w:tr>
      <w:tr w:rsidR="00693A20" w:rsidRPr="00DA513D" w14:paraId="098A04EE" w14:textId="77777777" w:rsidTr="008B771F">
        <w:tc>
          <w:tcPr>
            <w:tcW w:w="746" w:type="dxa"/>
          </w:tcPr>
          <w:p w14:paraId="1282558D" w14:textId="5D452295" w:rsidR="00693A20" w:rsidRPr="002B0A1B" w:rsidRDefault="00693A20" w:rsidP="006F3EFE">
            <w:pPr>
              <w:jc w:val="center"/>
              <w:rPr>
                <w:sz w:val="28"/>
                <w:szCs w:val="28"/>
              </w:rPr>
            </w:pPr>
            <w:r w:rsidRPr="002B0A1B">
              <w:rPr>
                <w:sz w:val="28"/>
                <w:szCs w:val="28"/>
              </w:rPr>
              <w:t>c</w:t>
            </w:r>
          </w:p>
        </w:tc>
        <w:tc>
          <w:tcPr>
            <w:tcW w:w="7046" w:type="dxa"/>
          </w:tcPr>
          <w:p w14:paraId="2D18C67C" w14:textId="77777777" w:rsidR="00693A20" w:rsidRPr="002B0A1B" w:rsidRDefault="00693A20" w:rsidP="00192626">
            <w:pPr>
              <w:spacing w:before="40"/>
              <w:rPr>
                <w:sz w:val="28"/>
                <w:szCs w:val="28"/>
              </w:rPr>
            </w:pPr>
            <w:proofErr w:type="spellStart"/>
            <w:r w:rsidRPr="002B0A1B">
              <w:rPr>
                <w:sz w:val="28"/>
                <w:szCs w:val="28"/>
              </w:rPr>
              <w:t>Dưới</w:t>
            </w:r>
            <w:proofErr w:type="spellEnd"/>
            <w:r w:rsidRPr="002B0A1B">
              <w:rPr>
                <w:sz w:val="28"/>
                <w:szCs w:val="28"/>
              </w:rPr>
              <w:t xml:space="preserve"> 30% </w:t>
            </w:r>
            <w:proofErr w:type="spellStart"/>
            <w:r w:rsidRPr="002B0A1B">
              <w:rPr>
                <w:sz w:val="28"/>
                <w:szCs w:val="28"/>
              </w:rPr>
              <w:t>có</w:t>
            </w:r>
            <w:proofErr w:type="spellEnd"/>
            <w:r w:rsidRPr="002B0A1B">
              <w:rPr>
                <w:sz w:val="28"/>
                <w:szCs w:val="28"/>
              </w:rPr>
              <w:t xml:space="preserve"> </w:t>
            </w:r>
            <w:proofErr w:type="spellStart"/>
            <w:r w:rsidRPr="002B0A1B">
              <w:rPr>
                <w:sz w:val="28"/>
                <w:szCs w:val="28"/>
              </w:rPr>
              <w:t>trình</w:t>
            </w:r>
            <w:proofErr w:type="spellEnd"/>
            <w:r w:rsidRPr="002B0A1B">
              <w:rPr>
                <w:sz w:val="28"/>
                <w:szCs w:val="28"/>
              </w:rPr>
              <w:t xml:space="preserve"> </w:t>
            </w:r>
            <w:proofErr w:type="spellStart"/>
            <w:r w:rsidRPr="002B0A1B">
              <w:rPr>
                <w:sz w:val="28"/>
                <w:szCs w:val="28"/>
              </w:rPr>
              <w:t>độ</w:t>
            </w:r>
            <w:proofErr w:type="spellEnd"/>
            <w:r w:rsidRPr="002B0A1B">
              <w:rPr>
                <w:sz w:val="28"/>
                <w:szCs w:val="28"/>
              </w:rPr>
              <w:t xml:space="preserve"> </w:t>
            </w:r>
            <w:proofErr w:type="spellStart"/>
            <w:r w:rsidRPr="002B0A1B">
              <w:rPr>
                <w:sz w:val="28"/>
                <w:szCs w:val="28"/>
              </w:rPr>
              <w:t>sau</w:t>
            </w:r>
            <w:proofErr w:type="spellEnd"/>
            <w:r w:rsidRPr="002B0A1B">
              <w:rPr>
                <w:sz w:val="28"/>
                <w:szCs w:val="28"/>
              </w:rPr>
              <w:t xml:space="preserve"> </w:t>
            </w:r>
            <w:proofErr w:type="spellStart"/>
            <w:r w:rsidRPr="002B0A1B">
              <w:rPr>
                <w:sz w:val="28"/>
                <w:szCs w:val="28"/>
              </w:rPr>
              <w:t>đại</w:t>
            </w:r>
            <w:proofErr w:type="spellEnd"/>
            <w:r w:rsidRPr="002B0A1B">
              <w:rPr>
                <w:sz w:val="28"/>
                <w:szCs w:val="28"/>
              </w:rPr>
              <w:t xml:space="preserve"> </w:t>
            </w:r>
            <w:proofErr w:type="spellStart"/>
            <w:r w:rsidRPr="002B0A1B">
              <w:rPr>
                <w:sz w:val="28"/>
                <w:szCs w:val="28"/>
              </w:rPr>
              <w:t>học</w:t>
            </w:r>
            <w:proofErr w:type="spellEnd"/>
          </w:p>
        </w:tc>
        <w:tc>
          <w:tcPr>
            <w:tcW w:w="1842" w:type="dxa"/>
          </w:tcPr>
          <w:p w14:paraId="2A8348BB" w14:textId="77777777" w:rsidR="00693A20" w:rsidRPr="002B0A1B" w:rsidRDefault="00693A20" w:rsidP="006F3EFE">
            <w:pPr>
              <w:jc w:val="center"/>
              <w:rPr>
                <w:sz w:val="28"/>
                <w:szCs w:val="28"/>
              </w:rPr>
            </w:pPr>
            <w:r w:rsidRPr="002B0A1B">
              <w:rPr>
                <w:sz w:val="28"/>
                <w:szCs w:val="28"/>
              </w:rPr>
              <w:t xml:space="preserve">1 </w:t>
            </w:r>
            <w:proofErr w:type="spellStart"/>
            <w:r w:rsidRPr="002B0A1B">
              <w:rPr>
                <w:sz w:val="28"/>
                <w:szCs w:val="28"/>
              </w:rPr>
              <w:t>điểm</w:t>
            </w:r>
            <w:proofErr w:type="spellEnd"/>
          </w:p>
        </w:tc>
      </w:tr>
      <w:tr w:rsidR="00693A20" w:rsidRPr="00DA513D" w14:paraId="5F40A0DD" w14:textId="77777777" w:rsidTr="008B771F">
        <w:tc>
          <w:tcPr>
            <w:tcW w:w="746" w:type="dxa"/>
          </w:tcPr>
          <w:p w14:paraId="0EEBCD85" w14:textId="77777777" w:rsidR="00693A20" w:rsidRPr="002B0A1B" w:rsidRDefault="00693A20" w:rsidP="006F3EFE">
            <w:pPr>
              <w:jc w:val="center"/>
              <w:rPr>
                <w:b/>
                <w:bCs/>
                <w:sz w:val="28"/>
                <w:szCs w:val="28"/>
                <w:lang w:val="vi-VN"/>
              </w:rPr>
            </w:pPr>
            <w:r w:rsidRPr="002B0A1B">
              <w:rPr>
                <w:b/>
                <w:bCs/>
                <w:sz w:val="28"/>
                <w:szCs w:val="28"/>
                <w:lang w:val="vi-VN"/>
              </w:rPr>
              <w:t>II</w:t>
            </w:r>
          </w:p>
        </w:tc>
        <w:tc>
          <w:tcPr>
            <w:tcW w:w="7046" w:type="dxa"/>
          </w:tcPr>
          <w:p w14:paraId="07381D7E" w14:textId="77777777" w:rsidR="00693A20" w:rsidRPr="002B0A1B" w:rsidRDefault="00693A20" w:rsidP="00192626">
            <w:pPr>
              <w:spacing w:before="40"/>
              <w:rPr>
                <w:sz w:val="28"/>
                <w:szCs w:val="28"/>
                <w:lang w:val="vi-VN"/>
              </w:rPr>
            </w:pPr>
            <w:bookmarkStart w:id="28" w:name="_Hlk154682786"/>
            <w:r w:rsidRPr="002B0A1B">
              <w:rPr>
                <w:b/>
                <w:bCs/>
                <w:sz w:val="28"/>
                <w:szCs w:val="28"/>
                <w:lang w:val="vi-VN"/>
              </w:rPr>
              <w:t>NĂNG LỰC THAM GIA ĐÀO TẠO THỰC HÀNH Y KHOA</w:t>
            </w:r>
            <w:bookmarkEnd w:id="28"/>
          </w:p>
        </w:tc>
        <w:tc>
          <w:tcPr>
            <w:tcW w:w="1842" w:type="dxa"/>
          </w:tcPr>
          <w:p w14:paraId="0ED02AC4" w14:textId="77777777" w:rsidR="00693A20" w:rsidRPr="002B0A1B" w:rsidRDefault="00693A20" w:rsidP="006F3EFE">
            <w:pPr>
              <w:jc w:val="center"/>
              <w:rPr>
                <w:sz w:val="28"/>
                <w:szCs w:val="28"/>
              </w:rPr>
            </w:pPr>
            <w:proofErr w:type="spellStart"/>
            <w:r w:rsidRPr="002B0A1B">
              <w:rPr>
                <w:sz w:val="28"/>
                <w:szCs w:val="28"/>
              </w:rPr>
              <w:t>Tối</w:t>
            </w:r>
            <w:proofErr w:type="spellEnd"/>
            <w:r w:rsidRPr="002B0A1B">
              <w:rPr>
                <w:sz w:val="28"/>
                <w:szCs w:val="28"/>
              </w:rPr>
              <w:t xml:space="preserve"> </w:t>
            </w:r>
            <w:proofErr w:type="spellStart"/>
            <w:r w:rsidRPr="002B0A1B">
              <w:rPr>
                <w:sz w:val="28"/>
                <w:szCs w:val="28"/>
              </w:rPr>
              <w:t>đa</w:t>
            </w:r>
            <w:proofErr w:type="spellEnd"/>
            <w:r w:rsidRPr="002B0A1B">
              <w:rPr>
                <w:sz w:val="28"/>
                <w:szCs w:val="28"/>
              </w:rPr>
              <w:t xml:space="preserve"> </w:t>
            </w:r>
          </w:p>
          <w:p w14:paraId="63055953" w14:textId="77777777" w:rsidR="00693A20" w:rsidRPr="002B0A1B" w:rsidRDefault="00693A20" w:rsidP="006F3EFE">
            <w:pPr>
              <w:jc w:val="center"/>
              <w:rPr>
                <w:sz w:val="28"/>
                <w:szCs w:val="28"/>
              </w:rPr>
            </w:pPr>
            <w:r w:rsidRPr="002B0A1B">
              <w:rPr>
                <w:sz w:val="28"/>
                <w:szCs w:val="28"/>
              </w:rPr>
              <w:t xml:space="preserve">15 </w:t>
            </w:r>
            <w:proofErr w:type="spellStart"/>
            <w:r w:rsidRPr="002B0A1B">
              <w:rPr>
                <w:sz w:val="28"/>
                <w:szCs w:val="28"/>
              </w:rPr>
              <w:t>điểm</w:t>
            </w:r>
            <w:proofErr w:type="spellEnd"/>
          </w:p>
        </w:tc>
      </w:tr>
      <w:tr w:rsidR="00693A20" w:rsidRPr="00DA513D" w14:paraId="3883564A" w14:textId="77777777" w:rsidTr="008B771F">
        <w:tc>
          <w:tcPr>
            <w:tcW w:w="746" w:type="dxa"/>
          </w:tcPr>
          <w:p w14:paraId="4D6824B6" w14:textId="77777777" w:rsidR="00693A20" w:rsidRPr="002B0A1B" w:rsidRDefault="00693A20" w:rsidP="006F3EFE">
            <w:pPr>
              <w:jc w:val="center"/>
              <w:rPr>
                <w:sz w:val="28"/>
                <w:szCs w:val="28"/>
              </w:rPr>
            </w:pPr>
            <w:bookmarkStart w:id="29" w:name="_Hlk154688749"/>
            <w:r w:rsidRPr="002B0A1B">
              <w:rPr>
                <w:sz w:val="28"/>
                <w:szCs w:val="28"/>
              </w:rPr>
              <w:t>1</w:t>
            </w:r>
          </w:p>
        </w:tc>
        <w:tc>
          <w:tcPr>
            <w:tcW w:w="7046" w:type="dxa"/>
          </w:tcPr>
          <w:p w14:paraId="2F553F92" w14:textId="77777777" w:rsidR="00693A20" w:rsidRPr="002B0A1B" w:rsidRDefault="00693A20" w:rsidP="00192626">
            <w:pPr>
              <w:spacing w:before="40"/>
              <w:rPr>
                <w:sz w:val="28"/>
                <w:szCs w:val="28"/>
              </w:rPr>
            </w:pPr>
            <w:proofErr w:type="spellStart"/>
            <w:r w:rsidRPr="002B0A1B">
              <w:rPr>
                <w:sz w:val="28"/>
                <w:szCs w:val="28"/>
              </w:rPr>
              <w:t>Cơ</w:t>
            </w:r>
            <w:proofErr w:type="spellEnd"/>
            <w:r w:rsidRPr="002B0A1B">
              <w:rPr>
                <w:sz w:val="28"/>
                <w:szCs w:val="28"/>
              </w:rPr>
              <w:t xml:space="preserve"> </w:t>
            </w:r>
            <w:proofErr w:type="spellStart"/>
            <w:r w:rsidRPr="002B0A1B">
              <w:rPr>
                <w:sz w:val="28"/>
                <w:szCs w:val="28"/>
              </w:rPr>
              <w:t>sở</w:t>
            </w:r>
            <w:proofErr w:type="spellEnd"/>
            <w:r w:rsidRPr="002B0A1B">
              <w:rPr>
                <w:sz w:val="28"/>
                <w:szCs w:val="28"/>
              </w:rPr>
              <w:t xml:space="preserve"> </w:t>
            </w:r>
            <w:proofErr w:type="spellStart"/>
            <w:r w:rsidRPr="002B0A1B">
              <w:rPr>
                <w:sz w:val="28"/>
                <w:szCs w:val="28"/>
              </w:rPr>
              <w:t>thực</w:t>
            </w:r>
            <w:proofErr w:type="spellEnd"/>
            <w:r w:rsidRPr="002B0A1B">
              <w:rPr>
                <w:sz w:val="28"/>
                <w:szCs w:val="28"/>
              </w:rPr>
              <w:t xml:space="preserve"> </w:t>
            </w:r>
            <w:proofErr w:type="spellStart"/>
            <w:r w:rsidRPr="002B0A1B">
              <w:rPr>
                <w:sz w:val="28"/>
                <w:szCs w:val="28"/>
              </w:rPr>
              <w:t>hành</w:t>
            </w:r>
            <w:proofErr w:type="spellEnd"/>
            <w:r w:rsidRPr="002B0A1B">
              <w:rPr>
                <w:sz w:val="28"/>
                <w:szCs w:val="28"/>
              </w:rPr>
              <w:t xml:space="preserve"> </w:t>
            </w:r>
            <w:proofErr w:type="spellStart"/>
            <w:r w:rsidRPr="002B0A1B">
              <w:rPr>
                <w:sz w:val="28"/>
                <w:szCs w:val="28"/>
              </w:rPr>
              <w:t>của</w:t>
            </w:r>
            <w:proofErr w:type="spellEnd"/>
            <w:r w:rsidRPr="002B0A1B">
              <w:rPr>
                <w:sz w:val="28"/>
                <w:szCs w:val="28"/>
              </w:rPr>
              <w:t xml:space="preserve"> </w:t>
            </w:r>
            <w:proofErr w:type="spellStart"/>
            <w:r w:rsidRPr="002B0A1B">
              <w:rPr>
                <w:sz w:val="28"/>
                <w:szCs w:val="28"/>
              </w:rPr>
              <w:t>cơ</w:t>
            </w:r>
            <w:proofErr w:type="spellEnd"/>
            <w:r w:rsidRPr="002B0A1B">
              <w:rPr>
                <w:sz w:val="28"/>
                <w:szCs w:val="28"/>
              </w:rPr>
              <w:t xml:space="preserve"> </w:t>
            </w:r>
            <w:proofErr w:type="spellStart"/>
            <w:r w:rsidRPr="002B0A1B">
              <w:rPr>
                <w:sz w:val="28"/>
                <w:szCs w:val="28"/>
              </w:rPr>
              <w:t>sở</w:t>
            </w:r>
            <w:proofErr w:type="spellEnd"/>
            <w:r w:rsidRPr="002B0A1B">
              <w:rPr>
                <w:sz w:val="28"/>
                <w:szCs w:val="28"/>
              </w:rPr>
              <w:t xml:space="preserve"> </w:t>
            </w:r>
            <w:proofErr w:type="spellStart"/>
            <w:r w:rsidRPr="002B0A1B">
              <w:rPr>
                <w:sz w:val="28"/>
                <w:szCs w:val="28"/>
              </w:rPr>
              <w:t>giáo</w:t>
            </w:r>
            <w:proofErr w:type="spellEnd"/>
            <w:r w:rsidRPr="002B0A1B">
              <w:rPr>
                <w:sz w:val="28"/>
                <w:szCs w:val="28"/>
              </w:rPr>
              <w:t xml:space="preserve"> </w:t>
            </w:r>
            <w:proofErr w:type="spellStart"/>
            <w:r w:rsidRPr="002B0A1B">
              <w:rPr>
                <w:sz w:val="28"/>
                <w:szCs w:val="28"/>
              </w:rPr>
              <w:t>dục</w:t>
            </w:r>
            <w:proofErr w:type="spellEnd"/>
            <w:r w:rsidRPr="002B0A1B">
              <w:rPr>
                <w:sz w:val="28"/>
                <w:szCs w:val="28"/>
              </w:rPr>
              <w:t xml:space="preserve"> </w:t>
            </w:r>
            <w:proofErr w:type="spellStart"/>
            <w:r w:rsidRPr="002B0A1B">
              <w:rPr>
                <w:sz w:val="28"/>
                <w:szCs w:val="28"/>
              </w:rPr>
              <w:t>trong</w:t>
            </w:r>
            <w:proofErr w:type="spellEnd"/>
            <w:r w:rsidRPr="002B0A1B">
              <w:rPr>
                <w:sz w:val="28"/>
                <w:szCs w:val="28"/>
              </w:rPr>
              <w:t xml:space="preserve"> </w:t>
            </w:r>
            <w:proofErr w:type="spellStart"/>
            <w:r w:rsidRPr="002B0A1B">
              <w:rPr>
                <w:sz w:val="28"/>
                <w:szCs w:val="28"/>
              </w:rPr>
              <w:t>đào</w:t>
            </w:r>
            <w:proofErr w:type="spellEnd"/>
            <w:r w:rsidRPr="002B0A1B">
              <w:rPr>
                <w:sz w:val="28"/>
                <w:szCs w:val="28"/>
              </w:rPr>
              <w:t xml:space="preserve"> </w:t>
            </w:r>
            <w:proofErr w:type="spellStart"/>
            <w:r w:rsidRPr="002B0A1B">
              <w:rPr>
                <w:sz w:val="28"/>
                <w:szCs w:val="28"/>
              </w:rPr>
              <w:t>tạo</w:t>
            </w:r>
            <w:proofErr w:type="spellEnd"/>
            <w:r w:rsidRPr="002B0A1B">
              <w:rPr>
                <w:sz w:val="28"/>
                <w:szCs w:val="28"/>
              </w:rPr>
              <w:t xml:space="preserve"> </w:t>
            </w:r>
            <w:proofErr w:type="spellStart"/>
            <w:r w:rsidRPr="002B0A1B">
              <w:rPr>
                <w:sz w:val="28"/>
                <w:szCs w:val="28"/>
              </w:rPr>
              <w:t>khối</w:t>
            </w:r>
            <w:proofErr w:type="spellEnd"/>
            <w:r w:rsidRPr="002B0A1B">
              <w:rPr>
                <w:sz w:val="28"/>
                <w:szCs w:val="28"/>
              </w:rPr>
              <w:t xml:space="preserve"> </w:t>
            </w:r>
            <w:proofErr w:type="spellStart"/>
            <w:r w:rsidRPr="002B0A1B">
              <w:rPr>
                <w:sz w:val="28"/>
                <w:szCs w:val="28"/>
              </w:rPr>
              <w:t>ngành</w:t>
            </w:r>
            <w:proofErr w:type="spellEnd"/>
            <w:r w:rsidRPr="002B0A1B">
              <w:rPr>
                <w:sz w:val="28"/>
                <w:szCs w:val="28"/>
              </w:rPr>
              <w:t xml:space="preserve"> </w:t>
            </w:r>
            <w:proofErr w:type="spellStart"/>
            <w:r w:rsidRPr="002B0A1B">
              <w:rPr>
                <w:sz w:val="28"/>
                <w:szCs w:val="28"/>
              </w:rPr>
              <w:t>sức</w:t>
            </w:r>
            <w:proofErr w:type="spellEnd"/>
            <w:r w:rsidRPr="002B0A1B">
              <w:rPr>
                <w:sz w:val="28"/>
                <w:szCs w:val="28"/>
              </w:rPr>
              <w:t xml:space="preserve"> </w:t>
            </w:r>
            <w:proofErr w:type="spellStart"/>
            <w:r w:rsidRPr="002B0A1B">
              <w:rPr>
                <w:sz w:val="28"/>
                <w:szCs w:val="28"/>
              </w:rPr>
              <w:t>khỏe</w:t>
            </w:r>
            <w:proofErr w:type="spellEnd"/>
            <w:r w:rsidRPr="002B0A1B">
              <w:rPr>
                <w:sz w:val="28"/>
                <w:szCs w:val="28"/>
              </w:rPr>
              <w:t xml:space="preserve"> </w:t>
            </w:r>
            <w:proofErr w:type="spellStart"/>
            <w:r w:rsidRPr="002B0A1B">
              <w:rPr>
                <w:sz w:val="28"/>
                <w:szCs w:val="28"/>
              </w:rPr>
              <w:t>có</w:t>
            </w:r>
            <w:proofErr w:type="spellEnd"/>
            <w:r w:rsidRPr="002B0A1B">
              <w:rPr>
                <w:sz w:val="28"/>
                <w:szCs w:val="28"/>
              </w:rPr>
              <w:t xml:space="preserve"> </w:t>
            </w:r>
            <w:proofErr w:type="spellStart"/>
            <w:r w:rsidRPr="002B0A1B">
              <w:rPr>
                <w:sz w:val="28"/>
                <w:szCs w:val="28"/>
              </w:rPr>
              <w:t>đào</w:t>
            </w:r>
            <w:proofErr w:type="spellEnd"/>
            <w:r w:rsidRPr="002B0A1B">
              <w:rPr>
                <w:sz w:val="28"/>
                <w:szCs w:val="28"/>
              </w:rPr>
              <w:t xml:space="preserve"> </w:t>
            </w:r>
            <w:proofErr w:type="spellStart"/>
            <w:r w:rsidRPr="002B0A1B">
              <w:rPr>
                <w:sz w:val="28"/>
                <w:szCs w:val="28"/>
              </w:rPr>
              <w:t>tạo</w:t>
            </w:r>
            <w:proofErr w:type="spellEnd"/>
            <w:r w:rsidRPr="002B0A1B">
              <w:rPr>
                <w:sz w:val="28"/>
                <w:szCs w:val="28"/>
              </w:rPr>
              <w:t xml:space="preserve"> </w:t>
            </w:r>
            <w:proofErr w:type="spellStart"/>
            <w:r w:rsidRPr="002B0A1B">
              <w:rPr>
                <w:sz w:val="28"/>
                <w:szCs w:val="28"/>
              </w:rPr>
              <w:t>trình</w:t>
            </w:r>
            <w:proofErr w:type="spellEnd"/>
            <w:r w:rsidRPr="002B0A1B">
              <w:rPr>
                <w:sz w:val="28"/>
                <w:szCs w:val="28"/>
              </w:rPr>
              <w:t xml:space="preserve"> </w:t>
            </w:r>
            <w:proofErr w:type="spellStart"/>
            <w:r w:rsidRPr="002B0A1B">
              <w:rPr>
                <w:sz w:val="28"/>
                <w:szCs w:val="28"/>
              </w:rPr>
              <w:t>độ</w:t>
            </w:r>
            <w:proofErr w:type="spellEnd"/>
            <w:r w:rsidRPr="002B0A1B">
              <w:rPr>
                <w:sz w:val="28"/>
                <w:szCs w:val="28"/>
              </w:rPr>
              <w:t xml:space="preserve"> </w:t>
            </w:r>
            <w:proofErr w:type="spellStart"/>
            <w:r w:rsidRPr="002B0A1B">
              <w:rPr>
                <w:sz w:val="28"/>
                <w:szCs w:val="28"/>
              </w:rPr>
              <w:t>chuyên</w:t>
            </w:r>
            <w:proofErr w:type="spellEnd"/>
            <w:r w:rsidRPr="002B0A1B">
              <w:rPr>
                <w:sz w:val="28"/>
                <w:szCs w:val="28"/>
              </w:rPr>
              <w:t xml:space="preserve"> khoa, </w:t>
            </w:r>
            <w:proofErr w:type="spellStart"/>
            <w:r w:rsidRPr="002B0A1B">
              <w:rPr>
                <w:sz w:val="28"/>
                <w:szCs w:val="28"/>
              </w:rPr>
              <w:t>nội</w:t>
            </w:r>
            <w:proofErr w:type="spellEnd"/>
            <w:r w:rsidRPr="002B0A1B">
              <w:rPr>
                <w:sz w:val="28"/>
                <w:szCs w:val="28"/>
              </w:rPr>
              <w:t xml:space="preserve"> </w:t>
            </w:r>
            <w:proofErr w:type="spellStart"/>
            <w:r w:rsidRPr="002B0A1B">
              <w:rPr>
                <w:sz w:val="28"/>
                <w:szCs w:val="28"/>
              </w:rPr>
              <w:t>trú</w:t>
            </w:r>
            <w:proofErr w:type="spellEnd"/>
            <w:r w:rsidRPr="002B0A1B">
              <w:rPr>
                <w:sz w:val="28"/>
                <w:szCs w:val="28"/>
              </w:rPr>
              <w:t xml:space="preserve">, </w:t>
            </w:r>
            <w:proofErr w:type="spellStart"/>
            <w:r w:rsidRPr="002B0A1B">
              <w:rPr>
                <w:sz w:val="28"/>
                <w:szCs w:val="28"/>
              </w:rPr>
              <w:t>thạc</w:t>
            </w:r>
            <w:proofErr w:type="spellEnd"/>
            <w:r w:rsidRPr="002B0A1B">
              <w:rPr>
                <w:sz w:val="28"/>
                <w:szCs w:val="28"/>
              </w:rPr>
              <w:t xml:space="preserve"> </w:t>
            </w:r>
            <w:proofErr w:type="spellStart"/>
            <w:r w:rsidRPr="002B0A1B">
              <w:rPr>
                <w:sz w:val="28"/>
                <w:szCs w:val="28"/>
              </w:rPr>
              <w:t>sỹ</w:t>
            </w:r>
            <w:proofErr w:type="spellEnd"/>
            <w:r w:rsidRPr="002B0A1B">
              <w:rPr>
                <w:sz w:val="28"/>
                <w:szCs w:val="28"/>
              </w:rPr>
              <w:t xml:space="preserve">, </w:t>
            </w:r>
            <w:proofErr w:type="spellStart"/>
            <w:r w:rsidRPr="002B0A1B">
              <w:rPr>
                <w:sz w:val="28"/>
                <w:szCs w:val="28"/>
              </w:rPr>
              <w:t>tiến</w:t>
            </w:r>
            <w:proofErr w:type="spellEnd"/>
            <w:r w:rsidRPr="002B0A1B">
              <w:rPr>
                <w:sz w:val="28"/>
                <w:szCs w:val="28"/>
              </w:rPr>
              <w:t xml:space="preserve"> </w:t>
            </w:r>
            <w:proofErr w:type="spellStart"/>
            <w:r w:rsidRPr="002B0A1B">
              <w:rPr>
                <w:sz w:val="28"/>
                <w:szCs w:val="28"/>
              </w:rPr>
              <w:t>sỹ</w:t>
            </w:r>
            <w:proofErr w:type="spellEnd"/>
          </w:p>
        </w:tc>
        <w:tc>
          <w:tcPr>
            <w:tcW w:w="1842" w:type="dxa"/>
          </w:tcPr>
          <w:p w14:paraId="74749BA1" w14:textId="77777777" w:rsidR="00693A20" w:rsidRPr="002B0A1B" w:rsidRDefault="00693A20" w:rsidP="006F3EFE">
            <w:pPr>
              <w:jc w:val="center"/>
              <w:rPr>
                <w:sz w:val="28"/>
                <w:szCs w:val="28"/>
              </w:rPr>
            </w:pPr>
            <w:r w:rsidRPr="002B0A1B">
              <w:rPr>
                <w:sz w:val="28"/>
                <w:szCs w:val="28"/>
              </w:rPr>
              <w:t xml:space="preserve">15 </w:t>
            </w:r>
            <w:proofErr w:type="spellStart"/>
            <w:r w:rsidRPr="002B0A1B">
              <w:rPr>
                <w:sz w:val="28"/>
                <w:szCs w:val="28"/>
              </w:rPr>
              <w:t>điểm</w:t>
            </w:r>
            <w:proofErr w:type="spellEnd"/>
          </w:p>
        </w:tc>
      </w:tr>
      <w:tr w:rsidR="00693A20" w:rsidRPr="00DA513D" w14:paraId="4535831D" w14:textId="77777777" w:rsidTr="008B771F">
        <w:tc>
          <w:tcPr>
            <w:tcW w:w="746" w:type="dxa"/>
          </w:tcPr>
          <w:p w14:paraId="219236D1" w14:textId="77777777" w:rsidR="00693A20" w:rsidRPr="002B0A1B" w:rsidRDefault="00693A20" w:rsidP="006F3EFE">
            <w:pPr>
              <w:jc w:val="center"/>
              <w:rPr>
                <w:sz w:val="28"/>
                <w:szCs w:val="28"/>
              </w:rPr>
            </w:pPr>
            <w:r w:rsidRPr="002B0A1B">
              <w:rPr>
                <w:sz w:val="28"/>
                <w:szCs w:val="28"/>
              </w:rPr>
              <w:t>2</w:t>
            </w:r>
          </w:p>
        </w:tc>
        <w:tc>
          <w:tcPr>
            <w:tcW w:w="7046" w:type="dxa"/>
          </w:tcPr>
          <w:p w14:paraId="014DB2EA" w14:textId="77777777" w:rsidR="00693A20" w:rsidRPr="002B0A1B" w:rsidRDefault="00693A20" w:rsidP="00192626">
            <w:pPr>
              <w:spacing w:before="40"/>
              <w:rPr>
                <w:sz w:val="28"/>
                <w:szCs w:val="28"/>
              </w:rPr>
            </w:pPr>
            <w:proofErr w:type="spellStart"/>
            <w:r w:rsidRPr="002B0A1B">
              <w:rPr>
                <w:sz w:val="28"/>
                <w:szCs w:val="28"/>
              </w:rPr>
              <w:t>Cơ</w:t>
            </w:r>
            <w:proofErr w:type="spellEnd"/>
            <w:r w:rsidRPr="002B0A1B">
              <w:rPr>
                <w:sz w:val="28"/>
                <w:szCs w:val="28"/>
              </w:rPr>
              <w:t xml:space="preserve"> </w:t>
            </w:r>
            <w:proofErr w:type="spellStart"/>
            <w:r w:rsidRPr="002B0A1B">
              <w:rPr>
                <w:sz w:val="28"/>
                <w:szCs w:val="28"/>
              </w:rPr>
              <w:t>sở</w:t>
            </w:r>
            <w:proofErr w:type="spellEnd"/>
            <w:r w:rsidRPr="002B0A1B">
              <w:rPr>
                <w:sz w:val="28"/>
                <w:szCs w:val="28"/>
              </w:rPr>
              <w:t xml:space="preserve"> </w:t>
            </w:r>
            <w:proofErr w:type="spellStart"/>
            <w:r w:rsidRPr="002B0A1B">
              <w:rPr>
                <w:sz w:val="28"/>
                <w:szCs w:val="28"/>
              </w:rPr>
              <w:t>thực</w:t>
            </w:r>
            <w:proofErr w:type="spellEnd"/>
            <w:r w:rsidRPr="002B0A1B">
              <w:rPr>
                <w:sz w:val="28"/>
                <w:szCs w:val="28"/>
              </w:rPr>
              <w:t xml:space="preserve"> </w:t>
            </w:r>
            <w:proofErr w:type="spellStart"/>
            <w:r w:rsidRPr="002B0A1B">
              <w:rPr>
                <w:sz w:val="28"/>
                <w:szCs w:val="28"/>
              </w:rPr>
              <w:t>hành</w:t>
            </w:r>
            <w:proofErr w:type="spellEnd"/>
            <w:r w:rsidRPr="002B0A1B">
              <w:rPr>
                <w:sz w:val="28"/>
                <w:szCs w:val="28"/>
              </w:rPr>
              <w:t xml:space="preserve"> </w:t>
            </w:r>
            <w:proofErr w:type="spellStart"/>
            <w:r w:rsidRPr="002B0A1B">
              <w:rPr>
                <w:sz w:val="28"/>
                <w:szCs w:val="28"/>
              </w:rPr>
              <w:t>của</w:t>
            </w:r>
            <w:proofErr w:type="spellEnd"/>
            <w:r w:rsidRPr="002B0A1B">
              <w:rPr>
                <w:sz w:val="28"/>
                <w:szCs w:val="28"/>
              </w:rPr>
              <w:t xml:space="preserve"> </w:t>
            </w:r>
            <w:proofErr w:type="spellStart"/>
            <w:r w:rsidRPr="002B0A1B">
              <w:rPr>
                <w:sz w:val="28"/>
                <w:szCs w:val="28"/>
              </w:rPr>
              <w:t>cơ</w:t>
            </w:r>
            <w:proofErr w:type="spellEnd"/>
            <w:r w:rsidRPr="002B0A1B">
              <w:rPr>
                <w:sz w:val="28"/>
                <w:szCs w:val="28"/>
              </w:rPr>
              <w:t xml:space="preserve"> </w:t>
            </w:r>
            <w:proofErr w:type="spellStart"/>
            <w:r w:rsidRPr="002B0A1B">
              <w:rPr>
                <w:sz w:val="28"/>
                <w:szCs w:val="28"/>
              </w:rPr>
              <w:t>sở</w:t>
            </w:r>
            <w:proofErr w:type="spellEnd"/>
            <w:r w:rsidRPr="002B0A1B">
              <w:rPr>
                <w:sz w:val="28"/>
                <w:szCs w:val="28"/>
              </w:rPr>
              <w:t xml:space="preserve"> </w:t>
            </w:r>
            <w:proofErr w:type="spellStart"/>
            <w:r w:rsidRPr="002B0A1B">
              <w:rPr>
                <w:sz w:val="28"/>
                <w:szCs w:val="28"/>
              </w:rPr>
              <w:t>giáo</w:t>
            </w:r>
            <w:proofErr w:type="spellEnd"/>
            <w:r w:rsidRPr="002B0A1B">
              <w:rPr>
                <w:sz w:val="28"/>
                <w:szCs w:val="28"/>
              </w:rPr>
              <w:t xml:space="preserve"> </w:t>
            </w:r>
            <w:proofErr w:type="spellStart"/>
            <w:r w:rsidRPr="002B0A1B">
              <w:rPr>
                <w:sz w:val="28"/>
                <w:szCs w:val="28"/>
              </w:rPr>
              <w:t>dục</w:t>
            </w:r>
            <w:proofErr w:type="spellEnd"/>
            <w:r w:rsidRPr="002B0A1B">
              <w:rPr>
                <w:sz w:val="28"/>
                <w:szCs w:val="28"/>
              </w:rPr>
              <w:t xml:space="preserve"> </w:t>
            </w:r>
            <w:proofErr w:type="spellStart"/>
            <w:r w:rsidRPr="002B0A1B">
              <w:rPr>
                <w:sz w:val="28"/>
                <w:szCs w:val="28"/>
              </w:rPr>
              <w:t>trong</w:t>
            </w:r>
            <w:proofErr w:type="spellEnd"/>
            <w:r w:rsidRPr="002B0A1B">
              <w:rPr>
                <w:sz w:val="28"/>
                <w:szCs w:val="28"/>
              </w:rPr>
              <w:t xml:space="preserve"> </w:t>
            </w:r>
            <w:proofErr w:type="spellStart"/>
            <w:r w:rsidRPr="002B0A1B">
              <w:rPr>
                <w:sz w:val="28"/>
                <w:szCs w:val="28"/>
              </w:rPr>
              <w:t>đào</w:t>
            </w:r>
            <w:proofErr w:type="spellEnd"/>
            <w:r w:rsidRPr="002B0A1B">
              <w:rPr>
                <w:sz w:val="28"/>
                <w:szCs w:val="28"/>
              </w:rPr>
              <w:t xml:space="preserve"> </w:t>
            </w:r>
            <w:proofErr w:type="spellStart"/>
            <w:r w:rsidRPr="002B0A1B">
              <w:rPr>
                <w:sz w:val="28"/>
                <w:szCs w:val="28"/>
              </w:rPr>
              <w:t>tạo</w:t>
            </w:r>
            <w:proofErr w:type="spellEnd"/>
            <w:r w:rsidRPr="002B0A1B">
              <w:rPr>
                <w:sz w:val="28"/>
                <w:szCs w:val="28"/>
              </w:rPr>
              <w:t xml:space="preserve"> </w:t>
            </w:r>
            <w:proofErr w:type="spellStart"/>
            <w:r w:rsidRPr="002B0A1B">
              <w:rPr>
                <w:sz w:val="28"/>
                <w:szCs w:val="28"/>
              </w:rPr>
              <w:t>khối</w:t>
            </w:r>
            <w:proofErr w:type="spellEnd"/>
            <w:r w:rsidRPr="002B0A1B">
              <w:rPr>
                <w:sz w:val="28"/>
                <w:szCs w:val="28"/>
              </w:rPr>
              <w:t xml:space="preserve"> </w:t>
            </w:r>
            <w:proofErr w:type="spellStart"/>
            <w:r w:rsidRPr="002B0A1B">
              <w:rPr>
                <w:sz w:val="28"/>
                <w:szCs w:val="28"/>
              </w:rPr>
              <w:t>ngành</w:t>
            </w:r>
            <w:proofErr w:type="spellEnd"/>
            <w:r w:rsidRPr="002B0A1B">
              <w:rPr>
                <w:sz w:val="28"/>
                <w:szCs w:val="28"/>
              </w:rPr>
              <w:t xml:space="preserve"> </w:t>
            </w:r>
            <w:proofErr w:type="spellStart"/>
            <w:r w:rsidRPr="002B0A1B">
              <w:rPr>
                <w:sz w:val="28"/>
                <w:szCs w:val="28"/>
              </w:rPr>
              <w:t>sức</w:t>
            </w:r>
            <w:proofErr w:type="spellEnd"/>
            <w:r w:rsidRPr="002B0A1B">
              <w:rPr>
                <w:sz w:val="28"/>
                <w:szCs w:val="28"/>
              </w:rPr>
              <w:t xml:space="preserve"> </w:t>
            </w:r>
            <w:proofErr w:type="spellStart"/>
            <w:r w:rsidRPr="002B0A1B">
              <w:rPr>
                <w:sz w:val="28"/>
                <w:szCs w:val="28"/>
              </w:rPr>
              <w:t>khỏe</w:t>
            </w:r>
            <w:proofErr w:type="spellEnd"/>
            <w:r w:rsidRPr="002B0A1B">
              <w:rPr>
                <w:sz w:val="28"/>
                <w:szCs w:val="28"/>
              </w:rPr>
              <w:t xml:space="preserve"> </w:t>
            </w:r>
            <w:proofErr w:type="spellStart"/>
            <w:r w:rsidRPr="002B0A1B">
              <w:rPr>
                <w:sz w:val="28"/>
                <w:szCs w:val="28"/>
              </w:rPr>
              <w:t>có</w:t>
            </w:r>
            <w:proofErr w:type="spellEnd"/>
            <w:r w:rsidRPr="002B0A1B">
              <w:rPr>
                <w:sz w:val="28"/>
                <w:szCs w:val="28"/>
              </w:rPr>
              <w:t xml:space="preserve"> </w:t>
            </w:r>
            <w:proofErr w:type="spellStart"/>
            <w:r w:rsidRPr="002B0A1B">
              <w:rPr>
                <w:sz w:val="28"/>
                <w:szCs w:val="28"/>
              </w:rPr>
              <w:t>đào</w:t>
            </w:r>
            <w:proofErr w:type="spellEnd"/>
            <w:r w:rsidRPr="002B0A1B">
              <w:rPr>
                <w:sz w:val="28"/>
                <w:szCs w:val="28"/>
              </w:rPr>
              <w:t xml:space="preserve"> </w:t>
            </w:r>
            <w:proofErr w:type="spellStart"/>
            <w:r w:rsidRPr="002B0A1B">
              <w:rPr>
                <w:sz w:val="28"/>
                <w:szCs w:val="28"/>
              </w:rPr>
              <w:t>tạo</w:t>
            </w:r>
            <w:proofErr w:type="spellEnd"/>
            <w:r w:rsidRPr="002B0A1B">
              <w:rPr>
                <w:sz w:val="28"/>
                <w:szCs w:val="28"/>
              </w:rPr>
              <w:t xml:space="preserve"> </w:t>
            </w:r>
            <w:proofErr w:type="spellStart"/>
            <w:r w:rsidRPr="002B0A1B">
              <w:rPr>
                <w:sz w:val="28"/>
                <w:szCs w:val="28"/>
              </w:rPr>
              <w:t>trình</w:t>
            </w:r>
            <w:proofErr w:type="spellEnd"/>
            <w:r w:rsidRPr="002B0A1B">
              <w:rPr>
                <w:sz w:val="28"/>
                <w:szCs w:val="28"/>
              </w:rPr>
              <w:t xml:space="preserve"> </w:t>
            </w:r>
            <w:proofErr w:type="spellStart"/>
            <w:r w:rsidRPr="002B0A1B">
              <w:rPr>
                <w:sz w:val="28"/>
                <w:szCs w:val="28"/>
              </w:rPr>
              <w:t>độ</w:t>
            </w:r>
            <w:proofErr w:type="spellEnd"/>
            <w:r w:rsidRPr="002B0A1B">
              <w:rPr>
                <w:sz w:val="28"/>
                <w:szCs w:val="28"/>
              </w:rPr>
              <w:t xml:space="preserve"> </w:t>
            </w:r>
            <w:proofErr w:type="spellStart"/>
            <w:r w:rsidRPr="002B0A1B">
              <w:rPr>
                <w:sz w:val="28"/>
                <w:szCs w:val="28"/>
              </w:rPr>
              <w:t>đại</w:t>
            </w:r>
            <w:proofErr w:type="spellEnd"/>
            <w:r w:rsidRPr="002B0A1B">
              <w:rPr>
                <w:sz w:val="28"/>
                <w:szCs w:val="28"/>
              </w:rPr>
              <w:t xml:space="preserve"> </w:t>
            </w:r>
            <w:proofErr w:type="spellStart"/>
            <w:r w:rsidRPr="002B0A1B">
              <w:rPr>
                <w:sz w:val="28"/>
                <w:szCs w:val="28"/>
              </w:rPr>
              <w:t>học</w:t>
            </w:r>
            <w:proofErr w:type="spellEnd"/>
          </w:p>
        </w:tc>
        <w:tc>
          <w:tcPr>
            <w:tcW w:w="1842" w:type="dxa"/>
          </w:tcPr>
          <w:p w14:paraId="1CD57D52" w14:textId="77777777" w:rsidR="00693A20" w:rsidRPr="002B0A1B" w:rsidRDefault="00693A20" w:rsidP="006F3EFE">
            <w:pPr>
              <w:jc w:val="center"/>
              <w:rPr>
                <w:sz w:val="28"/>
                <w:szCs w:val="28"/>
              </w:rPr>
            </w:pPr>
            <w:r w:rsidRPr="002B0A1B">
              <w:rPr>
                <w:sz w:val="28"/>
                <w:szCs w:val="28"/>
              </w:rPr>
              <w:t xml:space="preserve">10 </w:t>
            </w:r>
            <w:proofErr w:type="spellStart"/>
            <w:r w:rsidRPr="002B0A1B">
              <w:rPr>
                <w:sz w:val="28"/>
                <w:szCs w:val="28"/>
              </w:rPr>
              <w:t>điểm</w:t>
            </w:r>
            <w:proofErr w:type="spellEnd"/>
          </w:p>
        </w:tc>
      </w:tr>
      <w:tr w:rsidR="00693A20" w:rsidRPr="00DA513D" w14:paraId="50DB5959" w14:textId="77777777" w:rsidTr="008B771F">
        <w:tc>
          <w:tcPr>
            <w:tcW w:w="746" w:type="dxa"/>
          </w:tcPr>
          <w:p w14:paraId="30F3CA16" w14:textId="77777777" w:rsidR="00693A20" w:rsidRPr="002B0A1B" w:rsidRDefault="00693A20" w:rsidP="006F3EFE">
            <w:pPr>
              <w:jc w:val="center"/>
              <w:rPr>
                <w:sz w:val="28"/>
                <w:szCs w:val="28"/>
              </w:rPr>
            </w:pPr>
            <w:r w:rsidRPr="002B0A1B">
              <w:rPr>
                <w:sz w:val="28"/>
                <w:szCs w:val="28"/>
              </w:rPr>
              <w:t>3</w:t>
            </w:r>
          </w:p>
        </w:tc>
        <w:tc>
          <w:tcPr>
            <w:tcW w:w="7046" w:type="dxa"/>
          </w:tcPr>
          <w:p w14:paraId="139C885C" w14:textId="77777777" w:rsidR="00693A20" w:rsidRPr="002B0A1B" w:rsidRDefault="00693A20" w:rsidP="00192626">
            <w:pPr>
              <w:spacing w:before="40"/>
              <w:rPr>
                <w:sz w:val="28"/>
                <w:szCs w:val="28"/>
              </w:rPr>
            </w:pPr>
            <w:proofErr w:type="spellStart"/>
            <w:r w:rsidRPr="002B0A1B">
              <w:rPr>
                <w:sz w:val="28"/>
                <w:szCs w:val="28"/>
              </w:rPr>
              <w:t>Cơ</w:t>
            </w:r>
            <w:proofErr w:type="spellEnd"/>
            <w:r w:rsidRPr="002B0A1B">
              <w:rPr>
                <w:sz w:val="28"/>
                <w:szCs w:val="28"/>
              </w:rPr>
              <w:t xml:space="preserve"> </w:t>
            </w:r>
            <w:proofErr w:type="spellStart"/>
            <w:r w:rsidRPr="002B0A1B">
              <w:rPr>
                <w:sz w:val="28"/>
                <w:szCs w:val="28"/>
              </w:rPr>
              <w:t>sở</w:t>
            </w:r>
            <w:proofErr w:type="spellEnd"/>
            <w:r w:rsidRPr="002B0A1B">
              <w:rPr>
                <w:sz w:val="28"/>
                <w:szCs w:val="28"/>
              </w:rPr>
              <w:t xml:space="preserve"> </w:t>
            </w:r>
            <w:proofErr w:type="spellStart"/>
            <w:r w:rsidRPr="002B0A1B">
              <w:rPr>
                <w:sz w:val="28"/>
                <w:szCs w:val="28"/>
              </w:rPr>
              <w:t>thực</w:t>
            </w:r>
            <w:proofErr w:type="spellEnd"/>
            <w:r w:rsidRPr="002B0A1B">
              <w:rPr>
                <w:sz w:val="28"/>
                <w:szCs w:val="28"/>
              </w:rPr>
              <w:t xml:space="preserve"> </w:t>
            </w:r>
            <w:proofErr w:type="spellStart"/>
            <w:r w:rsidRPr="002B0A1B">
              <w:rPr>
                <w:sz w:val="28"/>
                <w:szCs w:val="28"/>
              </w:rPr>
              <w:t>hành</w:t>
            </w:r>
            <w:proofErr w:type="spellEnd"/>
            <w:r w:rsidRPr="002B0A1B">
              <w:rPr>
                <w:sz w:val="28"/>
                <w:szCs w:val="28"/>
              </w:rPr>
              <w:t xml:space="preserve"> </w:t>
            </w:r>
            <w:proofErr w:type="spellStart"/>
            <w:r w:rsidRPr="002B0A1B">
              <w:rPr>
                <w:sz w:val="28"/>
                <w:szCs w:val="28"/>
              </w:rPr>
              <w:t>của</w:t>
            </w:r>
            <w:proofErr w:type="spellEnd"/>
            <w:r w:rsidRPr="002B0A1B">
              <w:rPr>
                <w:sz w:val="28"/>
                <w:szCs w:val="28"/>
              </w:rPr>
              <w:t xml:space="preserve"> </w:t>
            </w:r>
            <w:proofErr w:type="spellStart"/>
            <w:r w:rsidRPr="002B0A1B">
              <w:rPr>
                <w:sz w:val="28"/>
                <w:szCs w:val="28"/>
              </w:rPr>
              <w:t>cơ</w:t>
            </w:r>
            <w:proofErr w:type="spellEnd"/>
            <w:r w:rsidRPr="002B0A1B">
              <w:rPr>
                <w:sz w:val="28"/>
                <w:szCs w:val="28"/>
              </w:rPr>
              <w:t xml:space="preserve"> </w:t>
            </w:r>
            <w:proofErr w:type="spellStart"/>
            <w:r w:rsidRPr="002B0A1B">
              <w:rPr>
                <w:sz w:val="28"/>
                <w:szCs w:val="28"/>
              </w:rPr>
              <w:t>sở</w:t>
            </w:r>
            <w:proofErr w:type="spellEnd"/>
            <w:r w:rsidRPr="002B0A1B">
              <w:rPr>
                <w:sz w:val="28"/>
                <w:szCs w:val="28"/>
              </w:rPr>
              <w:t xml:space="preserve"> </w:t>
            </w:r>
            <w:proofErr w:type="spellStart"/>
            <w:r w:rsidRPr="002B0A1B">
              <w:rPr>
                <w:sz w:val="28"/>
                <w:szCs w:val="28"/>
              </w:rPr>
              <w:t>giáo</w:t>
            </w:r>
            <w:proofErr w:type="spellEnd"/>
            <w:r w:rsidRPr="002B0A1B">
              <w:rPr>
                <w:sz w:val="28"/>
                <w:szCs w:val="28"/>
              </w:rPr>
              <w:t xml:space="preserve"> </w:t>
            </w:r>
            <w:proofErr w:type="spellStart"/>
            <w:r w:rsidRPr="002B0A1B">
              <w:rPr>
                <w:sz w:val="28"/>
                <w:szCs w:val="28"/>
              </w:rPr>
              <w:t>dục</w:t>
            </w:r>
            <w:proofErr w:type="spellEnd"/>
            <w:r w:rsidRPr="002B0A1B">
              <w:rPr>
                <w:sz w:val="28"/>
                <w:szCs w:val="28"/>
              </w:rPr>
              <w:t xml:space="preserve"> </w:t>
            </w:r>
            <w:proofErr w:type="spellStart"/>
            <w:r w:rsidRPr="002B0A1B">
              <w:rPr>
                <w:sz w:val="28"/>
                <w:szCs w:val="28"/>
              </w:rPr>
              <w:t>trong</w:t>
            </w:r>
            <w:proofErr w:type="spellEnd"/>
            <w:r w:rsidRPr="002B0A1B">
              <w:rPr>
                <w:sz w:val="28"/>
                <w:szCs w:val="28"/>
              </w:rPr>
              <w:t xml:space="preserve"> </w:t>
            </w:r>
            <w:proofErr w:type="spellStart"/>
            <w:r w:rsidRPr="002B0A1B">
              <w:rPr>
                <w:sz w:val="28"/>
                <w:szCs w:val="28"/>
              </w:rPr>
              <w:t>đào</w:t>
            </w:r>
            <w:proofErr w:type="spellEnd"/>
            <w:r w:rsidRPr="002B0A1B">
              <w:rPr>
                <w:sz w:val="28"/>
                <w:szCs w:val="28"/>
              </w:rPr>
              <w:t xml:space="preserve"> </w:t>
            </w:r>
            <w:proofErr w:type="spellStart"/>
            <w:r w:rsidRPr="002B0A1B">
              <w:rPr>
                <w:sz w:val="28"/>
                <w:szCs w:val="28"/>
              </w:rPr>
              <w:t>tạo</w:t>
            </w:r>
            <w:proofErr w:type="spellEnd"/>
            <w:r w:rsidRPr="002B0A1B">
              <w:rPr>
                <w:sz w:val="28"/>
                <w:szCs w:val="28"/>
              </w:rPr>
              <w:t xml:space="preserve"> </w:t>
            </w:r>
            <w:proofErr w:type="spellStart"/>
            <w:r w:rsidRPr="002B0A1B">
              <w:rPr>
                <w:sz w:val="28"/>
                <w:szCs w:val="28"/>
              </w:rPr>
              <w:t>khối</w:t>
            </w:r>
            <w:proofErr w:type="spellEnd"/>
            <w:r w:rsidRPr="002B0A1B">
              <w:rPr>
                <w:sz w:val="28"/>
                <w:szCs w:val="28"/>
              </w:rPr>
              <w:t xml:space="preserve"> </w:t>
            </w:r>
            <w:proofErr w:type="spellStart"/>
            <w:r w:rsidRPr="002B0A1B">
              <w:rPr>
                <w:sz w:val="28"/>
                <w:szCs w:val="28"/>
              </w:rPr>
              <w:t>ngành</w:t>
            </w:r>
            <w:proofErr w:type="spellEnd"/>
            <w:r w:rsidRPr="002B0A1B">
              <w:rPr>
                <w:sz w:val="28"/>
                <w:szCs w:val="28"/>
              </w:rPr>
              <w:t xml:space="preserve"> </w:t>
            </w:r>
            <w:proofErr w:type="spellStart"/>
            <w:r w:rsidRPr="002B0A1B">
              <w:rPr>
                <w:sz w:val="28"/>
                <w:szCs w:val="28"/>
              </w:rPr>
              <w:t>sức</w:t>
            </w:r>
            <w:proofErr w:type="spellEnd"/>
            <w:r w:rsidRPr="002B0A1B">
              <w:rPr>
                <w:sz w:val="28"/>
                <w:szCs w:val="28"/>
              </w:rPr>
              <w:t xml:space="preserve"> </w:t>
            </w:r>
            <w:proofErr w:type="spellStart"/>
            <w:r w:rsidRPr="002B0A1B">
              <w:rPr>
                <w:sz w:val="28"/>
                <w:szCs w:val="28"/>
              </w:rPr>
              <w:t>khỏe</w:t>
            </w:r>
            <w:proofErr w:type="spellEnd"/>
            <w:r w:rsidRPr="002B0A1B">
              <w:rPr>
                <w:sz w:val="28"/>
                <w:szCs w:val="28"/>
              </w:rPr>
              <w:t xml:space="preserve"> </w:t>
            </w:r>
            <w:proofErr w:type="spellStart"/>
            <w:r w:rsidRPr="002B0A1B">
              <w:rPr>
                <w:sz w:val="28"/>
                <w:szCs w:val="28"/>
              </w:rPr>
              <w:t>có</w:t>
            </w:r>
            <w:proofErr w:type="spellEnd"/>
            <w:r w:rsidRPr="002B0A1B">
              <w:rPr>
                <w:sz w:val="28"/>
                <w:szCs w:val="28"/>
              </w:rPr>
              <w:t xml:space="preserve"> </w:t>
            </w:r>
            <w:proofErr w:type="spellStart"/>
            <w:r w:rsidRPr="002B0A1B">
              <w:rPr>
                <w:sz w:val="28"/>
                <w:szCs w:val="28"/>
              </w:rPr>
              <w:t>đào</w:t>
            </w:r>
            <w:proofErr w:type="spellEnd"/>
            <w:r w:rsidRPr="002B0A1B">
              <w:rPr>
                <w:sz w:val="28"/>
                <w:szCs w:val="28"/>
              </w:rPr>
              <w:t xml:space="preserve"> </w:t>
            </w:r>
            <w:proofErr w:type="spellStart"/>
            <w:r w:rsidRPr="002B0A1B">
              <w:rPr>
                <w:sz w:val="28"/>
                <w:szCs w:val="28"/>
              </w:rPr>
              <w:t>tạo</w:t>
            </w:r>
            <w:proofErr w:type="spellEnd"/>
            <w:r w:rsidRPr="002B0A1B">
              <w:rPr>
                <w:sz w:val="28"/>
                <w:szCs w:val="28"/>
              </w:rPr>
              <w:t xml:space="preserve"> </w:t>
            </w:r>
            <w:proofErr w:type="spellStart"/>
            <w:r w:rsidRPr="002B0A1B">
              <w:rPr>
                <w:sz w:val="28"/>
                <w:szCs w:val="28"/>
              </w:rPr>
              <w:t>trình</w:t>
            </w:r>
            <w:proofErr w:type="spellEnd"/>
            <w:r w:rsidRPr="002B0A1B">
              <w:rPr>
                <w:sz w:val="28"/>
                <w:szCs w:val="28"/>
              </w:rPr>
              <w:t xml:space="preserve"> </w:t>
            </w:r>
            <w:proofErr w:type="spellStart"/>
            <w:r w:rsidRPr="002B0A1B">
              <w:rPr>
                <w:sz w:val="28"/>
                <w:szCs w:val="28"/>
              </w:rPr>
              <w:t>độ</w:t>
            </w:r>
            <w:proofErr w:type="spellEnd"/>
            <w:r w:rsidRPr="002B0A1B">
              <w:rPr>
                <w:sz w:val="28"/>
                <w:szCs w:val="28"/>
              </w:rPr>
              <w:t xml:space="preserve"> </w:t>
            </w:r>
            <w:proofErr w:type="spellStart"/>
            <w:r w:rsidRPr="002B0A1B">
              <w:rPr>
                <w:sz w:val="28"/>
                <w:szCs w:val="28"/>
              </w:rPr>
              <w:t>cao</w:t>
            </w:r>
            <w:proofErr w:type="spellEnd"/>
            <w:r w:rsidRPr="002B0A1B">
              <w:rPr>
                <w:sz w:val="28"/>
                <w:szCs w:val="28"/>
              </w:rPr>
              <w:t xml:space="preserve"> </w:t>
            </w:r>
            <w:proofErr w:type="spellStart"/>
            <w:r w:rsidRPr="002B0A1B">
              <w:rPr>
                <w:sz w:val="28"/>
                <w:szCs w:val="28"/>
              </w:rPr>
              <w:t>đẳng</w:t>
            </w:r>
            <w:proofErr w:type="spellEnd"/>
            <w:r w:rsidRPr="002B0A1B">
              <w:rPr>
                <w:sz w:val="28"/>
                <w:szCs w:val="28"/>
              </w:rPr>
              <w:t xml:space="preserve">, </w:t>
            </w:r>
            <w:proofErr w:type="spellStart"/>
            <w:r w:rsidRPr="002B0A1B">
              <w:rPr>
                <w:sz w:val="28"/>
                <w:szCs w:val="28"/>
              </w:rPr>
              <w:t>trung</w:t>
            </w:r>
            <w:proofErr w:type="spellEnd"/>
            <w:r w:rsidRPr="002B0A1B">
              <w:rPr>
                <w:sz w:val="28"/>
                <w:szCs w:val="28"/>
              </w:rPr>
              <w:t xml:space="preserve"> </w:t>
            </w:r>
            <w:proofErr w:type="spellStart"/>
            <w:r w:rsidRPr="002B0A1B">
              <w:rPr>
                <w:sz w:val="28"/>
                <w:szCs w:val="28"/>
              </w:rPr>
              <w:t>cấp</w:t>
            </w:r>
            <w:proofErr w:type="spellEnd"/>
            <w:r w:rsidRPr="002B0A1B">
              <w:rPr>
                <w:sz w:val="28"/>
                <w:szCs w:val="28"/>
              </w:rPr>
              <w:t xml:space="preserve"> </w:t>
            </w:r>
          </w:p>
        </w:tc>
        <w:tc>
          <w:tcPr>
            <w:tcW w:w="1842" w:type="dxa"/>
          </w:tcPr>
          <w:p w14:paraId="7727E724" w14:textId="77777777" w:rsidR="00693A20" w:rsidRPr="002B0A1B" w:rsidRDefault="00693A20" w:rsidP="006F3EFE">
            <w:pPr>
              <w:jc w:val="center"/>
              <w:rPr>
                <w:sz w:val="28"/>
                <w:szCs w:val="28"/>
              </w:rPr>
            </w:pPr>
            <w:r w:rsidRPr="002B0A1B">
              <w:rPr>
                <w:sz w:val="28"/>
                <w:szCs w:val="28"/>
              </w:rPr>
              <w:t xml:space="preserve">5 </w:t>
            </w:r>
            <w:proofErr w:type="spellStart"/>
            <w:r w:rsidRPr="002B0A1B">
              <w:rPr>
                <w:sz w:val="28"/>
                <w:szCs w:val="28"/>
              </w:rPr>
              <w:t>điểm</w:t>
            </w:r>
            <w:proofErr w:type="spellEnd"/>
          </w:p>
        </w:tc>
      </w:tr>
      <w:bookmarkEnd w:id="29"/>
      <w:tr w:rsidR="00693A20" w:rsidRPr="00DA513D" w14:paraId="589FC757" w14:textId="77777777" w:rsidTr="008B771F">
        <w:tc>
          <w:tcPr>
            <w:tcW w:w="746" w:type="dxa"/>
          </w:tcPr>
          <w:p w14:paraId="09FF7C2F" w14:textId="77777777" w:rsidR="00693A20" w:rsidRPr="002B0A1B" w:rsidRDefault="00693A20" w:rsidP="006F3EFE">
            <w:pPr>
              <w:jc w:val="center"/>
              <w:rPr>
                <w:sz w:val="28"/>
                <w:szCs w:val="28"/>
              </w:rPr>
            </w:pPr>
            <w:r w:rsidRPr="002B0A1B">
              <w:rPr>
                <w:b/>
                <w:bCs/>
                <w:sz w:val="28"/>
                <w:szCs w:val="28"/>
                <w:lang w:val="vi-VN"/>
              </w:rPr>
              <w:t>III</w:t>
            </w:r>
          </w:p>
        </w:tc>
        <w:tc>
          <w:tcPr>
            <w:tcW w:w="7046" w:type="dxa"/>
          </w:tcPr>
          <w:p w14:paraId="294BCA2D" w14:textId="77777777" w:rsidR="00693A20" w:rsidRPr="002B0A1B" w:rsidRDefault="00693A20" w:rsidP="00192626">
            <w:pPr>
              <w:spacing w:before="40"/>
              <w:rPr>
                <w:sz w:val="28"/>
                <w:szCs w:val="28"/>
              </w:rPr>
            </w:pPr>
            <w:bookmarkStart w:id="30" w:name="_Hlk154682791"/>
            <w:r w:rsidRPr="002B0A1B">
              <w:rPr>
                <w:b/>
                <w:bCs/>
                <w:sz w:val="28"/>
                <w:szCs w:val="28"/>
                <w:lang w:val="sv-SE"/>
              </w:rPr>
              <w:t>NĂNG LỰC THAM GIA HỖ TRỢ KỸ THUẬT CHO CƠ SỞ KHÁM BỆNH, CHỮA BỆNH KHÁC</w:t>
            </w:r>
            <w:bookmarkEnd w:id="30"/>
          </w:p>
        </w:tc>
        <w:tc>
          <w:tcPr>
            <w:tcW w:w="1842" w:type="dxa"/>
          </w:tcPr>
          <w:p w14:paraId="5B97F58A" w14:textId="77777777" w:rsidR="00693A20" w:rsidRPr="002B0A1B" w:rsidRDefault="00693A20" w:rsidP="006F3EFE">
            <w:pPr>
              <w:jc w:val="center"/>
              <w:rPr>
                <w:sz w:val="28"/>
                <w:szCs w:val="28"/>
              </w:rPr>
            </w:pPr>
            <w:proofErr w:type="spellStart"/>
            <w:r w:rsidRPr="002B0A1B">
              <w:rPr>
                <w:sz w:val="28"/>
                <w:szCs w:val="28"/>
              </w:rPr>
              <w:t>Tối</w:t>
            </w:r>
            <w:proofErr w:type="spellEnd"/>
            <w:r w:rsidRPr="002B0A1B">
              <w:rPr>
                <w:sz w:val="28"/>
                <w:szCs w:val="28"/>
              </w:rPr>
              <w:t xml:space="preserve"> </w:t>
            </w:r>
            <w:proofErr w:type="spellStart"/>
            <w:r w:rsidRPr="002B0A1B">
              <w:rPr>
                <w:sz w:val="28"/>
                <w:szCs w:val="28"/>
              </w:rPr>
              <w:t>đa</w:t>
            </w:r>
            <w:proofErr w:type="spellEnd"/>
            <w:r w:rsidRPr="002B0A1B">
              <w:rPr>
                <w:sz w:val="28"/>
                <w:szCs w:val="28"/>
              </w:rPr>
              <w:t xml:space="preserve"> </w:t>
            </w:r>
          </w:p>
          <w:p w14:paraId="6FB39D20" w14:textId="77777777" w:rsidR="00693A20" w:rsidRPr="002B0A1B" w:rsidRDefault="00693A20" w:rsidP="006F3EFE">
            <w:pPr>
              <w:jc w:val="center"/>
              <w:rPr>
                <w:sz w:val="28"/>
                <w:szCs w:val="28"/>
              </w:rPr>
            </w:pPr>
            <w:r w:rsidRPr="002B0A1B">
              <w:rPr>
                <w:sz w:val="28"/>
                <w:szCs w:val="28"/>
                <w:lang w:val="vi-VN"/>
              </w:rPr>
              <w:t>1</w:t>
            </w:r>
            <w:r w:rsidRPr="002B0A1B">
              <w:rPr>
                <w:sz w:val="28"/>
                <w:szCs w:val="28"/>
              </w:rPr>
              <w:t xml:space="preserve">0 </w:t>
            </w:r>
            <w:proofErr w:type="spellStart"/>
            <w:r w:rsidRPr="002B0A1B">
              <w:rPr>
                <w:sz w:val="28"/>
                <w:szCs w:val="28"/>
              </w:rPr>
              <w:t>điểm</w:t>
            </w:r>
            <w:proofErr w:type="spellEnd"/>
          </w:p>
        </w:tc>
      </w:tr>
      <w:tr w:rsidR="00693A20" w:rsidRPr="00DA513D" w14:paraId="6471797A" w14:textId="77777777" w:rsidTr="008B771F">
        <w:tc>
          <w:tcPr>
            <w:tcW w:w="746" w:type="dxa"/>
            <w:vAlign w:val="center"/>
          </w:tcPr>
          <w:p w14:paraId="04AF320C" w14:textId="77777777" w:rsidR="00693A20" w:rsidRPr="002B0A1B" w:rsidRDefault="00693A20" w:rsidP="006F3EFE">
            <w:pPr>
              <w:jc w:val="center"/>
              <w:rPr>
                <w:bCs/>
                <w:sz w:val="28"/>
                <w:szCs w:val="28"/>
              </w:rPr>
            </w:pPr>
            <w:r w:rsidRPr="002B0A1B">
              <w:rPr>
                <w:bCs/>
                <w:sz w:val="28"/>
                <w:szCs w:val="28"/>
              </w:rPr>
              <w:t>1</w:t>
            </w:r>
          </w:p>
        </w:tc>
        <w:tc>
          <w:tcPr>
            <w:tcW w:w="7046" w:type="dxa"/>
            <w:vAlign w:val="center"/>
          </w:tcPr>
          <w:p w14:paraId="501F96E1" w14:textId="77777777" w:rsidR="00693A20" w:rsidRPr="002B0A1B" w:rsidRDefault="00693A20" w:rsidP="00192626">
            <w:pPr>
              <w:spacing w:before="40"/>
              <w:rPr>
                <w:bCs/>
                <w:sz w:val="28"/>
                <w:szCs w:val="28"/>
                <w:lang w:val="sv-SE"/>
              </w:rPr>
            </w:pPr>
            <w:r w:rsidRPr="002B0A1B">
              <w:rPr>
                <w:bCs/>
                <w:sz w:val="28"/>
                <w:szCs w:val="28"/>
                <w:lang w:val="sv-SE"/>
              </w:rPr>
              <w:t>Chuyển giao kỹ thuật loại đặc biệt</w:t>
            </w:r>
          </w:p>
        </w:tc>
        <w:tc>
          <w:tcPr>
            <w:tcW w:w="1842" w:type="dxa"/>
          </w:tcPr>
          <w:p w14:paraId="66EC0922" w14:textId="77777777" w:rsidR="00693A20" w:rsidRPr="002B0A1B" w:rsidRDefault="00693A20" w:rsidP="006F3EFE">
            <w:pPr>
              <w:jc w:val="center"/>
              <w:rPr>
                <w:sz w:val="28"/>
                <w:szCs w:val="28"/>
              </w:rPr>
            </w:pPr>
            <w:proofErr w:type="spellStart"/>
            <w:r w:rsidRPr="002B0A1B">
              <w:rPr>
                <w:sz w:val="28"/>
                <w:szCs w:val="28"/>
              </w:rPr>
              <w:t>Tối</w:t>
            </w:r>
            <w:proofErr w:type="spellEnd"/>
            <w:r w:rsidRPr="002B0A1B">
              <w:rPr>
                <w:sz w:val="28"/>
                <w:szCs w:val="28"/>
              </w:rPr>
              <w:t xml:space="preserve"> </w:t>
            </w:r>
            <w:proofErr w:type="spellStart"/>
            <w:r w:rsidRPr="002B0A1B">
              <w:rPr>
                <w:sz w:val="28"/>
                <w:szCs w:val="28"/>
              </w:rPr>
              <w:t>đa</w:t>
            </w:r>
            <w:proofErr w:type="spellEnd"/>
            <w:r w:rsidRPr="002B0A1B">
              <w:rPr>
                <w:sz w:val="28"/>
                <w:szCs w:val="28"/>
              </w:rPr>
              <w:t xml:space="preserve"> </w:t>
            </w:r>
          </w:p>
          <w:p w14:paraId="08273D90" w14:textId="77777777" w:rsidR="00693A20" w:rsidRPr="002B0A1B" w:rsidRDefault="00693A20" w:rsidP="006F3EFE">
            <w:pPr>
              <w:jc w:val="center"/>
              <w:rPr>
                <w:sz w:val="28"/>
                <w:szCs w:val="28"/>
              </w:rPr>
            </w:pPr>
            <w:r w:rsidRPr="002B0A1B">
              <w:rPr>
                <w:sz w:val="28"/>
                <w:szCs w:val="28"/>
              </w:rPr>
              <w:t xml:space="preserve">5 </w:t>
            </w:r>
            <w:proofErr w:type="spellStart"/>
            <w:r w:rsidRPr="002B0A1B">
              <w:rPr>
                <w:sz w:val="28"/>
                <w:szCs w:val="28"/>
              </w:rPr>
              <w:t>điểm</w:t>
            </w:r>
            <w:proofErr w:type="spellEnd"/>
          </w:p>
        </w:tc>
      </w:tr>
      <w:tr w:rsidR="00693A20" w:rsidRPr="00DA513D" w14:paraId="34772049" w14:textId="77777777" w:rsidTr="008B771F">
        <w:tc>
          <w:tcPr>
            <w:tcW w:w="746" w:type="dxa"/>
          </w:tcPr>
          <w:p w14:paraId="704E380D" w14:textId="77777777" w:rsidR="00693A20" w:rsidRPr="002B0A1B" w:rsidRDefault="00693A20" w:rsidP="006F3EFE">
            <w:pPr>
              <w:jc w:val="center"/>
              <w:rPr>
                <w:sz w:val="28"/>
                <w:szCs w:val="28"/>
              </w:rPr>
            </w:pPr>
            <w:r w:rsidRPr="002B0A1B">
              <w:rPr>
                <w:sz w:val="28"/>
                <w:szCs w:val="28"/>
              </w:rPr>
              <w:t>1.1</w:t>
            </w:r>
          </w:p>
        </w:tc>
        <w:tc>
          <w:tcPr>
            <w:tcW w:w="7046" w:type="dxa"/>
          </w:tcPr>
          <w:p w14:paraId="03C938CC" w14:textId="77777777" w:rsidR="00693A20" w:rsidRPr="002B0A1B" w:rsidRDefault="00693A20" w:rsidP="00192626">
            <w:pPr>
              <w:spacing w:before="40"/>
              <w:rPr>
                <w:sz w:val="28"/>
                <w:szCs w:val="28"/>
                <w:lang w:val="sv-SE"/>
              </w:rPr>
            </w:pPr>
            <w:r w:rsidRPr="002B0A1B">
              <w:rPr>
                <w:sz w:val="28"/>
                <w:szCs w:val="28"/>
                <w:lang w:val="sv-SE"/>
              </w:rPr>
              <w:t>Chuyển giao được 02 kỹ thuật loại đặc biệt trong thời gian 02 năm tính đến thời điểm xếp cấp chuyên môn kỹ thuật</w:t>
            </w:r>
          </w:p>
        </w:tc>
        <w:tc>
          <w:tcPr>
            <w:tcW w:w="1842" w:type="dxa"/>
          </w:tcPr>
          <w:p w14:paraId="59949724" w14:textId="77777777" w:rsidR="00693A20" w:rsidRPr="002B0A1B" w:rsidRDefault="00693A20" w:rsidP="006F3EFE">
            <w:pPr>
              <w:jc w:val="center"/>
              <w:rPr>
                <w:sz w:val="28"/>
                <w:szCs w:val="28"/>
              </w:rPr>
            </w:pPr>
            <w:r w:rsidRPr="002B0A1B">
              <w:rPr>
                <w:sz w:val="28"/>
                <w:szCs w:val="28"/>
              </w:rPr>
              <w:t xml:space="preserve">5 </w:t>
            </w:r>
            <w:proofErr w:type="spellStart"/>
            <w:r w:rsidRPr="002B0A1B">
              <w:rPr>
                <w:sz w:val="28"/>
                <w:szCs w:val="28"/>
              </w:rPr>
              <w:t>điểm</w:t>
            </w:r>
            <w:proofErr w:type="spellEnd"/>
          </w:p>
        </w:tc>
      </w:tr>
      <w:tr w:rsidR="00693A20" w:rsidRPr="00DA513D" w14:paraId="4F4586EB" w14:textId="77777777" w:rsidTr="008B771F">
        <w:tc>
          <w:tcPr>
            <w:tcW w:w="746" w:type="dxa"/>
          </w:tcPr>
          <w:p w14:paraId="591E730D" w14:textId="77777777" w:rsidR="00693A20" w:rsidRPr="002B0A1B" w:rsidRDefault="00693A20" w:rsidP="006F3EFE">
            <w:pPr>
              <w:jc w:val="center"/>
              <w:rPr>
                <w:sz w:val="28"/>
                <w:szCs w:val="28"/>
              </w:rPr>
            </w:pPr>
            <w:r w:rsidRPr="002B0A1B">
              <w:rPr>
                <w:sz w:val="28"/>
                <w:szCs w:val="28"/>
              </w:rPr>
              <w:lastRenderedPageBreak/>
              <w:t>1.2</w:t>
            </w:r>
          </w:p>
        </w:tc>
        <w:tc>
          <w:tcPr>
            <w:tcW w:w="7046" w:type="dxa"/>
          </w:tcPr>
          <w:p w14:paraId="00308E19" w14:textId="77777777" w:rsidR="00693A20" w:rsidRPr="002B0A1B" w:rsidRDefault="00693A20" w:rsidP="00192626">
            <w:pPr>
              <w:spacing w:before="40"/>
              <w:rPr>
                <w:sz w:val="28"/>
                <w:szCs w:val="28"/>
                <w:lang w:val="sv-SE"/>
              </w:rPr>
            </w:pPr>
            <w:r w:rsidRPr="002B0A1B">
              <w:rPr>
                <w:sz w:val="28"/>
                <w:szCs w:val="28"/>
                <w:lang w:val="sv-SE"/>
              </w:rPr>
              <w:t>Chuyển giao được trên 02 kỹ thuật loại đặc biệt trong thời gian 02 năm tính đến thời điểm xếp cấp chuyên môn kỹ thuật</w:t>
            </w:r>
          </w:p>
        </w:tc>
        <w:tc>
          <w:tcPr>
            <w:tcW w:w="1842" w:type="dxa"/>
          </w:tcPr>
          <w:p w14:paraId="61C7F66C" w14:textId="77777777" w:rsidR="00693A20" w:rsidRPr="002B0A1B" w:rsidRDefault="00693A20" w:rsidP="006F3EFE">
            <w:pPr>
              <w:jc w:val="center"/>
              <w:rPr>
                <w:sz w:val="28"/>
                <w:szCs w:val="28"/>
              </w:rPr>
            </w:pPr>
            <w:r w:rsidRPr="002B0A1B">
              <w:rPr>
                <w:sz w:val="28"/>
                <w:szCs w:val="28"/>
              </w:rPr>
              <w:t xml:space="preserve">2 </w:t>
            </w:r>
            <w:proofErr w:type="spellStart"/>
            <w:r w:rsidRPr="002B0A1B">
              <w:rPr>
                <w:sz w:val="28"/>
                <w:szCs w:val="28"/>
              </w:rPr>
              <w:t>điểm</w:t>
            </w:r>
            <w:proofErr w:type="spellEnd"/>
          </w:p>
        </w:tc>
      </w:tr>
      <w:tr w:rsidR="00693A20" w:rsidRPr="00DA513D" w14:paraId="449EEFAE" w14:textId="77777777" w:rsidTr="008B771F">
        <w:tc>
          <w:tcPr>
            <w:tcW w:w="746" w:type="dxa"/>
            <w:vAlign w:val="center"/>
          </w:tcPr>
          <w:p w14:paraId="3955CCFF" w14:textId="77777777" w:rsidR="00693A20" w:rsidRPr="002B0A1B" w:rsidRDefault="00693A20" w:rsidP="006F3EFE">
            <w:pPr>
              <w:jc w:val="center"/>
              <w:rPr>
                <w:bCs/>
                <w:sz w:val="28"/>
                <w:szCs w:val="28"/>
              </w:rPr>
            </w:pPr>
            <w:r w:rsidRPr="002B0A1B">
              <w:rPr>
                <w:bCs/>
                <w:sz w:val="28"/>
                <w:szCs w:val="28"/>
              </w:rPr>
              <w:t>2</w:t>
            </w:r>
          </w:p>
        </w:tc>
        <w:tc>
          <w:tcPr>
            <w:tcW w:w="7046" w:type="dxa"/>
            <w:vAlign w:val="center"/>
          </w:tcPr>
          <w:p w14:paraId="2BA6347F" w14:textId="77777777" w:rsidR="00693A20" w:rsidRPr="002B0A1B" w:rsidRDefault="00693A20" w:rsidP="006F3EFE">
            <w:pPr>
              <w:rPr>
                <w:bCs/>
                <w:sz w:val="28"/>
                <w:szCs w:val="28"/>
                <w:lang w:val="sv-SE"/>
              </w:rPr>
            </w:pPr>
            <w:r w:rsidRPr="002B0A1B">
              <w:rPr>
                <w:bCs/>
                <w:sz w:val="28"/>
                <w:szCs w:val="28"/>
                <w:lang w:val="sv-SE"/>
              </w:rPr>
              <w:t>Chuyển giao kỹ thuật loại I</w:t>
            </w:r>
          </w:p>
        </w:tc>
        <w:tc>
          <w:tcPr>
            <w:tcW w:w="1842" w:type="dxa"/>
          </w:tcPr>
          <w:p w14:paraId="2238A828" w14:textId="77777777" w:rsidR="00693A20" w:rsidRPr="002B0A1B" w:rsidRDefault="00693A20" w:rsidP="006F3EFE">
            <w:pPr>
              <w:jc w:val="center"/>
              <w:rPr>
                <w:sz w:val="28"/>
                <w:szCs w:val="28"/>
              </w:rPr>
            </w:pPr>
            <w:proofErr w:type="spellStart"/>
            <w:r w:rsidRPr="002B0A1B">
              <w:rPr>
                <w:sz w:val="28"/>
                <w:szCs w:val="28"/>
              </w:rPr>
              <w:t>Tối</w:t>
            </w:r>
            <w:proofErr w:type="spellEnd"/>
            <w:r w:rsidRPr="002B0A1B">
              <w:rPr>
                <w:sz w:val="28"/>
                <w:szCs w:val="28"/>
              </w:rPr>
              <w:t xml:space="preserve"> </w:t>
            </w:r>
            <w:proofErr w:type="spellStart"/>
            <w:r w:rsidRPr="002B0A1B">
              <w:rPr>
                <w:sz w:val="28"/>
                <w:szCs w:val="28"/>
              </w:rPr>
              <w:t>đa</w:t>
            </w:r>
            <w:proofErr w:type="spellEnd"/>
            <w:r w:rsidRPr="002B0A1B">
              <w:rPr>
                <w:sz w:val="28"/>
                <w:szCs w:val="28"/>
              </w:rPr>
              <w:t xml:space="preserve"> </w:t>
            </w:r>
          </w:p>
          <w:p w14:paraId="7297CCF6" w14:textId="77777777" w:rsidR="00693A20" w:rsidRPr="002B0A1B" w:rsidRDefault="00693A20" w:rsidP="006F3EFE">
            <w:pPr>
              <w:jc w:val="center"/>
              <w:rPr>
                <w:sz w:val="28"/>
                <w:szCs w:val="28"/>
              </w:rPr>
            </w:pPr>
            <w:r w:rsidRPr="002B0A1B">
              <w:rPr>
                <w:sz w:val="28"/>
                <w:szCs w:val="28"/>
              </w:rPr>
              <w:t xml:space="preserve">5 </w:t>
            </w:r>
            <w:proofErr w:type="spellStart"/>
            <w:r w:rsidRPr="002B0A1B">
              <w:rPr>
                <w:sz w:val="28"/>
                <w:szCs w:val="28"/>
              </w:rPr>
              <w:t>điểm</w:t>
            </w:r>
            <w:proofErr w:type="spellEnd"/>
          </w:p>
        </w:tc>
      </w:tr>
      <w:tr w:rsidR="00693A20" w:rsidRPr="00DA513D" w14:paraId="60251063" w14:textId="77777777" w:rsidTr="008B771F">
        <w:tc>
          <w:tcPr>
            <w:tcW w:w="746" w:type="dxa"/>
          </w:tcPr>
          <w:p w14:paraId="205DB8DC" w14:textId="77777777" w:rsidR="00693A20" w:rsidRPr="002B0A1B" w:rsidRDefault="00693A20" w:rsidP="006F3EFE">
            <w:pPr>
              <w:jc w:val="center"/>
              <w:rPr>
                <w:sz w:val="28"/>
                <w:szCs w:val="28"/>
              </w:rPr>
            </w:pPr>
            <w:r w:rsidRPr="002B0A1B">
              <w:rPr>
                <w:sz w:val="28"/>
                <w:szCs w:val="28"/>
              </w:rPr>
              <w:t>2.1</w:t>
            </w:r>
          </w:p>
        </w:tc>
        <w:tc>
          <w:tcPr>
            <w:tcW w:w="7046" w:type="dxa"/>
          </w:tcPr>
          <w:p w14:paraId="468990CF" w14:textId="77777777" w:rsidR="00693A20" w:rsidRPr="002B0A1B" w:rsidRDefault="00693A20" w:rsidP="006F3EFE">
            <w:pPr>
              <w:rPr>
                <w:sz w:val="28"/>
                <w:szCs w:val="28"/>
                <w:lang w:val="sv-SE"/>
              </w:rPr>
            </w:pPr>
            <w:r w:rsidRPr="002B0A1B">
              <w:rPr>
                <w:sz w:val="28"/>
                <w:szCs w:val="28"/>
                <w:lang w:val="sv-SE"/>
              </w:rPr>
              <w:t>Chuyển giao được 02 kỹ thuật loại I trong thời gian 02 năm tính đến thời điểm xếp cấp chuyên môn kỹ thuật</w:t>
            </w:r>
          </w:p>
        </w:tc>
        <w:tc>
          <w:tcPr>
            <w:tcW w:w="1842" w:type="dxa"/>
          </w:tcPr>
          <w:p w14:paraId="26853A94" w14:textId="77777777" w:rsidR="00693A20" w:rsidRPr="002B0A1B" w:rsidRDefault="00693A20" w:rsidP="006F3EFE">
            <w:pPr>
              <w:jc w:val="center"/>
              <w:rPr>
                <w:sz w:val="28"/>
                <w:szCs w:val="28"/>
              </w:rPr>
            </w:pPr>
            <w:r w:rsidRPr="002B0A1B">
              <w:rPr>
                <w:sz w:val="28"/>
                <w:szCs w:val="28"/>
              </w:rPr>
              <w:t xml:space="preserve">5 </w:t>
            </w:r>
            <w:proofErr w:type="spellStart"/>
            <w:r w:rsidRPr="002B0A1B">
              <w:rPr>
                <w:sz w:val="28"/>
                <w:szCs w:val="28"/>
              </w:rPr>
              <w:t>điểm</w:t>
            </w:r>
            <w:proofErr w:type="spellEnd"/>
          </w:p>
        </w:tc>
      </w:tr>
      <w:tr w:rsidR="00693A20" w:rsidRPr="00DA513D" w14:paraId="658418DA" w14:textId="77777777" w:rsidTr="008B771F">
        <w:tc>
          <w:tcPr>
            <w:tcW w:w="746" w:type="dxa"/>
          </w:tcPr>
          <w:p w14:paraId="08F290E4" w14:textId="77777777" w:rsidR="00693A20" w:rsidRPr="002B0A1B" w:rsidRDefault="00693A20" w:rsidP="006F3EFE">
            <w:pPr>
              <w:jc w:val="center"/>
              <w:rPr>
                <w:sz w:val="28"/>
                <w:szCs w:val="28"/>
              </w:rPr>
            </w:pPr>
            <w:r w:rsidRPr="002B0A1B">
              <w:rPr>
                <w:sz w:val="28"/>
                <w:szCs w:val="28"/>
              </w:rPr>
              <w:t>2.2</w:t>
            </w:r>
          </w:p>
        </w:tc>
        <w:tc>
          <w:tcPr>
            <w:tcW w:w="7046" w:type="dxa"/>
          </w:tcPr>
          <w:p w14:paraId="5CAD3605" w14:textId="77777777" w:rsidR="00693A20" w:rsidRPr="002B0A1B" w:rsidRDefault="00693A20" w:rsidP="006F3EFE">
            <w:pPr>
              <w:rPr>
                <w:sz w:val="28"/>
                <w:szCs w:val="28"/>
                <w:lang w:val="vi-VN"/>
              </w:rPr>
            </w:pPr>
            <w:r w:rsidRPr="002B0A1B">
              <w:rPr>
                <w:sz w:val="28"/>
                <w:szCs w:val="28"/>
                <w:lang w:val="sv-SE"/>
              </w:rPr>
              <w:t>Chuyển giao được trên 02 kỹ thuật loại I trong thời gian 02 năm tính đến thời điểm xếp cấp chuyên môn kỹ thuật</w:t>
            </w:r>
          </w:p>
        </w:tc>
        <w:tc>
          <w:tcPr>
            <w:tcW w:w="1842" w:type="dxa"/>
          </w:tcPr>
          <w:p w14:paraId="7BFE4AAF" w14:textId="77777777" w:rsidR="00693A20" w:rsidRPr="002B0A1B" w:rsidRDefault="00693A20" w:rsidP="006F3EFE">
            <w:pPr>
              <w:jc w:val="center"/>
              <w:rPr>
                <w:sz w:val="28"/>
                <w:szCs w:val="28"/>
              </w:rPr>
            </w:pPr>
            <w:r w:rsidRPr="002B0A1B">
              <w:rPr>
                <w:sz w:val="28"/>
                <w:szCs w:val="28"/>
              </w:rPr>
              <w:t xml:space="preserve">2 </w:t>
            </w:r>
            <w:proofErr w:type="spellStart"/>
            <w:r w:rsidRPr="002B0A1B">
              <w:rPr>
                <w:sz w:val="28"/>
                <w:szCs w:val="28"/>
              </w:rPr>
              <w:t>điểm</w:t>
            </w:r>
            <w:proofErr w:type="spellEnd"/>
          </w:p>
        </w:tc>
      </w:tr>
      <w:tr w:rsidR="00693A20" w:rsidRPr="00DA513D" w14:paraId="3DBD9EE2" w14:textId="77777777" w:rsidTr="008B771F">
        <w:tc>
          <w:tcPr>
            <w:tcW w:w="746" w:type="dxa"/>
            <w:vAlign w:val="center"/>
          </w:tcPr>
          <w:p w14:paraId="17BA5803" w14:textId="77777777" w:rsidR="00693A20" w:rsidRPr="002B0A1B" w:rsidRDefault="00693A20" w:rsidP="006F3EFE">
            <w:pPr>
              <w:jc w:val="center"/>
              <w:rPr>
                <w:sz w:val="28"/>
                <w:szCs w:val="28"/>
                <w:lang w:val="vi-VN"/>
              </w:rPr>
            </w:pPr>
            <w:bookmarkStart w:id="31" w:name="_Hlk154682798"/>
            <w:r w:rsidRPr="002B0A1B">
              <w:rPr>
                <w:b/>
                <w:bCs/>
                <w:sz w:val="28"/>
                <w:szCs w:val="28"/>
              </w:rPr>
              <w:t>IV</w:t>
            </w:r>
          </w:p>
        </w:tc>
        <w:tc>
          <w:tcPr>
            <w:tcW w:w="7046" w:type="dxa"/>
            <w:vAlign w:val="center"/>
          </w:tcPr>
          <w:p w14:paraId="62CF2562" w14:textId="77777777" w:rsidR="00693A20" w:rsidRPr="002B0A1B" w:rsidRDefault="00693A20" w:rsidP="006F3EFE">
            <w:pPr>
              <w:rPr>
                <w:sz w:val="28"/>
                <w:szCs w:val="28"/>
                <w:lang w:val="vi-VN"/>
              </w:rPr>
            </w:pPr>
            <w:r w:rsidRPr="002B0A1B">
              <w:rPr>
                <w:b/>
                <w:bCs/>
                <w:sz w:val="28"/>
                <w:szCs w:val="28"/>
                <w:lang w:val="sv-SE"/>
              </w:rPr>
              <w:t>NĂNG LỰC NGHIÊN CỨU KHOA HỌC VỀ Y HỌC</w:t>
            </w:r>
          </w:p>
        </w:tc>
        <w:tc>
          <w:tcPr>
            <w:tcW w:w="1842" w:type="dxa"/>
          </w:tcPr>
          <w:p w14:paraId="3FDA0694" w14:textId="77777777" w:rsidR="00693A20" w:rsidRPr="002B0A1B" w:rsidRDefault="00693A20" w:rsidP="006F3EFE">
            <w:pPr>
              <w:jc w:val="center"/>
              <w:rPr>
                <w:sz w:val="28"/>
                <w:szCs w:val="28"/>
              </w:rPr>
            </w:pPr>
            <w:proofErr w:type="spellStart"/>
            <w:r w:rsidRPr="002B0A1B">
              <w:rPr>
                <w:sz w:val="28"/>
                <w:szCs w:val="28"/>
              </w:rPr>
              <w:t>Tối</w:t>
            </w:r>
            <w:proofErr w:type="spellEnd"/>
            <w:r w:rsidRPr="002B0A1B">
              <w:rPr>
                <w:sz w:val="28"/>
                <w:szCs w:val="28"/>
              </w:rPr>
              <w:t xml:space="preserve"> </w:t>
            </w:r>
            <w:proofErr w:type="spellStart"/>
            <w:r w:rsidRPr="002B0A1B">
              <w:rPr>
                <w:sz w:val="28"/>
                <w:szCs w:val="28"/>
              </w:rPr>
              <w:t>đa</w:t>
            </w:r>
            <w:proofErr w:type="spellEnd"/>
            <w:r w:rsidRPr="002B0A1B">
              <w:rPr>
                <w:sz w:val="28"/>
                <w:szCs w:val="28"/>
              </w:rPr>
              <w:t xml:space="preserve"> </w:t>
            </w:r>
          </w:p>
          <w:p w14:paraId="2A3B3DC6" w14:textId="77777777" w:rsidR="00693A20" w:rsidRPr="002B0A1B" w:rsidRDefault="00693A20" w:rsidP="006F3EFE">
            <w:pPr>
              <w:jc w:val="center"/>
              <w:rPr>
                <w:sz w:val="28"/>
                <w:szCs w:val="28"/>
              </w:rPr>
            </w:pPr>
            <w:r w:rsidRPr="002B0A1B">
              <w:rPr>
                <w:sz w:val="28"/>
                <w:szCs w:val="28"/>
              </w:rPr>
              <w:t xml:space="preserve">10 </w:t>
            </w:r>
            <w:proofErr w:type="spellStart"/>
            <w:r w:rsidRPr="002B0A1B">
              <w:rPr>
                <w:sz w:val="28"/>
                <w:szCs w:val="28"/>
              </w:rPr>
              <w:t>điểm</w:t>
            </w:r>
            <w:proofErr w:type="spellEnd"/>
          </w:p>
        </w:tc>
      </w:tr>
      <w:tr w:rsidR="00693A20" w:rsidRPr="00DA513D" w14:paraId="2C860538" w14:textId="77777777" w:rsidTr="008B771F">
        <w:tc>
          <w:tcPr>
            <w:tcW w:w="746" w:type="dxa"/>
            <w:vAlign w:val="center"/>
          </w:tcPr>
          <w:p w14:paraId="2E8528A8" w14:textId="77777777" w:rsidR="00693A20" w:rsidRPr="002B0A1B" w:rsidRDefault="00693A20" w:rsidP="006F3EFE">
            <w:pPr>
              <w:jc w:val="center"/>
              <w:rPr>
                <w:bCs/>
                <w:sz w:val="28"/>
                <w:szCs w:val="28"/>
              </w:rPr>
            </w:pPr>
            <w:r w:rsidRPr="002B0A1B">
              <w:rPr>
                <w:bCs/>
                <w:sz w:val="28"/>
                <w:szCs w:val="28"/>
              </w:rPr>
              <w:t>1</w:t>
            </w:r>
          </w:p>
        </w:tc>
        <w:tc>
          <w:tcPr>
            <w:tcW w:w="7046" w:type="dxa"/>
            <w:vAlign w:val="center"/>
          </w:tcPr>
          <w:p w14:paraId="457585BB" w14:textId="77777777" w:rsidR="00693A20" w:rsidRPr="002B0A1B" w:rsidRDefault="00693A20" w:rsidP="006F3EFE">
            <w:pPr>
              <w:rPr>
                <w:bCs/>
                <w:sz w:val="28"/>
                <w:szCs w:val="28"/>
                <w:lang w:val="sv-SE"/>
              </w:rPr>
            </w:pPr>
            <w:r w:rsidRPr="002B0A1B">
              <w:rPr>
                <w:bCs/>
                <w:sz w:val="28"/>
                <w:szCs w:val="28"/>
                <w:lang w:val="sv-SE"/>
              </w:rPr>
              <w:t>Đề tài nghiên cứu khoa học</w:t>
            </w:r>
          </w:p>
        </w:tc>
        <w:tc>
          <w:tcPr>
            <w:tcW w:w="1842" w:type="dxa"/>
          </w:tcPr>
          <w:p w14:paraId="48982276" w14:textId="77777777" w:rsidR="00693A20" w:rsidRPr="002B0A1B" w:rsidRDefault="00693A20" w:rsidP="006F3EFE">
            <w:pPr>
              <w:jc w:val="center"/>
              <w:rPr>
                <w:sz w:val="28"/>
                <w:szCs w:val="28"/>
              </w:rPr>
            </w:pPr>
            <w:proofErr w:type="spellStart"/>
            <w:r w:rsidRPr="002B0A1B">
              <w:rPr>
                <w:sz w:val="28"/>
                <w:szCs w:val="28"/>
              </w:rPr>
              <w:t>Tối</w:t>
            </w:r>
            <w:proofErr w:type="spellEnd"/>
            <w:r w:rsidRPr="002B0A1B">
              <w:rPr>
                <w:sz w:val="28"/>
                <w:szCs w:val="28"/>
              </w:rPr>
              <w:t xml:space="preserve"> </w:t>
            </w:r>
            <w:proofErr w:type="spellStart"/>
            <w:r w:rsidRPr="002B0A1B">
              <w:rPr>
                <w:sz w:val="28"/>
                <w:szCs w:val="28"/>
              </w:rPr>
              <w:t>đa</w:t>
            </w:r>
            <w:proofErr w:type="spellEnd"/>
            <w:r w:rsidRPr="002B0A1B">
              <w:rPr>
                <w:sz w:val="28"/>
                <w:szCs w:val="28"/>
              </w:rPr>
              <w:t xml:space="preserve"> </w:t>
            </w:r>
          </w:p>
          <w:p w14:paraId="0F6EE64E" w14:textId="77777777" w:rsidR="00693A20" w:rsidRPr="002B0A1B" w:rsidRDefault="00693A20" w:rsidP="006F3EFE">
            <w:pPr>
              <w:jc w:val="center"/>
              <w:rPr>
                <w:sz w:val="28"/>
                <w:szCs w:val="28"/>
              </w:rPr>
            </w:pPr>
            <w:r w:rsidRPr="002B0A1B">
              <w:rPr>
                <w:sz w:val="28"/>
                <w:szCs w:val="28"/>
              </w:rPr>
              <w:t xml:space="preserve">4 </w:t>
            </w:r>
            <w:proofErr w:type="spellStart"/>
            <w:r w:rsidRPr="002B0A1B">
              <w:rPr>
                <w:sz w:val="28"/>
                <w:szCs w:val="28"/>
              </w:rPr>
              <w:t>điểm</w:t>
            </w:r>
            <w:proofErr w:type="spellEnd"/>
          </w:p>
        </w:tc>
      </w:tr>
      <w:tr w:rsidR="00693A20" w:rsidRPr="00DA513D" w14:paraId="34B34E15" w14:textId="77777777" w:rsidTr="008B771F">
        <w:tc>
          <w:tcPr>
            <w:tcW w:w="746" w:type="dxa"/>
          </w:tcPr>
          <w:p w14:paraId="2C8308BE" w14:textId="77777777" w:rsidR="00693A20" w:rsidRPr="002B0A1B" w:rsidRDefault="00693A20" w:rsidP="006F3EFE">
            <w:pPr>
              <w:jc w:val="center"/>
              <w:rPr>
                <w:sz w:val="28"/>
                <w:szCs w:val="28"/>
                <w:lang w:val="vi-VN"/>
              </w:rPr>
            </w:pPr>
            <w:r w:rsidRPr="002B0A1B">
              <w:rPr>
                <w:sz w:val="28"/>
                <w:szCs w:val="28"/>
              </w:rPr>
              <w:t>1.1</w:t>
            </w:r>
          </w:p>
        </w:tc>
        <w:tc>
          <w:tcPr>
            <w:tcW w:w="7046" w:type="dxa"/>
          </w:tcPr>
          <w:p w14:paraId="39F31ADE" w14:textId="77777777" w:rsidR="00693A20" w:rsidRPr="002B0A1B" w:rsidRDefault="00693A20" w:rsidP="006F3EFE">
            <w:pPr>
              <w:rPr>
                <w:bCs/>
                <w:sz w:val="28"/>
                <w:szCs w:val="28"/>
                <w:lang w:val="sv-SE"/>
              </w:rPr>
            </w:pPr>
            <w:r w:rsidRPr="002B0A1B">
              <w:rPr>
                <w:sz w:val="28"/>
                <w:szCs w:val="28"/>
                <w:lang w:val="vi-VN"/>
              </w:rPr>
              <w:t>Có ít nhất 1 nhiệm vụ khoa học và công nghệ cấp quốc gia</w:t>
            </w:r>
            <w:r w:rsidRPr="002B0A1B">
              <w:rPr>
                <w:sz w:val="28"/>
                <w:szCs w:val="28"/>
                <w:lang w:val="sv-SE"/>
              </w:rPr>
              <w:t xml:space="preserve"> trong thời gian 02 năm tính đến thời điểm xếp cấp chuyên môn kỹ thuật</w:t>
            </w:r>
          </w:p>
        </w:tc>
        <w:tc>
          <w:tcPr>
            <w:tcW w:w="1842" w:type="dxa"/>
          </w:tcPr>
          <w:p w14:paraId="3E5A992E" w14:textId="77777777" w:rsidR="00693A20" w:rsidRPr="002B0A1B" w:rsidRDefault="00693A20" w:rsidP="006F3EFE">
            <w:pPr>
              <w:jc w:val="center"/>
              <w:rPr>
                <w:sz w:val="28"/>
                <w:szCs w:val="28"/>
              </w:rPr>
            </w:pPr>
            <w:r w:rsidRPr="002B0A1B">
              <w:rPr>
                <w:sz w:val="28"/>
                <w:szCs w:val="28"/>
              </w:rPr>
              <w:t xml:space="preserve">4 </w:t>
            </w:r>
            <w:r w:rsidRPr="002B0A1B">
              <w:rPr>
                <w:sz w:val="28"/>
                <w:szCs w:val="28"/>
                <w:lang w:val="vi-VN"/>
              </w:rPr>
              <w:t>điểm</w:t>
            </w:r>
          </w:p>
        </w:tc>
      </w:tr>
      <w:bookmarkEnd w:id="31"/>
      <w:tr w:rsidR="00693A20" w:rsidRPr="00DA513D" w14:paraId="599BD5E0" w14:textId="77777777" w:rsidTr="008B771F">
        <w:tc>
          <w:tcPr>
            <w:tcW w:w="746" w:type="dxa"/>
          </w:tcPr>
          <w:p w14:paraId="5DC74355" w14:textId="77777777" w:rsidR="00693A20" w:rsidRPr="002B0A1B" w:rsidRDefault="00693A20" w:rsidP="006F3EFE">
            <w:pPr>
              <w:jc w:val="center"/>
              <w:rPr>
                <w:sz w:val="28"/>
                <w:szCs w:val="28"/>
              </w:rPr>
            </w:pPr>
            <w:r w:rsidRPr="002B0A1B">
              <w:rPr>
                <w:sz w:val="28"/>
                <w:szCs w:val="28"/>
              </w:rPr>
              <w:t>1.2</w:t>
            </w:r>
          </w:p>
        </w:tc>
        <w:tc>
          <w:tcPr>
            <w:tcW w:w="7046" w:type="dxa"/>
          </w:tcPr>
          <w:p w14:paraId="406F0D90" w14:textId="77777777" w:rsidR="00693A20" w:rsidRPr="002B0A1B" w:rsidRDefault="00693A20" w:rsidP="006F3EFE">
            <w:pPr>
              <w:rPr>
                <w:sz w:val="28"/>
                <w:szCs w:val="28"/>
              </w:rPr>
            </w:pPr>
            <w:proofErr w:type="spellStart"/>
            <w:r w:rsidRPr="002B0A1B">
              <w:rPr>
                <w:sz w:val="28"/>
                <w:szCs w:val="28"/>
              </w:rPr>
              <w:t>Có</w:t>
            </w:r>
            <w:proofErr w:type="spellEnd"/>
            <w:r w:rsidRPr="002B0A1B">
              <w:rPr>
                <w:sz w:val="28"/>
                <w:szCs w:val="28"/>
                <w:lang w:val="vi-VN"/>
              </w:rPr>
              <w:t xml:space="preserve"> </w:t>
            </w:r>
            <w:proofErr w:type="spellStart"/>
            <w:r w:rsidRPr="002B0A1B">
              <w:rPr>
                <w:sz w:val="28"/>
                <w:szCs w:val="28"/>
              </w:rPr>
              <w:t>ít</w:t>
            </w:r>
            <w:proofErr w:type="spellEnd"/>
            <w:r w:rsidRPr="002B0A1B">
              <w:rPr>
                <w:sz w:val="28"/>
                <w:szCs w:val="28"/>
              </w:rPr>
              <w:t xml:space="preserve"> </w:t>
            </w:r>
            <w:proofErr w:type="spellStart"/>
            <w:r w:rsidRPr="002B0A1B">
              <w:rPr>
                <w:sz w:val="28"/>
                <w:szCs w:val="28"/>
              </w:rPr>
              <w:t>nhất</w:t>
            </w:r>
            <w:proofErr w:type="spellEnd"/>
            <w:r w:rsidRPr="002B0A1B">
              <w:rPr>
                <w:sz w:val="28"/>
                <w:szCs w:val="28"/>
              </w:rPr>
              <w:t xml:space="preserve"> 1 </w:t>
            </w:r>
            <w:r w:rsidRPr="002B0A1B">
              <w:rPr>
                <w:sz w:val="28"/>
                <w:szCs w:val="28"/>
                <w:lang w:val="vi-VN"/>
              </w:rPr>
              <w:t xml:space="preserve">nhiệm vụ khoa học và công nghệ hoặc sáng kiến cấp </w:t>
            </w:r>
            <w:r w:rsidRPr="002B0A1B">
              <w:rPr>
                <w:sz w:val="28"/>
                <w:szCs w:val="28"/>
              </w:rPr>
              <w:t>B</w:t>
            </w:r>
            <w:r w:rsidRPr="002B0A1B">
              <w:rPr>
                <w:sz w:val="28"/>
                <w:szCs w:val="28"/>
                <w:lang w:val="vi-VN"/>
              </w:rPr>
              <w:t>ộ,</w:t>
            </w:r>
            <w:r w:rsidRPr="002B0A1B">
              <w:rPr>
                <w:sz w:val="28"/>
                <w:szCs w:val="28"/>
              </w:rPr>
              <w:t xml:space="preserve"> </w:t>
            </w:r>
            <w:proofErr w:type="spellStart"/>
            <w:r w:rsidRPr="002B0A1B">
              <w:rPr>
                <w:sz w:val="28"/>
                <w:szCs w:val="28"/>
              </w:rPr>
              <w:t>cấp</w:t>
            </w:r>
            <w:proofErr w:type="spellEnd"/>
            <w:r w:rsidRPr="002B0A1B">
              <w:rPr>
                <w:sz w:val="28"/>
                <w:szCs w:val="28"/>
                <w:lang w:val="vi-VN"/>
              </w:rPr>
              <w:t xml:space="preserve"> tỉnh</w:t>
            </w:r>
            <w:r w:rsidRPr="002B0A1B">
              <w:rPr>
                <w:sz w:val="28"/>
                <w:szCs w:val="28"/>
                <w:lang w:val="sv-SE"/>
              </w:rPr>
              <w:t xml:space="preserve"> trong thời gian 02 năm tính đến thời điểm xếp cấp chuyên môn kỹ thuật</w:t>
            </w:r>
          </w:p>
        </w:tc>
        <w:tc>
          <w:tcPr>
            <w:tcW w:w="1842" w:type="dxa"/>
          </w:tcPr>
          <w:p w14:paraId="7F68268C" w14:textId="77777777" w:rsidR="00693A20" w:rsidRPr="002B0A1B" w:rsidRDefault="00693A20" w:rsidP="006F3EFE">
            <w:pPr>
              <w:jc w:val="center"/>
              <w:rPr>
                <w:sz w:val="28"/>
                <w:szCs w:val="28"/>
                <w:lang w:val="vi-VN"/>
              </w:rPr>
            </w:pPr>
            <w:r w:rsidRPr="002B0A1B">
              <w:rPr>
                <w:sz w:val="28"/>
                <w:szCs w:val="28"/>
              </w:rPr>
              <w:t xml:space="preserve">3 </w:t>
            </w:r>
            <w:r w:rsidRPr="002B0A1B">
              <w:rPr>
                <w:sz w:val="28"/>
                <w:szCs w:val="28"/>
                <w:lang w:val="vi-VN"/>
              </w:rPr>
              <w:t>điểm</w:t>
            </w:r>
          </w:p>
        </w:tc>
      </w:tr>
      <w:tr w:rsidR="00693A20" w:rsidRPr="00DA513D" w14:paraId="14716144" w14:textId="77777777" w:rsidTr="008B771F">
        <w:tc>
          <w:tcPr>
            <w:tcW w:w="746" w:type="dxa"/>
          </w:tcPr>
          <w:p w14:paraId="4A68C685" w14:textId="77777777" w:rsidR="00693A20" w:rsidRPr="002B0A1B" w:rsidRDefault="00693A20" w:rsidP="006F3EFE">
            <w:pPr>
              <w:jc w:val="center"/>
              <w:rPr>
                <w:sz w:val="28"/>
                <w:szCs w:val="28"/>
              </w:rPr>
            </w:pPr>
            <w:r w:rsidRPr="002B0A1B">
              <w:rPr>
                <w:sz w:val="28"/>
                <w:szCs w:val="28"/>
              </w:rPr>
              <w:t>1.3</w:t>
            </w:r>
          </w:p>
        </w:tc>
        <w:tc>
          <w:tcPr>
            <w:tcW w:w="7046" w:type="dxa"/>
          </w:tcPr>
          <w:p w14:paraId="3094B57B" w14:textId="77777777" w:rsidR="00693A20" w:rsidRPr="002B0A1B" w:rsidRDefault="00693A20" w:rsidP="006F3EFE">
            <w:pPr>
              <w:rPr>
                <w:sz w:val="28"/>
                <w:szCs w:val="28"/>
              </w:rPr>
            </w:pPr>
            <w:proofErr w:type="spellStart"/>
            <w:r w:rsidRPr="002B0A1B">
              <w:rPr>
                <w:sz w:val="28"/>
                <w:szCs w:val="28"/>
              </w:rPr>
              <w:t>Có</w:t>
            </w:r>
            <w:proofErr w:type="spellEnd"/>
            <w:r w:rsidRPr="002B0A1B">
              <w:rPr>
                <w:sz w:val="28"/>
                <w:szCs w:val="28"/>
              </w:rPr>
              <w:t xml:space="preserve"> </w:t>
            </w:r>
            <w:proofErr w:type="spellStart"/>
            <w:r w:rsidRPr="002B0A1B">
              <w:rPr>
                <w:sz w:val="28"/>
                <w:szCs w:val="28"/>
              </w:rPr>
              <w:t>ít</w:t>
            </w:r>
            <w:proofErr w:type="spellEnd"/>
            <w:r w:rsidRPr="002B0A1B">
              <w:rPr>
                <w:sz w:val="28"/>
                <w:szCs w:val="28"/>
              </w:rPr>
              <w:t xml:space="preserve"> </w:t>
            </w:r>
            <w:proofErr w:type="spellStart"/>
            <w:r w:rsidRPr="002B0A1B">
              <w:rPr>
                <w:sz w:val="28"/>
                <w:szCs w:val="28"/>
              </w:rPr>
              <w:t>nhất</w:t>
            </w:r>
            <w:proofErr w:type="spellEnd"/>
            <w:r w:rsidRPr="002B0A1B">
              <w:rPr>
                <w:sz w:val="28"/>
                <w:szCs w:val="28"/>
              </w:rPr>
              <w:t xml:space="preserve"> 2 </w:t>
            </w:r>
            <w:proofErr w:type="spellStart"/>
            <w:r w:rsidRPr="002B0A1B">
              <w:rPr>
                <w:sz w:val="28"/>
                <w:szCs w:val="28"/>
              </w:rPr>
              <w:t>đề</w:t>
            </w:r>
            <w:proofErr w:type="spellEnd"/>
            <w:r w:rsidRPr="002B0A1B">
              <w:rPr>
                <w:sz w:val="28"/>
                <w:szCs w:val="28"/>
              </w:rPr>
              <w:t xml:space="preserve"> </w:t>
            </w:r>
            <w:proofErr w:type="spellStart"/>
            <w:r w:rsidRPr="002B0A1B">
              <w:rPr>
                <w:sz w:val="28"/>
                <w:szCs w:val="28"/>
              </w:rPr>
              <w:t>tài</w:t>
            </w:r>
            <w:proofErr w:type="spellEnd"/>
            <w:r w:rsidRPr="002B0A1B">
              <w:rPr>
                <w:sz w:val="28"/>
                <w:szCs w:val="28"/>
                <w:lang w:val="vi-VN"/>
              </w:rPr>
              <w:t xml:space="preserve"> nghiên cứu khoa học</w:t>
            </w:r>
            <w:r w:rsidRPr="002B0A1B">
              <w:rPr>
                <w:sz w:val="28"/>
                <w:szCs w:val="28"/>
              </w:rPr>
              <w:t xml:space="preserve"> </w:t>
            </w:r>
            <w:proofErr w:type="spellStart"/>
            <w:r w:rsidRPr="002B0A1B">
              <w:rPr>
                <w:sz w:val="28"/>
                <w:szCs w:val="28"/>
              </w:rPr>
              <w:t>cấp</w:t>
            </w:r>
            <w:proofErr w:type="spellEnd"/>
            <w:r w:rsidRPr="002B0A1B">
              <w:rPr>
                <w:sz w:val="28"/>
                <w:szCs w:val="28"/>
              </w:rPr>
              <w:t xml:space="preserve"> </w:t>
            </w:r>
            <w:proofErr w:type="spellStart"/>
            <w:r w:rsidRPr="002B0A1B">
              <w:rPr>
                <w:sz w:val="28"/>
                <w:szCs w:val="28"/>
              </w:rPr>
              <w:t>cơ</w:t>
            </w:r>
            <w:proofErr w:type="spellEnd"/>
            <w:r w:rsidRPr="002B0A1B">
              <w:rPr>
                <w:sz w:val="28"/>
                <w:szCs w:val="28"/>
              </w:rPr>
              <w:t xml:space="preserve"> </w:t>
            </w:r>
            <w:proofErr w:type="spellStart"/>
            <w:r w:rsidRPr="002B0A1B">
              <w:rPr>
                <w:sz w:val="28"/>
                <w:szCs w:val="28"/>
              </w:rPr>
              <w:t>sở</w:t>
            </w:r>
            <w:proofErr w:type="spellEnd"/>
            <w:r w:rsidRPr="002B0A1B">
              <w:rPr>
                <w:sz w:val="28"/>
                <w:szCs w:val="28"/>
              </w:rPr>
              <w:t xml:space="preserve"> </w:t>
            </w:r>
            <w:r w:rsidRPr="002B0A1B">
              <w:rPr>
                <w:sz w:val="28"/>
                <w:szCs w:val="28"/>
                <w:lang w:val="sv-SE"/>
              </w:rPr>
              <w:t>trong thời gian 02 năm tính đến thời điểm xếp cấp chuyên môn kỹ thuật</w:t>
            </w:r>
          </w:p>
        </w:tc>
        <w:tc>
          <w:tcPr>
            <w:tcW w:w="1842" w:type="dxa"/>
          </w:tcPr>
          <w:p w14:paraId="54030F5E" w14:textId="77777777" w:rsidR="00693A20" w:rsidRPr="002B0A1B" w:rsidRDefault="00693A20" w:rsidP="006F3EFE">
            <w:pPr>
              <w:jc w:val="center"/>
              <w:rPr>
                <w:sz w:val="28"/>
                <w:szCs w:val="28"/>
                <w:lang w:val="vi-VN"/>
              </w:rPr>
            </w:pPr>
            <w:r w:rsidRPr="002B0A1B">
              <w:rPr>
                <w:sz w:val="28"/>
                <w:szCs w:val="28"/>
              </w:rPr>
              <w:t xml:space="preserve">2 </w:t>
            </w:r>
            <w:r w:rsidRPr="002B0A1B">
              <w:rPr>
                <w:sz w:val="28"/>
                <w:szCs w:val="28"/>
                <w:lang w:val="vi-VN"/>
              </w:rPr>
              <w:t>điểm</w:t>
            </w:r>
          </w:p>
        </w:tc>
      </w:tr>
      <w:tr w:rsidR="00693A20" w:rsidRPr="00DA513D" w14:paraId="12CF4254" w14:textId="77777777" w:rsidTr="008B771F">
        <w:tc>
          <w:tcPr>
            <w:tcW w:w="746" w:type="dxa"/>
            <w:vAlign w:val="center"/>
          </w:tcPr>
          <w:p w14:paraId="5CAD388E" w14:textId="77777777" w:rsidR="00693A20" w:rsidRPr="002B0A1B" w:rsidRDefault="00693A20" w:rsidP="006F3EFE">
            <w:pPr>
              <w:jc w:val="center"/>
              <w:rPr>
                <w:bCs/>
                <w:sz w:val="28"/>
                <w:szCs w:val="28"/>
              </w:rPr>
            </w:pPr>
            <w:r w:rsidRPr="002B0A1B">
              <w:rPr>
                <w:bCs/>
                <w:sz w:val="28"/>
                <w:szCs w:val="28"/>
              </w:rPr>
              <w:t>2</w:t>
            </w:r>
          </w:p>
        </w:tc>
        <w:tc>
          <w:tcPr>
            <w:tcW w:w="7046" w:type="dxa"/>
            <w:vAlign w:val="center"/>
          </w:tcPr>
          <w:p w14:paraId="7C5F8B08" w14:textId="77777777" w:rsidR="00693A20" w:rsidRPr="002B0A1B" w:rsidRDefault="00693A20" w:rsidP="006F3EFE">
            <w:pPr>
              <w:rPr>
                <w:bCs/>
                <w:sz w:val="28"/>
                <w:szCs w:val="28"/>
                <w:lang w:val="vi-VN"/>
              </w:rPr>
            </w:pPr>
            <w:proofErr w:type="spellStart"/>
            <w:r w:rsidRPr="002B0A1B">
              <w:rPr>
                <w:bCs/>
                <w:sz w:val="28"/>
                <w:szCs w:val="28"/>
              </w:rPr>
              <w:t>Nhân</w:t>
            </w:r>
            <w:proofErr w:type="spellEnd"/>
            <w:r w:rsidRPr="002B0A1B">
              <w:rPr>
                <w:bCs/>
                <w:sz w:val="28"/>
                <w:szCs w:val="28"/>
              </w:rPr>
              <w:t xml:space="preserve"> </w:t>
            </w:r>
            <w:proofErr w:type="spellStart"/>
            <w:r w:rsidRPr="002B0A1B">
              <w:rPr>
                <w:bCs/>
                <w:sz w:val="28"/>
                <w:szCs w:val="28"/>
              </w:rPr>
              <w:t>viên</w:t>
            </w:r>
            <w:proofErr w:type="spellEnd"/>
            <w:r w:rsidRPr="002B0A1B">
              <w:rPr>
                <w:bCs/>
                <w:sz w:val="28"/>
                <w:szCs w:val="28"/>
              </w:rPr>
              <w:t xml:space="preserve"> </w:t>
            </w:r>
            <w:proofErr w:type="spellStart"/>
            <w:r w:rsidRPr="002B0A1B">
              <w:rPr>
                <w:bCs/>
                <w:sz w:val="28"/>
                <w:szCs w:val="28"/>
              </w:rPr>
              <w:t>là</w:t>
            </w:r>
            <w:proofErr w:type="spellEnd"/>
            <w:r w:rsidRPr="002B0A1B">
              <w:rPr>
                <w:bCs/>
                <w:sz w:val="28"/>
                <w:szCs w:val="28"/>
              </w:rPr>
              <w:t xml:space="preserve"> </w:t>
            </w:r>
            <w:proofErr w:type="spellStart"/>
            <w:r w:rsidRPr="002B0A1B">
              <w:rPr>
                <w:bCs/>
                <w:sz w:val="28"/>
                <w:szCs w:val="28"/>
              </w:rPr>
              <w:t>tác</w:t>
            </w:r>
            <w:proofErr w:type="spellEnd"/>
            <w:r w:rsidRPr="002B0A1B">
              <w:rPr>
                <w:bCs/>
                <w:sz w:val="28"/>
                <w:szCs w:val="28"/>
              </w:rPr>
              <w:t xml:space="preserve"> </w:t>
            </w:r>
            <w:proofErr w:type="spellStart"/>
            <w:r w:rsidRPr="002B0A1B">
              <w:rPr>
                <w:bCs/>
                <w:sz w:val="28"/>
                <w:szCs w:val="28"/>
              </w:rPr>
              <w:t>giả</w:t>
            </w:r>
            <w:proofErr w:type="spellEnd"/>
            <w:r w:rsidRPr="002B0A1B">
              <w:rPr>
                <w:bCs/>
                <w:sz w:val="28"/>
                <w:szCs w:val="28"/>
              </w:rPr>
              <w:t xml:space="preserve"> </w:t>
            </w:r>
            <w:proofErr w:type="spellStart"/>
            <w:r w:rsidRPr="002B0A1B">
              <w:rPr>
                <w:bCs/>
                <w:sz w:val="28"/>
                <w:szCs w:val="28"/>
              </w:rPr>
              <w:t>thứ</w:t>
            </w:r>
            <w:proofErr w:type="spellEnd"/>
            <w:r w:rsidRPr="002B0A1B">
              <w:rPr>
                <w:bCs/>
                <w:sz w:val="28"/>
                <w:szCs w:val="28"/>
              </w:rPr>
              <w:t xml:space="preserve"> </w:t>
            </w:r>
            <w:proofErr w:type="spellStart"/>
            <w:r w:rsidRPr="002B0A1B">
              <w:rPr>
                <w:bCs/>
                <w:sz w:val="28"/>
                <w:szCs w:val="28"/>
              </w:rPr>
              <w:t>nhất</w:t>
            </w:r>
            <w:proofErr w:type="spellEnd"/>
            <w:r w:rsidRPr="002B0A1B">
              <w:rPr>
                <w:bCs/>
                <w:sz w:val="28"/>
                <w:szCs w:val="28"/>
              </w:rPr>
              <w:t xml:space="preserve"> </w:t>
            </w:r>
            <w:proofErr w:type="spellStart"/>
            <w:r w:rsidRPr="002B0A1B">
              <w:rPr>
                <w:bCs/>
                <w:sz w:val="28"/>
                <w:szCs w:val="28"/>
              </w:rPr>
              <w:t>của</w:t>
            </w:r>
            <w:proofErr w:type="spellEnd"/>
            <w:r w:rsidRPr="002B0A1B">
              <w:rPr>
                <w:bCs/>
                <w:sz w:val="28"/>
                <w:szCs w:val="28"/>
              </w:rPr>
              <w:t xml:space="preserve"> </w:t>
            </w:r>
            <w:r w:rsidRPr="002B0A1B">
              <w:rPr>
                <w:bCs/>
                <w:sz w:val="28"/>
                <w:szCs w:val="28"/>
                <w:lang w:val="vi-VN"/>
              </w:rPr>
              <w:t>bài báo khoa học</w:t>
            </w:r>
          </w:p>
        </w:tc>
        <w:tc>
          <w:tcPr>
            <w:tcW w:w="1842" w:type="dxa"/>
          </w:tcPr>
          <w:p w14:paraId="78659DE0" w14:textId="77777777" w:rsidR="00693A20" w:rsidRPr="002B0A1B" w:rsidRDefault="00693A20" w:rsidP="006F3EFE">
            <w:pPr>
              <w:jc w:val="center"/>
              <w:rPr>
                <w:sz w:val="28"/>
                <w:szCs w:val="28"/>
              </w:rPr>
            </w:pPr>
            <w:proofErr w:type="spellStart"/>
            <w:r w:rsidRPr="002B0A1B">
              <w:rPr>
                <w:sz w:val="28"/>
                <w:szCs w:val="28"/>
              </w:rPr>
              <w:t>Tối</w:t>
            </w:r>
            <w:proofErr w:type="spellEnd"/>
            <w:r w:rsidRPr="002B0A1B">
              <w:rPr>
                <w:sz w:val="28"/>
                <w:szCs w:val="28"/>
              </w:rPr>
              <w:t xml:space="preserve"> </w:t>
            </w:r>
            <w:proofErr w:type="spellStart"/>
            <w:r w:rsidRPr="002B0A1B">
              <w:rPr>
                <w:sz w:val="28"/>
                <w:szCs w:val="28"/>
              </w:rPr>
              <w:t>đa</w:t>
            </w:r>
            <w:proofErr w:type="spellEnd"/>
            <w:r w:rsidRPr="002B0A1B">
              <w:rPr>
                <w:sz w:val="28"/>
                <w:szCs w:val="28"/>
              </w:rPr>
              <w:t xml:space="preserve"> </w:t>
            </w:r>
          </w:p>
          <w:p w14:paraId="6D6690D6" w14:textId="77777777" w:rsidR="00693A20" w:rsidRPr="002B0A1B" w:rsidRDefault="00693A20" w:rsidP="006F3EFE">
            <w:pPr>
              <w:jc w:val="center"/>
              <w:rPr>
                <w:sz w:val="28"/>
                <w:szCs w:val="28"/>
              </w:rPr>
            </w:pPr>
            <w:r w:rsidRPr="002B0A1B">
              <w:rPr>
                <w:sz w:val="28"/>
                <w:szCs w:val="28"/>
              </w:rPr>
              <w:t xml:space="preserve">2 </w:t>
            </w:r>
            <w:proofErr w:type="spellStart"/>
            <w:r w:rsidRPr="002B0A1B">
              <w:rPr>
                <w:sz w:val="28"/>
                <w:szCs w:val="28"/>
              </w:rPr>
              <w:t>điểm</w:t>
            </w:r>
            <w:proofErr w:type="spellEnd"/>
          </w:p>
        </w:tc>
      </w:tr>
      <w:tr w:rsidR="00693A20" w:rsidRPr="00DA513D" w14:paraId="6974EDC1" w14:textId="77777777" w:rsidTr="008B771F">
        <w:tc>
          <w:tcPr>
            <w:tcW w:w="746" w:type="dxa"/>
          </w:tcPr>
          <w:p w14:paraId="3430493D" w14:textId="77777777" w:rsidR="00693A20" w:rsidRPr="002B0A1B" w:rsidRDefault="00693A20" w:rsidP="006F3EFE">
            <w:pPr>
              <w:jc w:val="center"/>
              <w:rPr>
                <w:sz w:val="28"/>
                <w:szCs w:val="28"/>
              </w:rPr>
            </w:pPr>
            <w:r w:rsidRPr="002B0A1B">
              <w:rPr>
                <w:sz w:val="28"/>
                <w:szCs w:val="28"/>
              </w:rPr>
              <w:t>2.1</w:t>
            </w:r>
          </w:p>
        </w:tc>
        <w:tc>
          <w:tcPr>
            <w:tcW w:w="7046" w:type="dxa"/>
          </w:tcPr>
          <w:p w14:paraId="3B766FE5" w14:textId="77777777" w:rsidR="00693A20" w:rsidRPr="002B0A1B" w:rsidRDefault="00693A20" w:rsidP="006F3EFE">
            <w:pPr>
              <w:rPr>
                <w:sz w:val="28"/>
                <w:szCs w:val="28"/>
              </w:rPr>
            </w:pPr>
            <w:proofErr w:type="spellStart"/>
            <w:r w:rsidRPr="002B0A1B">
              <w:rPr>
                <w:sz w:val="28"/>
                <w:szCs w:val="28"/>
              </w:rPr>
              <w:t>Nhân</w:t>
            </w:r>
            <w:proofErr w:type="spellEnd"/>
            <w:r w:rsidRPr="002B0A1B">
              <w:rPr>
                <w:sz w:val="28"/>
                <w:szCs w:val="28"/>
              </w:rPr>
              <w:t xml:space="preserve"> </w:t>
            </w:r>
            <w:proofErr w:type="spellStart"/>
            <w:r w:rsidRPr="002B0A1B">
              <w:rPr>
                <w:sz w:val="28"/>
                <w:szCs w:val="28"/>
              </w:rPr>
              <w:t>viên</w:t>
            </w:r>
            <w:proofErr w:type="spellEnd"/>
            <w:r w:rsidRPr="002B0A1B">
              <w:rPr>
                <w:sz w:val="28"/>
                <w:szCs w:val="28"/>
              </w:rPr>
              <w:t xml:space="preserve"> </w:t>
            </w:r>
            <w:proofErr w:type="spellStart"/>
            <w:r w:rsidRPr="002B0A1B">
              <w:rPr>
                <w:sz w:val="28"/>
                <w:szCs w:val="28"/>
              </w:rPr>
              <w:t>là</w:t>
            </w:r>
            <w:proofErr w:type="spellEnd"/>
            <w:r w:rsidRPr="002B0A1B">
              <w:rPr>
                <w:sz w:val="28"/>
                <w:szCs w:val="28"/>
              </w:rPr>
              <w:t xml:space="preserve"> </w:t>
            </w:r>
            <w:proofErr w:type="spellStart"/>
            <w:r w:rsidRPr="002B0A1B">
              <w:rPr>
                <w:sz w:val="28"/>
                <w:szCs w:val="28"/>
              </w:rPr>
              <w:t>tác</w:t>
            </w:r>
            <w:proofErr w:type="spellEnd"/>
            <w:r w:rsidRPr="002B0A1B">
              <w:rPr>
                <w:sz w:val="28"/>
                <w:szCs w:val="28"/>
              </w:rPr>
              <w:t xml:space="preserve"> </w:t>
            </w:r>
            <w:proofErr w:type="spellStart"/>
            <w:r w:rsidRPr="002B0A1B">
              <w:rPr>
                <w:sz w:val="28"/>
                <w:szCs w:val="28"/>
              </w:rPr>
              <w:t>giả</w:t>
            </w:r>
            <w:proofErr w:type="spellEnd"/>
            <w:r w:rsidRPr="002B0A1B">
              <w:rPr>
                <w:sz w:val="28"/>
                <w:szCs w:val="28"/>
              </w:rPr>
              <w:t xml:space="preserve"> </w:t>
            </w:r>
            <w:proofErr w:type="spellStart"/>
            <w:r w:rsidRPr="002B0A1B">
              <w:rPr>
                <w:sz w:val="28"/>
                <w:szCs w:val="28"/>
              </w:rPr>
              <w:t>thứ</w:t>
            </w:r>
            <w:proofErr w:type="spellEnd"/>
            <w:r w:rsidRPr="002B0A1B">
              <w:rPr>
                <w:sz w:val="28"/>
                <w:szCs w:val="28"/>
              </w:rPr>
              <w:t xml:space="preserve"> </w:t>
            </w:r>
            <w:proofErr w:type="spellStart"/>
            <w:r w:rsidRPr="002B0A1B">
              <w:rPr>
                <w:sz w:val="28"/>
                <w:szCs w:val="28"/>
              </w:rPr>
              <w:t>nhất</w:t>
            </w:r>
            <w:proofErr w:type="spellEnd"/>
            <w:r w:rsidRPr="002B0A1B">
              <w:rPr>
                <w:sz w:val="28"/>
                <w:szCs w:val="28"/>
              </w:rPr>
              <w:t xml:space="preserve"> </w:t>
            </w:r>
            <w:proofErr w:type="spellStart"/>
            <w:r w:rsidRPr="002B0A1B">
              <w:rPr>
                <w:sz w:val="28"/>
                <w:szCs w:val="28"/>
              </w:rPr>
              <w:t>của</w:t>
            </w:r>
            <w:proofErr w:type="spellEnd"/>
            <w:r w:rsidRPr="002B0A1B">
              <w:rPr>
                <w:sz w:val="28"/>
                <w:szCs w:val="28"/>
              </w:rPr>
              <w:t xml:space="preserve"> </w:t>
            </w:r>
            <w:r w:rsidRPr="002B0A1B">
              <w:rPr>
                <w:sz w:val="28"/>
                <w:szCs w:val="28"/>
                <w:lang w:val="vi-VN"/>
              </w:rPr>
              <w:t>bài báo khoa học quốc tế</w:t>
            </w:r>
            <w:r w:rsidRPr="002B0A1B">
              <w:rPr>
                <w:sz w:val="28"/>
                <w:szCs w:val="28"/>
                <w:lang w:val="sv-SE"/>
              </w:rPr>
              <w:t xml:space="preserve"> trong thời gian 02 năm tính đến thời điểm xếp cấp chuyên môn kỹ thuật</w:t>
            </w:r>
          </w:p>
        </w:tc>
        <w:tc>
          <w:tcPr>
            <w:tcW w:w="1842" w:type="dxa"/>
          </w:tcPr>
          <w:p w14:paraId="49AF69A6" w14:textId="77777777" w:rsidR="00693A20" w:rsidRPr="002B0A1B" w:rsidRDefault="00693A20" w:rsidP="006F3EFE">
            <w:pPr>
              <w:jc w:val="center"/>
              <w:rPr>
                <w:sz w:val="28"/>
                <w:szCs w:val="28"/>
                <w:lang w:val="vi-VN"/>
              </w:rPr>
            </w:pPr>
            <w:r w:rsidRPr="002B0A1B">
              <w:rPr>
                <w:sz w:val="28"/>
                <w:szCs w:val="28"/>
              </w:rPr>
              <w:t xml:space="preserve">2 </w:t>
            </w:r>
            <w:r w:rsidRPr="002B0A1B">
              <w:rPr>
                <w:sz w:val="28"/>
                <w:szCs w:val="28"/>
                <w:lang w:val="vi-VN"/>
              </w:rPr>
              <w:t>điểm</w:t>
            </w:r>
          </w:p>
        </w:tc>
      </w:tr>
      <w:tr w:rsidR="00693A20" w:rsidRPr="00DA513D" w14:paraId="3A2A6BDC" w14:textId="77777777" w:rsidTr="008B771F">
        <w:tc>
          <w:tcPr>
            <w:tcW w:w="746" w:type="dxa"/>
          </w:tcPr>
          <w:p w14:paraId="45D1E6E5" w14:textId="77777777" w:rsidR="00693A20" w:rsidRPr="002B0A1B" w:rsidRDefault="00693A20" w:rsidP="006F3EFE">
            <w:pPr>
              <w:jc w:val="center"/>
              <w:rPr>
                <w:sz w:val="28"/>
                <w:szCs w:val="28"/>
              </w:rPr>
            </w:pPr>
            <w:r w:rsidRPr="002B0A1B">
              <w:rPr>
                <w:sz w:val="28"/>
                <w:szCs w:val="28"/>
              </w:rPr>
              <w:t>2.2</w:t>
            </w:r>
          </w:p>
        </w:tc>
        <w:tc>
          <w:tcPr>
            <w:tcW w:w="7046" w:type="dxa"/>
          </w:tcPr>
          <w:p w14:paraId="2093BA9B" w14:textId="77777777" w:rsidR="00693A20" w:rsidRPr="002B0A1B" w:rsidRDefault="00693A20" w:rsidP="006F3EFE">
            <w:pPr>
              <w:rPr>
                <w:sz w:val="28"/>
                <w:szCs w:val="28"/>
                <w:lang w:val="vi-VN"/>
              </w:rPr>
            </w:pPr>
            <w:proofErr w:type="spellStart"/>
            <w:r w:rsidRPr="002B0A1B">
              <w:rPr>
                <w:sz w:val="28"/>
                <w:szCs w:val="28"/>
              </w:rPr>
              <w:t>Nhân</w:t>
            </w:r>
            <w:proofErr w:type="spellEnd"/>
            <w:r w:rsidRPr="002B0A1B">
              <w:rPr>
                <w:sz w:val="28"/>
                <w:szCs w:val="28"/>
              </w:rPr>
              <w:t xml:space="preserve"> </w:t>
            </w:r>
            <w:proofErr w:type="spellStart"/>
            <w:r w:rsidRPr="002B0A1B">
              <w:rPr>
                <w:sz w:val="28"/>
                <w:szCs w:val="28"/>
              </w:rPr>
              <w:t>viên</w:t>
            </w:r>
            <w:proofErr w:type="spellEnd"/>
            <w:r w:rsidRPr="002B0A1B">
              <w:rPr>
                <w:sz w:val="28"/>
                <w:szCs w:val="28"/>
              </w:rPr>
              <w:t xml:space="preserve"> </w:t>
            </w:r>
            <w:proofErr w:type="spellStart"/>
            <w:r w:rsidRPr="002B0A1B">
              <w:rPr>
                <w:sz w:val="28"/>
                <w:szCs w:val="28"/>
              </w:rPr>
              <w:t>là</w:t>
            </w:r>
            <w:proofErr w:type="spellEnd"/>
            <w:r w:rsidRPr="002B0A1B">
              <w:rPr>
                <w:sz w:val="28"/>
                <w:szCs w:val="28"/>
              </w:rPr>
              <w:t xml:space="preserve"> </w:t>
            </w:r>
            <w:proofErr w:type="spellStart"/>
            <w:r w:rsidRPr="002B0A1B">
              <w:rPr>
                <w:sz w:val="28"/>
                <w:szCs w:val="28"/>
              </w:rPr>
              <w:t>tác</w:t>
            </w:r>
            <w:proofErr w:type="spellEnd"/>
            <w:r w:rsidRPr="002B0A1B">
              <w:rPr>
                <w:sz w:val="28"/>
                <w:szCs w:val="28"/>
              </w:rPr>
              <w:t xml:space="preserve"> </w:t>
            </w:r>
            <w:proofErr w:type="spellStart"/>
            <w:r w:rsidRPr="002B0A1B">
              <w:rPr>
                <w:sz w:val="28"/>
                <w:szCs w:val="28"/>
              </w:rPr>
              <w:t>giả</w:t>
            </w:r>
            <w:proofErr w:type="spellEnd"/>
            <w:r w:rsidRPr="002B0A1B">
              <w:rPr>
                <w:sz w:val="28"/>
                <w:szCs w:val="28"/>
              </w:rPr>
              <w:t xml:space="preserve"> </w:t>
            </w:r>
            <w:proofErr w:type="spellStart"/>
            <w:r w:rsidRPr="002B0A1B">
              <w:rPr>
                <w:sz w:val="28"/>
                <w:szCs w:val="28"/>
              </w:rPr>
              <w:t>thứ</w:t>
            </w:r>
            <w:proofErr w:type="spellEnd"/>
            <w:r w:rsidRPr="002B0A1B">
              <w:rPr>
                <w:sz w:val="28"/>
                <w:szCs w:val="28"/>
              </w:rPr>
              <w:t xml:space="preserve"> </w:t>
            </w:r>
            <w:proofErr w:type="spellStart"/>
            <w:r w:rsidRPr="002B0A1B">
              <w:rPr>
                <w:sz w:val="28"/>
                <w:szCs w:val="28"/>
              </w:rPr>
              <w:t>nhất</w:t>
            </w:r>
            <w:proofErr w:type="spellEnd"/>
            <w:r w:rsidRPr="002B0A1B">
              <w:rPr>
                <w:sz w:val="28"/>
                <w:szCs w:val="28"/>
              </w:rPr>
              <w:t xml:space="preserve"> </w:t>
            </w:r>
            <w:proofErr w:type="spellStart"/>
            <w:r w:rsidRPr="002B0A1B">
              <w:rPr>
                <w:sz w:val="28"/>
                <w:szCs w:val="28"/>
              </w:rPr>
              <w:t>của</w:t>
            </w:r>
            <w:proofErr w:type="spellEnd"/>
            <w:r w:rsidRPr="002B0A1B">
              <w:rPr>
                <w:sz w:val="28"/>
                <w:szCs w:val="28"/>
              </w:rPr>
              <w:t xml:space="preserve"> </w:t>
            </w:r>
            <w:r w:rsidRPr="002B0A1B">
              <w:rPr>
                <w:sz w:val="28"/>
                <w:szCs w:val="28"/>
                <w:lang w:val="vi-VN"/>
              </w:rPr>
              <w:t>bài báo khoa học trong nước</w:t>
            </w:r>
            <w:r w:rsidRPr="002B0A1B">
              <w:rPr>
                <w:sz w:val="28"/>
                <w:szCs w:val="28"/>
                <w:lang w:val="sv-SE"/>
              </w:rPr>
              <w:t xml:space="preserve"> trong thời gian 02 năm tính đến thời điểm xếp cấp chuyên môn kỹ thuật</w:t>
            </w:r>
          </w:p>
        </w:tc>
        <w:tc>
          <w:tcPr>
            <w:tcW w:w="1842" w:type="dxa"/>
          </w:tcPr>
          <w:p w14:paraId="5E6A96DC" w14:textId="77777777" w:rsidR="00693A20" w:rsidRPr="002B0A1B" w:rsidRDefault="00693A20" w:rsidP="006F3EFE">
            <w:pPr>
              <w:jc w:val="center"/>
              <w:rPr>
                <w:sz w:val="28"/>
                <w:szCs w:val="28"/>
                <w:lang w:val="vi-VN"/>
              </w:rPr>
            </w:pPr>
            <w:r w:rsidRPr="002B0A1B">
              <w:rPr>
                <w:sz w:val="28"/>
                <w:szCs w:val="28"/>
                <w:lang w:val="vi-VN"/>
              </w:rPr>
              <w:t>1</w:t>
            </w:r>
            <w:r w:rsidRPr="002B0A1B">
              <w:rPr>
                <w:sz w:val="28"/>
                <w:szCs w:val="28"/>
              </w:rPr>
              <w:t xml:space="preserve"> </w:t>
            </w:r>
            <w:r w:rsidRPr="002B0A1B">
              <w:rPr>
                <w:sz w:val="28"/>
                <w:szCs w:val="28"/>
                <w:lang w:val="vi-VN"/>
              </w:rPr>
              <w:t>điểm</w:t>
            </w:r>
          </w:p>
        </w:tc>
      </w:tr>
      <w:tr w:rsidR="00693A20" w:rsidRPr="00DA513D" w14:paraId="7A725D44" w14:textId="77777777" w:rsidTr="008B771F">
        <w:tc>
          <w:tcPr>
            <w:tcW w:w="746" w:type="dxa"/>
          </w:tcPr>
          <w:p w14:paraId="0878AD05" w14:textId="77777777" w:rsidR="00693A20" w:rsidRPr="002B0A1B" w:rsidRDefault="00693A20" w:rsidP="006F3EFE">
            <w:pPr>
              <w:jc w:val="center"/>
              <w:rPr>
                <w:bCs/>
                <w:sz w:val="28"/>
                <w:szCs w:val="28"/>
              </w:rPr>
            </w:pPr>
            <w:r w:rsidRPr="002B0A1B">
              <w:rPr>
                <w:bCs/>
                <w:sz w:val="28"/>
                <w:szCs w:val="28"/>
              </w:rPr>
              <w:t>3</w:t>
            </w:r>
          </w:p>
        </w:tc>
        <w:tc>
          <w:tcPr>
            <w:tcW w:w="7046" w:type="dxa"/>
          </w:tcPr>
          <w:p w14:paraId="189240FB" w14:textId="77777777" w:rsidR="00693A20" w:rsidRPr="002B0A1B" w:rsidRDefault="00693A20" w:rsidP="006F3EFE">
            <w:pPr>
              <w:rPr>
                <w:bCs/>
                <w:sz w:val="28"/>
                <w:szCs w:val="28"/>
                <w:lang w:val="vi-VN"/>
              </w:rPr>
            </w:pPr>
            <w:r w:rsidRPr="002B0A1B">
              <w:rPr>
                <w:bCs/>
                <w:sz w:val="28"/>
                <w:szCs w:val="28"/>
                <w:lang w:val="vi-VN"/>
              </w:rPr>
              <w:t xml:space="preserve">Chủ trì các thử nghiệm lâm sàng </w:t>
            </w:r>
            <w:r w:rsidRPr="002B0A1B">
              <w:rPr>
                <w:bCs/>
                <w:sz w:val="28"/>
                <w:szCs w:val="28"/>
                <w:lang w:val="sv-SE"/>
              </w:rPr>
              <w:t>trong thời gian 02 năm tính đến thời điểm xếp cấp chuyên môn kỹ thuật</w:t>
            </w:r>
          </w:p>
        </w:tc>
        <w:tc>
          <w:tcPr>
            <w:tcW w:w="1842" w:type="dxa"/>
          </w:tcPr>
          <w:p w14:paraId="3DD39E72" w14:textId="77777777" w:rsidR="00693A20" w:rsidRPr="002B0A1B" w:rsidRDefault="00693A20" w:rsidP="006F3EFE">
            <w:pPr>
              <w:jc w:val="center"/>
              <w:rPr>
                <w:sz w:val="28"/>
                <w:szCs w:val="28"/>
                <w:lang w:val="vi-VN"/>
              </w:rPr>
            </w:pPr>
            <w:r w:rsidRPr="002B0A1B">
              <w:rPr>
                <w:sz w:val="28"/>
                <w:szCs w:val="28"/>
              </w:rPr>
              <w:t>2</w:t>
            </w:r>
            <w:r w:rsidRPr="002B0A1B">
              <w:rPr>
                <w:sz w:val="28"/>
                <w:szCs w:val="28"/>
                <w:lang w:val="vi-VN"/>
              </w:rPr>
              <w:t xml:space="preserve"> điểm</w:t>
            </w:r>
          </w:p>
        </w:tc>
      </w:tr>
      <w:tr w:rsidR="00693A20" w:rsidRPr="00DA513D" w14:paraId="6908E55F" w14:textId="77777777" w:rsidTr="008B771F">
        <w:tc>
          <w:tcPr>
            <w:tcW w:w="746" w:type="dxa"/>
            <w:vAlign w:val="center"/>
          </w:tcPr>
          <w:p w14:paraId="10710273" w14:textId="77777777" w:rsidR="00693A20" w:rsidRPr="002B0A1B" w:rsidRDefault="00693A20" w:rsidP="006F3EFE">
            <w:pPr>
              <w:jc w:val="center"/>
              <w:rPr>
                <w:bCs/>
                <w:sz w:val="28"/>
                <w:szCs w:val="28"/>
              </w:rPr>
            </w:pPr>
            <w:r w:rsidRPr="002B0A1B">
              <w:rPr>
                <w:bCs/>
                <w:sz w:val="28"/>
                <w:szCs w:val="28"/>
              </w:rPr>
              <w:t>4</w:t>
            </w:r>
          </w:p>
        </w:tc>
        <w:tc>
          <w:tcPr>
            <w:tcW w:w="7046" w:type="dxa"/>
            <w:vAlign w:val="center"/>
          </w:tcPr>
          <w:p w14:paraId="5A77BC49" w14:textId="77777777" w:rsidR="00693A20" w:rsidRPr="002B0A1B" w:rsidRDefault="00693A20" w:rsidP="006F3EFE">
            <w:pPr>
              <w:rPr>
                <w:bCs/>
                <w:sz w:val="28"/>
                <w:szCs w:val="28"/>
              </w:rPr>
            </w:pPr>
            <w:r w:rsidRPr="002B0A1B">
              <w:rPr>
                <w:bCs/>
                <w:sz w:val="28"/>
                <w:szCs w:val="28"/>
              </w:rPr>
              <w:t>T</w:t>
            </w:r>
            <w:r w:rsidRPr="002B0A1B">
              <w:rPr>
                <w:bCs/>
                <w:sz w:val="28"/>
                <w:szCs w:val="28"/>
                <w:lang w:val="vi-VN"/>
              </w:rPr>
              <w:t>ổ chức các hội nghị, hội thảo khoa học</w:t>
            </w:r>
          </w:p>
        </w:tc>
        <w:tc>
          <w:tcPr>
            <w:tcW w:w="1842" w:type="dxa"/>
          </w:tcPr>
          <w:p w14:paraId="3E7F1370" w14:textId="77777777" w:rsidR="00693A20" w:rsidRPr="002B0A1B" w:rsidRDefault="00693A20" w:rsidP="006F3EFE">
            <w:pPr>
              <w:jc w:val="center"/>
              <w:rPr>
                <w:sz w:val="28"/>
                <w:szCs w:val="28"/>
              </w:rPr>
            </w:pPr>
            <w:proofErr w:type="spellStart"/>
            <w:r w:rsidRPr="002B0A1B">
              <w:rPr>
                <w:sz w:val="28"/>
                <w:szCs w:val="28"/>
              </w:rPr>
              <w:t>Tối</w:t>
            </w:r>
            <w:proofErr w:type="spellEnd"/>
            <w:r w:rsidRPr="002B0A1B">
              <w:rPr>
                <w:sz w:val="28"/>
                <w:szCs w:val="28"/>
              </w:rPr>
              <w:t xml:space="preserve"> </w:t>
            </w:r>
            <w:proofErr w:type="spellStart"/>
            <w:r w:rsidRPr="002B0A1B">
              <w:rPr>
                <w:sz w:val="28"/>
                <w:szCs w:val="28"/>
              </w:rPr>
              <w:t>đa</w:t>
            </w:r>
            <w:proofErr w:type="spellEnd"/>
            <w:r w:rsidRPr="002B0A1B">
              <w:rPr>
                <w:sz w:val="28"/>
                <w:szCs w:val="28"/>
              </w:rPr>
              <w:t xml:space="preserve"> </w:t>
            </w:r>
          </w:p>
          <w:p w14:paraId="2C197E24" w14:textId="77777777" w:rsidR="00693A20" w:rsidRPr="002B0A1B" w:rsidRDefault="00693A20" w:rsidP="006F3EFE">
            <w:pPr>
              <w:jc w:val="center"/>
              <w:rPr>
                <w:sz w:val="28"/>
                <w:szCs w:val="28"/>
              </w:rPr>
            </w:pPr>
            <w:r w:rsidRPr="002B0A1B">
              <w:rPr>
                <w:sz w:val="28"/>
                <w:szCs w:val="28"/>
              </w:rPr>
              <w:t xml:space="preserve">2 </w:t>
            </w:r>
            <w:proofErr w:type="spellStart"/>
            <w:r w:rsidRPr="002B0A1B">
              <w:rPr>
                <w:sz w:val="28"/>
                <w:szCs w:val="28"/>
              </w:rPr>
              <w:t>điểm</w:t>
            </w:r>
            <w:proofErr w:type="spellEnd"/>
          </w:p>
        </w:tc>
      </w:tr>
      <w:tr w:rsidR="00693A20" w:rsidRPr="00DA513D" w14:paraId="3609B135" w14:textId="77777777" w:rsidTr="008B771F">
        <w:tc>
          <w:tcPr>
            <w:tcW w:w="746" w:type="dxa"/>
          </w:tcPr>
          <w:p w14:paraId="1554537E" w14:textId="77777777" w:rsidR="00693A20" w:rsidRPr="002B0A1B" w:rsidRDefault="00693A20" w:rsidP="006F3EFE">
            <w:pPr>
              <w:jc w:val="center"/>
              <w:rPr>
                <w:sz w:val="28"/>
                <w:szCs w:val="28"/>
              </w:rPr>
            </w:pPr>
            <w:r w:rsidRPr="002B0A1B">
              <w:rPr>
                <w:sz w:val="28"/>
                <w:szCs w:val="28"/>
              </w:rPr>
              <w:t>4.1</w:t>
            </w:r>
          </w:p>
        </w:tc>
        <w:tc>
          <w:tcPr>
            <w:tcW w:w="7046" w:type="dxa"/>
          </w:tcPr>
          <w:p w14:paraId="5F13C46A" w14:textId="77777777" w:rsidR="00693A20" w:rsidRPr="002B0A1B" w:rsidRDefault="00693A20" w:rsidP="006F3EFE">
            <w:pPr>
              <w:rPr>
                <w:sz w:val="28"/>
                <w:szCs w:val="28"/>
              </w:rPr>
            </w:pPr>
            <w:proofErr w:type="spellStart"/>
            <w:r w:rsidRPr="002B0A1B">
              <w:rPr>
                <w:sz w:val="28"/>
                <w:szCs w:val="28"/>
              </w:rPr>
              <w:t>Có</w:t>
            </w:r>
            <w:proofErr w:type="spellEnd"/>
            <w:r w:rsidRPr="002B0A1B">
              <w:rPr>
                <w:sz w:val="28"/>
                <w:szCs w:val="28"/>
                <w:lang w:val="vi-VN"/>
              </w:rPr>
              <w:t xml:space="preserve"> tổ chức các hội nghị, hội thảo khoa học</w:t>
            </w:r>
            <w:r w:rsidRPr="002B0A1B">
              <w:rPr>
                <w:sz w:val="28"/>
                <w:szCs w:val="28"/>
              </w:rPr>
              <w:t xml:space="preserve"> </w:t>
            </w:r>
            <w:r w:rsidRPr="002B0A1B">
              <w:rPr>
                <w:sz w:val="28"/>
                <w:szCs w:val="28"/>
                <w:lang w:val="vi-VN"/>
              </w:rPr>
              <w:t>quốc tế</w:t>
            </w:r>
            <w:r w:rsidRPr="002B0A1B">
              <w:rPr>
                <w:sz w:val="28"/>
                <w:szCs w:val="28"/>
                <w:lang w:val="sv-SE"/>
              </w:rPr>
              <w:t xml:space="preserve"> trong thời gian 02 năm tính đến thời điểm xếp cấp chuyên môn kỹ thuật</w:t>
            </w:r>
          </w:p>
        </w:tc>
        <w:tc>
          <w:tcPr>
            <w:tcW w:w="1842" w:type="dxa"/>
          </w:tcPr>
          <w:p w14:paraId="146306D4" w14:textId="77777777" w:rsidR="00693A20" w:rsidRPr="002B0A1B" w:rsidRDefault="00693A20" w:rsidP="006F3EFE">
            <w:pPr>
              <w:jc w:val="center"/>
              <w:rPr>
                <w:sz w:val="28"/>
                <w:szCs w:val="28"/>
              </w:rPr>
            </w:pPr>
            <w:r w:rsidRPr="002B0A1B">
              <w:rPr>
                <w:sz w:val="28"/>
                <w:szCs w:val="28"/>
              </w:rPr>
              <w:t xml:space="preserve">2 </w:t>
            </w:r>
            <w:proofErr w:type="spellStart"/>
            <w:r w:rsidRPr="002B0A1B">
              <w:rPr>
                <w:sz w:val="28"/>
                <w:szCs w:val="28"/>
              </w:rPr>
              <w:t>điểm</w:t>
            </w:r>
            <w:proofErr w:type="spellEnd"/>
          </w:p>
        </w:tc>
      </w:tr>
      <w:tr w:rsidR="00693A20" w:rsidRPr="00DA513D" w14:paraId="32CA3B55" w14:textId="77777777" w:rsidTr="008B771F">
        <w:tc>
          <w:tcPr>
            <w:tcW w:w="746" w:type="dxa"/>
          </w:tcPr>
          <w:p w14:paraId="2CE00EF4" w14:textId="77777777" w:rsidR="00693A20" w:rsidRPr="002B0A1B" w:rsidRDefault="00693A20" w:rsidP="006F3EFE">
            <w:pPr>
              <w:jc w:val="center"/>
              <w:rPr>
                <w:sz w:val="28"/>
                <w:szCs w:val="28"/>
              </w:rPr>
            </w:pPr>
            <w:r w:rsidRPr="002B0A1B">
              <w:rPr>
                <w:sz w:val="28"/>
                <w:szCs w:val="28"/>
              </w:rPr>
              <w:t>4.2</w:t>
            </w:r>
          </w:p>
        </w:tc>
        <w:tc>
          <w:tcPr>
            <w:tcW w:w="7046" w:type="dxa"/>
          </w:tcPr>
          <w:p w14:paraId="2AAA722C" w14:textId="77777777" w:rsidR="00693A20" w:rsidRPr="002B0A1B" w:rsidRDefault="00693A20" w:rsidP="006F3EFE">
            <w:pPr>
              <w:rPr>
                <w:sz w:val="28"/>
                <w:szCs w:val="28"/>
              </w:rPr>
            </w:pPr>
            <w:proofErr w:type="spellStart"/>
            <w:r w:rsidRPr="002B0A1B">
              <w:rPr>
                <w:sz w:val="28"/>
                <w:szCs w:val="28"/>
              </w:rPr>
              <w:t>Có</w:t>
            </w:r>
            <w:proofErr w:type="spellEnd"/>
            <w:r w:rsidRPr="002B0A1B">
              <w:rPr>
                <w:sz w:val="28"/>
                <w:szCs w:val="28"/>
              </w:rPr>
              <w:t xml:space="preserve"> </w:t>
            </w:r>
            <w:r w:rsidRPr="002B0A1B">
              <w:rPr>
                <w:sz w:val="28"/>
                <w:szCs w:val="28"/>
                <w:lang w:val="vi-VN"/>
              </w:rPr>
              <w:t>tổ chức các hội nghị, hội thảo khoa học trong nước</w:t>
            </w:r>
            <w:r w:rsidRPr="002B0A1B">
              <w:rPr>
                <w:sz w:val="28"/>
                <w:szCs w:val="28"/>
              </w:rPr>
              <w:t xml:space="preserve"> </w:t>
            </w:r>
            <w:r w:rsidRPr="002B0A1B">
              <w:rPr>
                <w:sz w:val="28"/>
                <w:szCs w:val="28"/>
                <w:lang w:val="sv-SE"/>
              </w:rPr>
              <w:t>trong thời gian 02 năm tính đến thời điểm xếp cấp chuyên môn kỹ thuật</w:t>
            </w:r>
          </w:p>
        </w:tc>
        <w:tc>
          <w:tcPr>
            <w:tcW w:w="1842" w:type="dxa"/>
          </w:tcPr>
          <w:p w14:paraId="67EAB90E" w14:textId="77777777" w:rsidR="00693A20" w:rsidRPr="002B0A1B" w:rsidRDefault="00693A20" w:rsidP="006F3EFE">
            <w:pPr>
              <w:jc w:val="center"/>
              <w:rPr>
                <w:sz w:val="28"/>
                <w:szCs w:val="28"/>
                <w:lang w:val="vi-VN"/>
              </w:rPr>
            </w:pPr>
            <w:r w:rsidRPr="002B0A1B">
              <w:rPr>
                <w:sz w:val="28"/>
                <w:szCs w:val="28"/>
              </w:rPr>
              <w:t xml:space="preserve">1 </w:t>
            </w:r>
            <w:r w:rsidRPr="002B0A1B">
              <w:rPr>
                <w:sz w:val="28"/>
                <w:szCs w:val="28"/>
                <w:lang w:val="vi-VN"/>
              </w:rPr>
              <w:t>điểm</w:t>
            </w:r>
          </w:p>
        </w:tc>
      </w:tr>
      <w:tr w:rsidR="00693A20" w:rsidRPr="00DA513D" w14:paraId="4E4926D5" w14:textId="77777777" w:rsidTr="008B771F">
        <w:tc>
          <w:tcPr>
            <w:tcW w:w="746" w:type="dxa"/>
          </w:tcPr>
          <w:p w14:paraId="1352FF47" w14:textId="77777777" w:rsidR="00693A20" w:rsidRPr="002B0A1B" w:rsidRDefault="00693A20" w:rsidP="006F3EFE">
            <w:pPr>
              <w:jc w:val="center"/>
              <w:rPr>
                <w:sz w:val="28"/>
                <w:szCs w:val="28"/>
                <w:lang w:val="vi-VN"/>
              </w:rPr>
            </w:pPr>
          </w:p>
        </w:tc>
        <w:tc>
          <w:tcPr>
            <w:tcW w:w="7046" w:type="dxa"/>
          </w:tcPr>
          <w:p w14:paraId="721800A3" w14:textId="77777777" w:rsidR="00693A20" w:rsidRPr="002B0A1B" w:rsidRDefault="00693A20" w:rsidP="006F3EFE">
            <w:pPr>
              <w:rPr>
                <w:sz w:val="28"/>
                <w:szCs w:val="28"/>
                <w:lang w:val="vi-VN"/>
              </w:rPr>
            </w:pPr>
            <w:r w:rsidRPr="002B0A1B">
              <w:rPr>
                <w:b/>
                <w:bCs/>
                <w:sz w:val="28"/>
                <w:szCs w:val="28"/>
                <w:lang w:val="sv-SE"/>
              </w:rPr>
              <w:t>Tổng</w:t>
            </w:r>
          </w:p>
        </w:tc>
        <w:tc>
          <w:tcPr>
            <w:tcW w:w="1842" w:type="dxa"/>
          </w:tcPr>
          <w:p w14:paraId="1DDD4FBF" w14:textId="77777777" w:rsidR="00693A20" w:rsidRPr="002B0A1B" w:rsidRDefault="00693A20" w:rsidP="006F3EFE">
            <w:pPr>
              <w:jc w:val="center"/>
              <w:rPr>
                <w:b/>
                <w:bCs/>
                <w:sz w:val="28"/>
                <w:szCs w:val="28"/>
                <w:lang w:val="vi-VN"/>
              </w:rPr>
            </w:pPr>
            <w:r w:rsidRPr="002B0A1B">
              <w:rPr>
                <w:b/>
                <w:bCs/>
                <w:sz w:val="28"/>
                <w:szCs w:val="28"/>
              </w:rPr>
              <w:t xml:space="preserve">100 </w:t>
            </w:r>
            <w:proofErr w:type="spellStart"/>
            <w:r w:rsidRPr="002B0A1B">
              <w:rPr>
                <w:b/>
                <w:bCs/>
                <w:sz w:val="28"/>
                <w:szCs w:val="28"/>
              </w:rPr>
              <w:t>điểm</w:t>
            </w:r>
            <w:proofErr w:type="spellEnd"/>
          </w:p>
        </w:tc>
      </w:tr>
    </w:tbl>
    <w:p w14:paraId="6763880D" w14:textId="77777777" w:rsidR="00693A20" w:rsidRPr="00192626" w:rsidRDefault="00693A20" w:rsidP="00693A20">
      <w:pPr>
        <w:rPr>
          <w:sz w:val="16"/>
          <w:szCs w:val="28"/>
          <w:lang w:val="vi-VN"/>
        </w:rPr>
      </w:pPr>
    </w:p>
    <w:p w14:paraId="70675048" w14:textId="77777777" w:rsidR="00693A20" w:rsidRPr="00E40461" w:rsidRDefault="00693A20" w:rsidP="009E7B1A">
      <w:pPr>
        <w:spacing w:before="120"/>
        <w:ind w:firstLine="567"/>
        <w:jc w:val="both"/>
        <w:rPr>
          <w:b/>
          <w:bCs/>
          <w:sz w:val="28"/>
          <w:szCs w:val="28"/>
          <w:lang w:val="vi-VN"/>
        </w:rPr>
      </w:pPr>
      <w:r w:rsidRPr="00E40461">
        <w:rPr>
          <w:b/>
          <w:bCs/>
          <w:sz w:val="28"/>
          <w:szCs w:val="28"/>
          <w:lang w:val="vi-VN"/>
        </w:rPr>
        <w:t>B. HƯỚNG DẪN CÁCH CHẤM ĐIỂM</w:t>
      </w:r>
    </w:p>
    <w:p w14:paraId="467FDA22" w14:textId="77777777" w:rsidR="00693A20" w:rsidRPr="00E40461" w:rsidRDefault="00693A20" w:rsidP="009E7B1A">
      <w:pPr>
        <w:spacing w:before="120"/>
        <w:ind w:firstLine="567"/>
        <w:jc w:val="both"/>
        <w:rPr>
          <w:sz w:val="28"/>
          <w:szCs w:val="28"/>
          <w:lang w:val="vi-VN"/>
        </w:rPr>
      </w:pPr>
      <w:r w:rsidRPr="00E40461">
        <w:rPr>
          <w:sz w:val="28"/>
          <w:szCs w:val="28"/>
          <w:lang w:val="vi-VN"/>
        </w:rPr>
        <w:t xml:space="preserve">1. Tổng điểm được tính = tổng điểm các Mục I + II + III + IV, trong đó cơ sở đạt tiêu chí tại mục nào thì tính điểm tương ứng tại mục đó. Việc tính điểm của mục I được thực hiện như sau: </w:t>
      </w:r>
    </w:p>
    <w:p w14:paraId="31E02D7C" w14:textId="77777777" w:rsidR="00693A20" w:rsidRPr="00E40461" w:rsidRDefault="00693A20" w:rsidP="009E7B1A">
      <w:pPr>
        <w:spacing w:before="120"/>
        <w:ind w:firstLine="567"/>
        <w:jc w:val="both"/>
        <w:rPr>
          <w:sz w:val="28"/>
          <w:szCs w:val="28"/>
          <w:lang w:val="vi-VN"/>
        </w:rPr>
      </w:pPr>
      <w:r w:rsidRPr="00E40461">
        <w:rPr>
          <w:sz w:val="28"/>
          <w:szCs w:val="28"/>
          <w:lang w:val="vi-VN"/>
        </w:rPr>
        <w:lastRenderedPageBreak/>
        <w:t>a) Điểm mục I = tổng điểm của các mục 1 + 2 + 3 + 4</w:t>
      </w:r>
    </w:p>
    <w:p w14:paraId="003DAD71" w14:textId="77777777" w:rsidR="00693A20" w:rsidRPr="00E40461" w:rsidRDefault="00693A20" w:rsidP="009E7B1A">
      <w:pPr>
        <w:spacing w:before="120"/>
        <w:ind w:firstLine="567"/>
        <w:jc w:val="both"/>
        <w:rPr>
          <w:sz w:val="28"/>
          <w:szCs w:val="28"/>
          <w:lang w:val="vi-VN"/>
        </w:rPr>
      </w:pPr>
      <w:r w:rsidRPr="00E40461">
        <w:rPr>
          <w:sz w:val="28"/>
          <w:szCs w:val="28"/>
          <w:lang w:val="vi-VN"/>
        </w:rPr>
        <w:t>b) Điểm mục 1 = tổng điểm của các mục 1.1 + 1.2 + 1.3 + 1.4</w:t>
      </w:r>
    </w:p>
    <w:p w14:paraId="59336ECA" w14:textId="404C8BF0" w:rsidR="00693A20" w:rsidRPr="002B0A1B" w:rsidRDefault="00693A20" w:rsidP="009E7B1A">
      <w:pPr>
        <w:spacing w:before="120"/>
        <w:ind w:firstLine="567"/>
        <w:jc w:val="both"/>
        <w:rPr>
          <w:sz w:val="28"/>
          <w:szCs w:val="28"/>
        </w:rPr>
      </w:pPr>
      <w:r w:rsidRPr="00E40461">
        <w:rPr>
          <w:sz w:val="28"/>
          <w:szCs w:val="28"/>
          <w:lang w:val="vi-VN"/>
        </w:rPr>
        <w:t>c) Tỷ lệ % kỹ thuật tại mục 1.1 được tính theo công thức: lấy tổng số kỹ thuật loại đặc biệt của các chuyên khoa mà bệnh viện được phê duyệt chia cho tổng số kỹ thuật của chuyên khoa tương ứng trong danh mục kỹ thuật do Bộ Y tế ban hành sau đó nhân 100%</w:t>
      </w:r>
      <w:r w:rsidR="002B0A1B">
        <w:rPr>
          <w:sz w:val="28"/>
          <w:szCs w:val="28"/>
        </w:rPr>
        <w:t>.</w:t>
      </w:r>
    </w:p>
    <w:p w14:paraId="252E11B4" w14:textId="77777777" w:rsidR="00693A20" w:rsidRPr="00E40461" w:rsidRDefault="00693A20" w:rsidP="009E7B1A">
      <w:pPr>
        <w:spacing w:before="120"/>
        <w:ind w:firstLine="567"/>
        <w:jc w:val="both"/>
        <w:rPr>
          <w:sz w:val="28"/>
          <w:szCs w:val="28"/>
          <w:lang w:val="vi-VN"/>
        </w:rPr>
      </w:pPr>
      <w:r w:rsidRPr="00E40461">
        <w:rPr>
          <w:sz w:val="28"/>
          <w:szCs w:val="28"/>
          <w:lang w:val="vi-VN"/>
        </w:rPr>
        <w:t>Ví dụ:</w:t>
      </w:r>
    </w:p>
    <w:p w14:paraId="7369F1D7" w14:textId="77777777" w:rsidR="00693A20" w:rsidRPr="00E40461" w:rsidRDefault="00693A20" w:rsidP="009E7B1A">
      <w:pPr>
        <w:spacing w:before="120"/>
        <w:ind w:firstLine="567"/>
        <w:jc w:val="both"/>
        <w:rPr>
          <w:sz w:val="28"/>
          <w:szCs w:val="28"/>
          <w:lang w:val="vi-VN"/>
        </w:rPr>
      </w:pPr>
      <w:r w:rsidRPr="00E40461">
        <w:rPr>
          <w:sz w:val="28"/>
          <w:szCs w:val="28"/>
          <w:lang w:val="vi-VN"/>
        </w:rPr>
        <w:t>Bệnh viện được phê duyệt tổng số kỹ thuật là 190 kỹ thuật cụ thể như sau:</w:t>
      </w:r>
    </w:p>
    <w:p w14:paraId="426FC1F0" w14:textId="77777777" w:rsidR="00693A20" w:rsidRPr="00E40461" w:rsidRDefault="00693A20" w:rsidP="009E7B1A">
      <w:pPr>
        <w:spacing w:before="120"/>
        <w:ind w:firstLine="567"/>
        <w:jc w:val="both"/>
        <w:rPr>
          <w:sz w:val="28"/>
          <w:szCs w:val="28"/>
          <w:lang w:val="vi-VN"/>
        </w:rPr>
      </w:pPr>
      <w:r w:rsidRPr="00E40461">
        <w:rPr>
          <w:sz w:val="28"/>
          <w:szCs w:val="28"/>
          <w:lang w:val="vi-VN"/>
        </w:rPr>
        <w:t>- Hồi sức cấp cứu và chống độc: 10 kỹ thuật;</w:t>
      </w:r>
    </w:p>
    <w:p w14:paraId="546FDF57" w14:textId="77777777" w:rsidR="00693A20" w:rsidRPr="00E40461" w:rsidRDefault="00693A20" w:rsidP="009E7B1A">
      <w:pPr>
        <w:spacing w:before="120"/>
        <w:ind w:firstLine="567"/>
        <w:jc w:val="both"/>
        <w:rPr>
          <w:sz w:val="28"/>
          <w:szCs w:val="28"/>
          <w:lang w:val="vi-VN"/>
        </w:rPr>
      </w:pPr>
      <w:r w:rsidRPr="00E40461">
        <w:rPr>
          <w:sz w:val="28"/>
          <w:szCs w:val="28"/>
          <w:lang w:val="vi-VN"/>
        </w:rPr>
        <w:t>- Gây mê hồi sức: 10 kỹ thuật;</w:t>
      </w:r>
    </w:p>
    <w:p w14:paraId="62D7ED90" w14:textId="77777777" w:rsidR="00693A20" w:rsidRPr="00E40461" w:rsidRDefault="00693A20" w:rsidP="009E7B1A">
      <w:pPr>
        <w:spacing w:before="120"/>
        <w:ind w:firstLine="567"/>
        <w:jc w:val="both"/>
        <w:rPr>
          <w:sz w:val="28"/>
          <w:szCs w:val="28"/>
          <w:lang w:val="vi-VN"/>
        </w:rPr>
      </w:pPr>
      <w:r w:rsidRPr="00E40461">
        <w:rPr>
          <w:sz w:val="28"/>
          <w:szCs w:val="28"/>
          <w:lang w:val="vi-VN"/>
        </w:rPr>
        <w:t>- Mắt: 100 kỹ thuật;</w:t>
      </w:r>
    </w:p>
    <w:p w14:paraId="10C188CE" w14:textId="77777777" w:rsidR="00693A20" w:rsidRPr="00E40461" w:rsidRDefault="00693A20" w:rsidP="009E7B1A">
      <w:pPr>
        <w:spacing w:before="120"/>
        <w:ind w:firstLine="567"/>
        <w:jc w:val="both"/>
        <w:rPr>
          <w:sz w:val="28"/>
          <w:szCs w:val="28"/>
          <w:lang w:val="vi-VN"/>
        </w:rPr>
      </w:pPr>
      <w:r w:rsidRPr="00E40461">
        <w:rPr>
          <w:sz w:val="28"/>
          <w:szCs w:val="28"/>
          <w:lang w:val="vi-VN"/>
        </w:rPr>
        <w:t>- Hóa sinh: 10 kỹ thuật;</w:t>
      </w:r>
    </w:p>
    <w:p w14:paraId="6BA9F1FE" w14:textId="77777777" w:rsidR="00693A20" w:rsidRPr="00E40461" w:rsidRDefault="00693A20" w:rsidP="009E7B1A">
      <w:pPr>
        <w:spacing w:before="120"/>
        <w:ind w:firstLine="567"/>
        <w:jc w:val="both"/>
        <w:rPr>
          <w:sz w:val="28"/>
          <w:szCs w:val="28"/>
          <w:lang w:val="vi-VN"/>
        </w:rPr>
      </w:pPr>
      <w:r w:rsidRPr="00E40461">
        <w:rPr>
          <w:sz w:val="28"/>
          <w:szCs w:val="28"/>
          <w:lang w:val="vi-VN"/>
        </w:rPr>
        <w:t>- Huyết học - truyền máu: 10 kỹ thuật;</w:t>
      </w:r>
    </w:p>
    <w:p w14:paraId="71B58F16" w14:textId="77777777" w:rsidR="00693A20" w:rsidRPr="00E40461" w:rsidRDefault="00693A20" w:rsidP="009E7B1A">
      <w:pPr>
        <w:spacing w:before="120"/>
        <w:ind w:firstLine="567"/>
        <w:jc w:val="both"/>
        <w:rPr>
          <w:sz w:val="28"/>
          <w:szCs w:val="28"/>
          <w:lang w:val="vi-VN"/>
        </w:rPr>
      </w:pPr>
      <w:r w:rsidRPr="00E40461">
        <w:rPr>
          <w:sz w:val="28"/>
          <w:szCs w:val="28"/>
          <w:lang w:val="vi-VN"/>
        </w:rPr>
        <w:t>- Giải phẫu bệnh: 10 kỹ thuật;</w:t>
      </w:r>
    </w:p>
    <w:p w14:paraId="5D3F3BE5" w14:textId="77777777" w:rsidR="00693A20" w:rsidRPr="00E40461" w:rsidRDefault="00693A20" w:rsidP="009E7B1A">
      <w:pPr>
        <w:spacing w:before="120"/>
        <w:ind w:firstLine="567"/>
        <w:jc w:val="both"/>
        <w:rPr>
          <w:sz w:val="28"/>
          <w:szCs w:val="28"/>
          <w:lang w:val="vi-VN"/>
        </w:rPr>
      </w:pPr>
      <w:r w:rsidRPr="00E40461">
        <w:rPr>
          <w:sz w:val="28"/>
          <w:szCs w:val="28"/>
          <w:lang w:val="vi-VN"/>
        </w:rPr>
        <w:t>- Vi sinh, ký sinh trùng: 20 kỹ thuật;</w:t>
      </w:r>
    </w:p>
    <w:p w14:paraId="5DE9B89A" w14:textId="77777777" w:rsidR="00693A20" w:rsidRPr="00E40461" w:rsidRDefault="00693A20" w:rsidP="009E7B1A">
      <w:pPr>
        <w:spacing w:before="120"/>
        <w:ind w:firstLine="567"/>
        <w:jc w:val="both"/>
        <w:rPr>
          <w:sz w:val="28"/>
          <w:szCs w:val="28"/>
          <w:lang w:val="vi-VN"/>
        </w:rPr>
      </w:pPr>
      <w:r w:rsidRPr="00E40461">
        <w:rPr>
          <w:sz w:val="28"/>
          <w:szCs w:val="28"/>
          <w:lang w:val="vi-VN"/>
        </w:rPr>
        <w:t>- Điện quang: 20 kỹ thuật.</w:t>
      </w:r>
    </w:p>
    <w:p w14:paraId="6A5BC1D0" w14:textId="77777777" w:rsidR="00693A20" w:rsidRPr="00E40461" w:rsidRDefault="00693A20" w:rsidP="009E7B1A">
      <w:pPr>
        <w:spacing w:before="120"/>
        <w:ind w:firstLine="567"/>
        <w:jc w:val="both"/>
        <w:rPr>
          <w:sz w:val="28"/>
          <w:szCs w:val="28"/>
          <w:lang w:val="vi-VN"/>
        </w:rPr>
      </w:pPr>
      <w:r w:rsidRPr="00E40461">
        <w:rPr>
          <w:sz w:val="28"/>
          <w:szCs w:val="28"/>
          <w:lang w:val="vi-VN"/>
        </w:rPr>
        <w:t>Cách tính tỷ lệ % kỹ thuật thực hiện như sau:</w:t>
      </w:r>
    </w:p>
    <w:p w14:paraId="5D27288B" w14:textId="77777777" w:rsidR="00693A20" w:rsidRPr="00E40461" w:rsidRDefault="00693A20" w:rsidP="009E7B1A">
      <w:pPr>
        <w:spacing w:before="120"/>
        <w:ind w:firstLine="567"/>
        <w:jc w:val="both"/>
        <w:rPr>
          <w:sz w:val="28"/>
          <w:szCs w:val="28"/>
          <w:lang w:val="vi-VN"/>
        </w:rPr>
      </w:pPr>
      <w:r w:rsidRPr="00E40461">
        <w:rPr>
          <w:sz w:val="28"/>
          <w:szCs w:val="28"/>
          <w:lang w:val="vi-VN"/>
        </w:rPr>
        <w:t>Lấy 190 kỹ thuật đã được phê duyệt chia cho tổng số kỹ thuật của các chuyên khoa ở trên theo danh mục do Bộ Y tế ban hành (Tổng số kỹ thuật của chuyên khoa cấp cứu + Tổng số kỹ thuật của chuyên khoa gây mê + Tổng số kỹ thuật của chuyên khoa mắt + Tổng số kỹ thuật của chuyên khoa hóa sinh + Tổng số kỹ thuật của chuyên khoa Huyết học + Tổng số kỹ thuật của chuyên khoa giải phẫu bệnh + Tổng số kỹ thuật của chuyên khoa vi sinh + Tổng số kỹ thuật của chuyên khoa chẩn đoán hình ảnh) nhân với 100%.</w:t>
      </w:r>
    </w:p>
    <w:p w14:paraId="424B507C" w14:textId="77777777" w:rsidR="00693A20" w:rsidRPr="009E7B1A" w:rsidRDefault="00693A20" w:rsidP="009E7B1A">
      <w:pPr>
        <w:spacing w:before="120"/>
        <w:ind w:firstLine="567"/>
        <w:jc w:val="both"/>
        <w:rPr>
          <w:spacing w:val="-8"/>
          <w:sz w:val="28"/>
          <w:szCs w:val="28"/>
          <w:lang w:val="vi-VN"/>
        </w:rPr>
      </w:pPr>
      <w:r w:rsidRPr="009E7B1A">
        <w:rPr>
          <w:spacing w:val="-8"/>
          <w:sz w:val="28"/>
          <w:szCs w:val="28"/>
          <w:lang w:val="vi-VN"/>
        </w:rPr>
        <w:t>d) Cách tính tỷ lệ các mục 1.2, 1.3 thực hiện tương tự như cách tính tại mục 3.</w:t>
      </w:r>
    </w:p>
    <w:p w14:paraId="5E5B85C7" w14:textId="77777777" w:rsidR="00693A20" w:rsidRPr="00E40461" w:rsidRDefault="00693A20" w:rsidP="009E7B1A">
      <w:pPr>
        <w:spacing w:before="120"/>
        <w:ind w:firstLine="567"/>
        <w:jc w:val="both"/>
        <w:rPr>
          <w:sz w:val="28"/>
          <w:szCs w:val="28"/>
          <w:lang w:val="vi-VN"/>
        </w:rPr>
      </w:pPr>
      <w:r w:rsidRPr="00E40461">
        <w:rPr>
          <w:sz w:val="28"/>
          <w:szCs w:val="28"/>
          <w:lang w:val="vi-VN"/>
        </w:rPr>
        <w:t xml:space="preserve">2. </w:t>
      </w:r>
      <w:r w:rsidRPr="00912D91">
        <w:rPr>
          <w:sz w:val="28"/>
          <w:szCs w:val="28"/>
          <w:lang w:val="vi-VN"/>
        </w:rPr>
        <w:t xml:space="preserve">Sau khi đánh giá và chấm điểm, bệnh viện được </w:t>
      </w:r>
      <w:r w:rsidRPr="00E40461">
        <w:rPr>
          <w:sz w:val="28"/>
          <w:szCs w:val="28"/>
          <w:lang w:val="vi-VN"/>
        </w:rPr>
        <w:t>xếp</w:t>
      </w:r>
      <w:r w:rsidRPr="00912D91">
        <w:rPr>
          <w:sz w:val="28"/>
          <w:szCs w:val="28"/>
          <w:lang w:val="vi-VN"/>
        </w:rPr>
        <w:t xml:space="preserve"> cấp chuyên môn kỹ thuật theo các mức điểm như sau:</w:t>
      </w:r>
    </w:p>
    <w:p w14:paraId="7828103C" w14:textId="77777777" w:rsidR="00693A20" w:rsidRPr="009E7B1A" w:rsidRDefault="00693A20" w:rsidP="009E7B1A">
      <w:pPr>
        <w:spacing w:before="120"/>
        <w:ind w:firstLine="567"/>
        <w:jc w:val="both"/>
        <w:rPr>
          <w:spacing w:val="-4"/>
          <w:szCs w:val="28"/>
          <w:lang w:val="vi-VN"/>
        </w:rPr>
      </w:pPr>
      <w:r w:rsidRPr="009E7B1A">
        <w:rPr>
          <w:spacing w:val="-4"/>
          <w:sz w:val="28"/>
          <w:szCs w:val="28"/>
          <w:lang w:val="vi-VN"/>
        </w:rPr>
        <w:t>a) Cơ sở khám bệnh, chữa bệnh đạt dưới 70 điểm được xếp vào cấp cơ bản;</w:t>
      </w:r>
    </w:p>
    <w:p w14:paraId="66F88685" w14:textId="53DBDD76" w:rsidR="007650D2" w:rsidRPr="00D3119A" w:rsidRDefault="007650D2" w:rsidP="009E7B1A">
      <w:pPr>
        <w:spacing w:before="120"/>
        <w:ind w:firstLine="567"/>
        <w:jc w:val="both"/>
        <w:rPr>
          <w:sz w:val="28"/>
          <w:szCs w:val="28"/>
          <w:lang w:val="vi-VN"/>
        </w:rPr>
      </w:pPr>
      <w:r w:rsidRPr="00E40461">
        <w:rPr>
          <w:sz w:val="28"/>
          <w:szCs w:val="28"/>
          <w:lang w:val="vi-VN"/>
        </w:rPr>
        <w:t>b)</w:t>
      </w:r>
      <w:r w:rsidRPr="00912D91">
        <w:rPr>
          <w:sz w:val="28"/>
          <w:szCs w:val="28"/>
          <w:lang w:val="vi-VN"/>
        </w:rPr>
        <w:t xml:space="preserve"> </w:t>
      </w:r>
      <w:r w:rsidRPr="00E40461">
        <w:rPr>
          <w:sz w:val="28"/>
          <w:szCs w:val="28"/>
          <w:lang w:val="vi-VN"/>
        </w:rPr>
        <w:t>Cơ sở khám bệnh, chữa bệnh</w:t>
      </w:r>
      <w:r w:rsidRPr="00912D91">
        <w:rPr>
          <w:sz w:val="28"/>
          <w:szCs w:val="28"/>
          <w:lang w:val="vi-VN"/>
        </w:rPr>
        <w:t xml:space="preserve"> đạt từ </w:t>
      </w:r>
      <w:r w:rsidRPr="00E40461">
        <w:rPr>
          <w:sz w:val="28"/>
          <w:szCs w:val="28"/>
          <w:lang w:val="vi-VN"/>
        </w:rPr>
        <w:t>7</w:t>
      </w:r>
      <w:r w:rsidRPr="00912D91">
        <w:rPr>
          <w:sz w:val="28"/>
          <w:szCs w:val="28"/>
          <w:lang w:val="vi-VN"/>
        </w:rPr>
        <w:t xml:space="preserve">0 điểm </w:t>
      </w:r>
      <w:r w:rsidRPr="00E40461">
        <w:rPr>
          <w:sz w:val="28"/>
          <w:szCs w:val="28"/>
          <w:lang w:val="vi-VN"/>
        </w:rPr>
        <w:t>trở lên</w:t>
      </w:r>
      <w:r w:rsidRPr="00912D91">
        <w:rPr>
          <w:sz w:val="28"/>
          <w:szCs w:val="28"/>
          <w:lang w:val="vi-VN"/>
        </w:rPr>
        <w:t xml:space="preserve"> được xếp vào cấp chuyên sâu</w:t>
      </w:r>
      <w:r w:rsidRPr="00E40461">
        <w:rPr>
          <w:sz w:val="28"/>
          <w:szCs w:val="28"/>
          <w:lang w:val="vi-VN"/>
        </w:rPr>
        <w:t>, trong đó</w:t>
      </w:r>
      <w:r w:rsidRPr="00D3119A">
        <w:rPr>
          <w:sz w:val="28"/>
          <w:szCs w:val="28"/>
          <w:lang w:val="vi-VN"/>
        </w:rPr>
        <w:t xml:space="preserve"> </w:t>
      </w:r>
      <w:r w:rsidRPr="00E40461">
        <w:rPr>
          <w:sz w:val="28"/>
          <w:szCs w:val="28"/>
          <w:lang w:val="vi-VN"/>
        </w:rPr>
        <w:t>cơ sở khám bệnh, chữa bệnh đạt</w:t>
      </w:r>
      <w:r w:rsidRPr="00D3119A">
        <w:rPr>
          <w:sz w:val="28"/>
          <w:szCs w:val="28"/>
          <w:lang w:val="vi-VN"/>
        </w:rPr>
        <w:t xml:space="preserve"> từ </w:t>
      </w:r>
      <w:r w:rsidRPr="00E40461">
        <w:rPr>
          <w:sz w:val="28"/>
          <w:szCs w:val="28"/>
          <w:lang w:val="vi-VN"/>
        </w:rPr>
        <w:t xml:space="preserve">90 điểm trở lên được </w:t>
      </w:r>
      <w:r w:rsidRPr="00912D91">
        <w:rPr>
          <w:sz w:val="28"/>
          <w:szCs w:val="28"/>
          <w:lang w:val="vi-VN"/>
        </w:rPr>
        <w:t>xếp vào mức</w:t>
      </w:r>
      <w:r w:rsidRPr="00836D18">
        <w:rPr>
          <w:sz w:val="28"/>
          <w:szCs w:val="28"/>
          <w:lang w:val="vi-VN"/>
        </w:rPr>
        <w:t xml:space="preserve"> </w:t>
      </w:r>
      <w:r w:rsidRPr="00912D91">
        <w:rPr>
          <w:sz w:val="28"/>
          <w:szCs w:val="28"/>
          <w:lang w:val="vi-VN"/>
        </w:rPr>
        <w:t>kỹ thuật cao.</w:t>
      </w:r>
    </w:p>
    <w:p w14:paraId="5D9C2073" w14:textId="77777777" w:rsidR="00693A20" w:rsidRDefault="00693A20" w:rsidP="00693A20">
      <w:pPr>
        <w:spacing w:line="276" w:lineRule="auto"/>
        <w:jc w:val="both"/>
        <w:rPr>
          <w:szCs w:val="28"/>
          <w:lang w:val="vi-VN"/>
        </w:rPr>
      </w:pPr>
    </w:p>
    <w:p w14:paraId="71661B41" w14:textId="77777777" w:rsidR="00087F95" w:rsidRDefault="00087F95">
      <w:pPr>
        <w:rPr>
          <w:szCs w:val="28"/>
          <w:lang w:val="vi-VN"/>
        </w:rPr>
      </w:pPr>
    </w:p>
    <w:p w14:paraId="75307BBB" w14:textId="77777777" w:rsidR="00087F95" w:rsidRDefault="00087F95">
      <w:pPr>
        <w:rPr>
          <w:szCs w:val="28"/>
          <w:lang w:val="vi-VN"/>
        </w:rPr>
      </w:pPr>
    </w:p>
    <w:p w14:paraId="51043995" w14:textId="77777777" w:rsidR="009E7B1A" w:rsidRDefault="006F3EFE">
      <w:pPr>
        <w:rPr>
          <w:b/>
          <w:bCs/>
          <w:sz w:val="26"/>
          <w:szCs w:val="26"/>
          <w:lang w:val="vi-VN"/>
        </w:rPr>
        <w:sectPr w:rsidR="009E7B1A" w:rsidSect="009E7B1A">
          <w:footnotePr>
            <w:numRestart w:val="eachPage"/>
          </w:footnotePr>
          <w:endnotePr>
            <w:numFmt w:val="decimal"/>
            <w:numRestart w:val="eachSect"/>
          </w:endnotePr>
          <w:pgSz w:w="11907" w:h="16840" w:code="9"/>
          <w:pgMar w:top="1304" w:right="1276" w:bottom="1134" w:left="1814" w:header="720" w:footer="720" w:gutter="0"/>
          <w:pgNumType w:start="1"/>
          <w:cols w:space="720"/>
          <w:titlePg/>
          <w:docGrid w:linePitch="381"/>
        </w:sectPr>
      </w:pPr>
      <w:r>
        <w:rPr>
          <w:b/>
          <w:bCs/>
          <w:sz w:val="26"/>
          <w:szCs w:val="26"/>
          <w:lang w:val="vi-VN"/>
        </w:rPr>
        <w:br w:type="page"/>
      </w:r>
    </w:p>
    <w:p w14:paraId="60079D28" w14:textId="58B040B0" w:rsidR="00087F95" w:rsidRPr="009E7B1A" w:rsidRDefault="006F3EFE" w:rsidP="009E7B1A">
      <w:pPr>
        <w:pStyle w:val="Heading1"/>
        <w:spacing w:before="0"/>
        <w:jc w:val="center"/>
        <w:rPr>
          <w:rFonts w:ascii="Times New Roman" w:hAnsi="Times New Roman" w:cs="Times New Roman"/>
          <w:b/>
          <w:bCs/>
          <w:color w:val="auto"/>
          <w:sz w:val="28"/>
          <w:szCs w:val="28"/>
        </w:rPr>
      </w:pPr>
      <w:r w:rsidRPr="009E7B1A">
        <w:rPr>
          <w:rFonts w:ascii="Times New Roman" w:hAnsi="Times New Roman" w:cs="Times New Roman"/>
          <w:b/>
          <w:bCs/>
          <w:color w:val="auto"/>
          <w:sz w:val="28"/>
          <w:szCs w:val="28"/>
          <w:lang w:val="vi-VN"/>
        </w:rPr>
        <w:lastRenderedPageBreak/>
        <w:t>Phụ lục V</w:t>
      </w:r>
      <w:r w:rsidR="00D34DC5" w:rsidRPr="009E7B1A">
        <w:rPr>
          <w:rFonts w:ascii="Times New Roman" w:hAnsi="Times New Roman" w:cs="Times New Roman"/>
          <w:b/>
          <w:bCs/>
          <w:color w:val="auto"/>
          <w:sz w:val="28"/>
          <w:szCs w:val="28"/>
        </w:rPr>
        <w:t>I</w:t>
      </w:r>
    </w:p>
    <w:p w14:paraId="2A165409" w14:textId="77777777" w:rsidR="009E7B1A" w:rsidRPr="009E7B1A" w:rsidRDefault="006F3EFE" w:rsidP="009E7B1A">
      <w:pPr>
        <w:pStyle w:val="Heading1"/>
        <w:spacing w:before="0"/>
        <w:jc w:val="center"/>
        <w:rPr>
          <w:rFonts w:asciiTheme="minorHAnsi" w:hAnsiTheme="minorHAnsi" w:cs="Times New Roman"/>
          <w:b/>
          <w:bCs/>
          <w:color w:val="auto"/>
          <w:spacing w:val="-6"/>
          <w:sz w:val="28"/>
          <w:szCs w:val="28"/>
          <w:lang w:val="en-SG"/>
        </w:rPr>
      </w:pPr>
      <w:r w:rsidRPr="009E7B1A">
        <w:rPr>
          <w:rFonts w:ascii="Times New Roman Bold" w:hAnsi="Times New Roman Bold" w:cs="Times New Roman"/>
          <w:b/>
          <w:bCs/>
          <w:color w:val="auto"/>
          <w:spacing w:val="-6"/>
          <w:sz w:val="28"/>
          <w:szCs w:val="28"/>
          <w:lang w:val="vi-VN"/>
        </w:rPr>
        <w:t>CÁC BIỂU MẪU LIÊN QUAN ĐẾN THỬ NGHIỆM LÂM SÀNG</w:t>
      </w:r>
      <w:r w:rsidRPr="009E7B1A">
        <w:rPr>
          <w:rFonts w:asciiTheme="minorHAnsi" w:hAnsiTheme="minorHAnsi" w:cs="Times New Roman"/>
          <w:b/>
          <w:bCs/>
          <w:color w:val="auto"/>
          <w:spacing w:val="-6"/>
          <w:sz w:val="28"/>
          <w:szCs w:val="28"/>
          <w:lang w:val="en-SG"/>
        </w:rPr>
        <w:t xml:space="preserve">, </w:t>
      </w:r>
    </w:p>
    <w:p w14:paraId="3D746910" w14:textId="77777777" w:rsidR="009E7B1A" w:rsidRPr="009E7B1A" w:rsidRDefault="006F3EFE" w:rsidP="009E7B1A">
      <w:pPr>
        <w:pStyle w:val="Heading1"/>
        <w:spacing w:before="0"/>
        <w:jc w:val="center"/>
        <w:rPr>
          <w:rFonts w:asciiTheme="minorHAnsi" w:hAnsiTheme="minorHAnsi" w:cs="Times New Roman"/>
          <w:b/>
          <w:bCs/>
          <w:color w:val="auto"/>
          <w:spacing w:val="-6"/>
          <w:sz w:val="28"/>
          <w:szCs w:val="28"/>
          <w:lang w:val="vi-VN"/>
        </w:rPr>
      </w:pPr>
      <w:r w:rsidRPr="009E7B1A">
        <w:rPr>
          <w:rFonts w:ascii="Times New Roman Bold" w:hAnsi="Times New Roman Bold" w:cs="Times New Roman"/>
          <w:b/>
          <w:bCs/>
          <w:color w:val="auto"/>
          <w:spacing w:val="-6"/>
          <w:sz w:val="28"/>
          <w:szCs w:val="28"/>
          <w:lang w:val="vi-VN"/>
        </w:rPr>
        <w:t xml:space="preserve">ÁP DỤNG KỸ THUẬT MỚI, PHƯƠNG PHÁP MỚI, </w:t>
      </w:r>
    </w:p>
    <w:p w14:paraId="1F24FAD9" w14:textId="35A2B131" w:rsidR="00087F95" w:rsidRPr="009E7B1A" w:rsidRDefault="006F3EFE" w:rsidP="009E7B1A">
      <w:pPr>
        <w:pStyle w:val="Heading1"/>
        <w:spacing w:before="0"/>
        <w:jc w:val="center"/>
        <w:rPr>
          <w:rFonts w:ascii="Times New Roman Bold" w:hAnsi="Times New Roman Bold" w:cs="Times New Roman" w:hint="eastAsia"/>
          <w:b/>
          <w:bCs/>
          <w:color w:val="auto"/>
          <w:spacing w:val="-6"/>
          <w:sz w:val="28"/>
          <w:szCs w:val="28"/>
          <w:lang w:val="vi-VN"/>
        </w:rPr>
      </w:pPr>
      <w:r w:rsidRPr="009E7B1A">
        <w:rPr>
          <w:rFonts w:ascii="Times New Roman Bold" w:hAnsi="Times New Roman Bold" w:cs="Times New Roman"/>
          <w:b/>
          <w:bCs/>
          <w:color w:val="auto"/>
          <w:spacing w:val="-6"/>
          <w:sz w:val="28"/>
          <w:szCs w:val="28"/>
          <w:lang w:val="vi-VN"/>
        </w:rPr>
        <w:t>THIẾT BỊ Y TẾ TRONG KHÁM BỆNH, CHỮA BỆNH</w:t>
      </w:r>
    </w:p>
    <w:p w14:paraId="4AA41617" w14:textId="77777777" w:rsidR="00893124" w:rsidRDefault="006F3EFE" w:rsidP="00893124">
      <w:pPr>
        <w:jc w:val="center"/>
        <w:rPr>
          <w:i/>
          <w:iCs/>
          <w:kern w:val="2"/>
          <w:sz w:val="28"/>
          <w:szCs w:val="26"/>
          <w:lang w:val="vi-VN"/>
        </w:rPr>
      </w:pPr>
      <w:r w:rsidRPr="009E7B1A">
        <w:rPr>
          <w:i/>
          <w:iCs/>
          <w:kern w:val="2"/>
          <w:sz w:val="28"/>
          <w:szCs w:val="28"/>
          <w:lang w:val="vi-VN"/>
        </w:rPr>
        <w:t>(</w:t>
      </w:r>
      <w:r w:rsidR="00893124" w:rsidRPr="00925CBE">
        <w:rPr>
          <w:i/>
          <w:iCs/>
          <w:kern w:val="2"/>
          <w:sz w:val="28"/>
          <w:szCs w:val="26"/>
          <w:lang w:val="vi-VN"/>
        </w:rPr>
        <w:t>Kèm theo Nghị định số</w:t>
      </w:r>
      <w:r w:rsidR="00893124">
        <w:rPr>
          <w:i/>
          <w:iCs/>
          <w:kern w:val="2"/>
          <w:sz w:val="28"/>
          <w:szCs w:val="26"/>
        </w:rPr>
        <w:t xml:space="preserve"> 96</w:t>
      </w:r>
      <w:r w:rsidR="00893124" w:rsidRPr="00925CBE">
        <w:rPr>
          <w:i/>
          <w:iCs/>
          <w:kern w:val="2"/>
          <w:sz w:val="28"/>
          <w:szCs w:val="26"/>
          <w:lang w:val="vi-VN"/>
        </w:rPr>
        <w:t xml:space="preserve">/2023/NĐ-CP </w:t>
      </w:r>
    </w:p>
    <w:p w14:paraId="68B81F36" w14:textId="13F05822" w:rsidR="00087F95" w:rsidRPr="009E7B1A" w:rsidRDefault="00893124" w:rsidP="00893124">
      <w:pPr>
        <w:jc w:val="center"/>
        <w:rPr>
          <w:i/>
          <w:iCs/>
          <w:kern w:val="2"/>
          <w:sz w:val="28"/>
          <w:szCs w:val="28"/>
          <w:lang w:val="vi-VN"/>
        </w:rPr>
      </w:pPr>
      <w:r w:rsidRPr="00925CBE">
        <w:rPr>
          <w:i/>
          <w:iCs/>
          <w:kern w:val="2"/>
          <w:sz w:val="28"/>
          <w:szCs w:val="26"/>
          <w:lang w:val="vi-VN"/>
        </w:rPr>
        <w:t>ngày</w:t>
      </w:r>
      <w:r>
        <w:rPr>
          <w:i/>
          <w:iCs/>
          <w:kern w:val="2"/>
          <w:sz w:val="28"/>
          <w:szCs w:val="26"/>
        </w:rPr>
        <w:t xml:space="preserve"> 30 </w:t>
      </w:r>
      <w:r w:rsidRPr="00925CBE">
        <w:rPr>
          <w:i/>
          <w:iCs/>
          <w:kern w:val="2"/>
          <w:sz w:val="28"/>
          <w:szCs w:val="26"/>
          <w:lang w:val="vi-VN"/>
        </w:rPr>
        <w:t>tháng</w:t>
      </w:r>
      <w:r>
        <w:rPr>
          <w:i/>
          <w:iCs/>
          <w:kern w:val="2"/>
          <w:sz w:val="28"/>
          <w:szCs w:val="26"/>
        </w:rPr>
        <w:t xml:space="preserve"> 12 </w:t>
      </w:r>
      <w:r w:rsidRPr="00925CBE">
        <w:rPr>
          <w:i/>
          <w:iCs/>
          <w:kern w:val="2"/>
          <w:sz w:val="28"/>
          <w:szCs w:val="26"/>
          <w:lang w:val="vi-VN"/>
        </w:rPr>
        <w:t>năm 2023 của Chính phủ</w:t>
      </w:r>
      <w:r w:rsidR="006F3EFE" w:rsidRPr="009E7B1A">
        <w:rPr>
          <w:i/>
          <w:iCs/>
          <w:kern w:val="2"/>
          <w:sz w:val="28"/>
          <w:szCs w:val="28"/>
          <w:lang w:val="vi-VN"/>
        </w:rPr>
        <w:t>)</w:t>
      </w:r>
    </w:p>
    <w:p w14:paraId="3351FD9E" w14:textId="4D68ED7B" w:rsidR="009E7B1A" w:rsidRPr="009E7B1A" w:rsidRDefault="009E7B1A" w:rsidP="009E7B1A">
      <w:pPr>
        <w:jc w:val="center"/>
        <w:rPr>
          <w:i/>
          <w:iCs/>
          <w:kern w:val="2"/>
          <w:sz w:val="26"/>
          <w:szCs w:val="26"/>
          <w:vertAlign w:val="superscript"/>
        </w:rPr>
      </w:pPr>
      <w:r>
        <w:rPr>
          <w:i/>
          <w:iCs/>
          <w:kern w:val="2"/>
          <w:sz w:val="26"/>
          <w:szCs w:val="26"/>
          <w:vertAlign w:val="superscript"/>
        </w:rPr>
        <w:t>_____________</w:t>
      </w:r>
    </w:p>
    <w:p w14:paraId="7A924649" w14:textId="77777777" w:rsidR="00087F95" w:rsidRDefault="00087F95">
      <w:pPr>
        <w:jc w:val="center"/>
        <w:rPr>
          <w:i/>
          <w:iCs/>
          <w:sz w:val="26"/>
          <w:szCs w:val="26"/>
          <w:lang w:val="vi-VN"/>
        </w:rPr>
      </w:pPr>
    </w:p>
    <w:tbl>
      <w:tblPr>
        <w:tblStyle w:val="TableGrid"/>
        <w:tblW w:w="9035" w:type="dxa"/>
        <w:tblInd w:w="-289" w:type="dxa"/>
        <w:tblLook w:val="04A0" w:firstRow="1" w:lastRow="0" w:firstColumn="1" w:lastColumn="0" w:noHBand="0" w:noVBand="1"/>
      </w:tblPr>
      <w:tblGrid>
        <w:gridCol w:w="742"/>
        <w:gridCol w:w="1915"/>
        <w:gridCol w:w="6378"/>
      </w:tblGrid>
      <w:tr w:rsidR="00087F95" w14:paraId="6F746F30" w14:textId="77777777" w:rsidTr="002B0A1B">
        <w:tc>
          <w:tcPr>
            <w:tcW w:w="568" w:type="dxa"/>
          </w:tcPr>
          <w:p w14:paraId="589F5F65" w14:textId="77777777" w:rsidR="00087F95" w:rsidRDefault="006F3EFE">
            <w:pPr>
              <w:pStyle w:val="ListParagraph"/>
              <w:spacing w:before="0" w:after="120"/>
              <w:ind w:left="0" w:firstLine="34"/>
              <w:rPr>
                <w:b/>
                <w:bCs/>
                <w:sz w:val="26"/>
                <w:szCs w:val="26"/>
              </w:rPr>
            </w:pPr>
            <w:r>
              <w:rPr>
                <w:b/>
                <w:bCs/>
                <w:sz w:val="26"/>
                <w:szCs w:val="26"/>
              </w:rPr>
              <w:t>STT</w:t>
            </w:r>
          </w:p>
        </w:tc>
        <w:tc>
          <w:tcPr>
            <w:tcW w:w="1947" w:type="dxa"/>
          </w:tcPr>
          <w:p w14:paraId="751B8FB6" w14:textId="03D0AECD" w:rsidR="00087F95" w:rsidRDefault="006F3EFE">
            <w:pPr>
              <w:spacing w:after="120" w:line="276" w:lineRule="auto"/>
              <w:jc w:val="center"/>
              <w:rPr>
                <w:b/>
                <w:bCs/>
                <w:sz w:val="26"/>
                <w:szCs w:val="26"/>
                <w:lang w:val="vi-VN"/>
              </w:rPr>
            </w:pPr>
            <w:r>
              <w:rPr>
                <w:b/>
                <w:bCs/>
                <w:sz w:val="26"/>
                <w:szCs w:val="26"/>
                <w:lang w:val="vi-VN"/>
              </w:rPr>
              <w:t>Số th</w:t>
            </w:r>
            <w:r w:rsidR="002B0A1B">
              <w:rPr>
                <w:b/>
                <w:bCs/>
                <w:sz w:val="26"/>
                <w:szCs w:val="26"/>
              </w:rPr>
              <w:t>ứ</w:t>
            </w:r>
            <w:r>
              <w:rPr>
                <w:b/>
                <w:bCs/>
                <w:sz w:val="26"/>
                <w:szCs w:val="26"/>
                <w:lang w:val="vi-VN"/>
              </w:rPr>
              <w:t xml:space="preserve"> tự mẫu</w:t>
            </w:r>
          </w:p>
        </w:tc>
        <w:tc>
          <w:tcPr>
            <w:tcW w:w="6520" w:type="dxa"/>
          </w:tcPr>
          <w:p w14:paraId="3D653A25" w14:textId="77777777" w:rsidR="00087F95" w:rsidRDefault="006F3EFE">
            <w:pPr>
              <w:spacing w:after="120" w:line="276" w:lineRule="auto"/>
              <w:jc w:val="center"/>
              <w:rPr>
                <w:b/>
                <w:bCs/>
                <w:sz w:val="26"/>
                <w:szCs w:val="26"/>
                <w:lang w:val="vi-VN"/>
              </w:rPr>
            </w:pPr>
            <w:r>
              <w:rPr>
                <w:b/>
                <w:bCs/>
                <w:sz w:val="26"/>
                <w:szCs w:val="26"/>
                <w:lang w:val="vi-VN"/>
              </w:rPr>
              <w:t>Tên mẫu</w:t>
            </w:r>
          </w:p>
        </w:tc>
      </w:tr>
      <w:tr w:rsidR="00087F95" w:rsidRPr="00D3119A" w14:paraId="5819A068" w14:textId="77777777" w:rsidTr="002B0A1B">
        <w:tc>
          <w:tcPr>
            <w:tcW w:w="568" w:type="dxa"/>
          </w:tcPr>
          <w:p w14:paraId="60DA64CB" w14:textId="59432387" w:rsidR="00087F95" w:rsidRPr="002B0A1B" w:rsidRDefault="002B0A1B" w:rsidP="002B0A1B">
            <w:pPr>
              <w:spacing w:before="60" w:after="60"/>
              <w:ind w:left="-104" w:right="-78"/>
              <w:jc w:val="center"/>
              <w:rPr>
                <w:sz w:val="26"/>
                <w:szCs w:val="26"/>
              </w:rPr>
            </w:pPr>
            <w:r>
              <w:rPr>
                <w:sz w:val="26"/>
                <w:szCs w:val="26"/>
              </w:rPr>
              <w:t>1</w:t>
            </w:r>
          </w:p>
        </w:tc>
        <w:tc>
          <w:tcPr>
            <w:tcW w:w="1947" w:type="dxa"/>
          </w:tcPr>
          <w:p w14:paraId="3559B05D" w14:textId="77777777" w:rsidR="00087F95" w:rsidRDefault="006F3EFE">
            <w:pPr>
              <w:spacing w:before="60" w:after="60" w:line="276" w:lineRule="auto"/>
              <w:ind w:hanging="1"/>
              <w:jc w:val="center"/>
              <w:rPr>
                <w:sz w:val="26"/>
                <w:szCs w:val="26"/>
                <w:lang w:val="vi-VN"/>
              </w:rPr>
            </w:pPr>
            <w:r>
              <w:rPr>
                <w:iCs/>
                <w:sz w:val="26"/>
                <w:szCs w:val="26"/>
                <w:lang w:val="sv-SE"/>
              </w:rPr>
              <w:t>Mẫu 01</w:t>
            </w:r>
          </w:p>
        </w:tc>
        <w:tc>
          <w:tcPr>
            <w:tcW w:w="6520" w:type="dxa"/>
          </w:tcPr>
          <w:p w14:paraId="4CCFB9D9" w14:textId="4EB6F8AD" w:rsidR="00087F95" w:rsidRPr="006F3EFE" w:rsidRDefault="006F3EFE">
            <w:pPr>
              <w:spacing w:before="60" w:after="60" w:line="276" w:lineRule="auto"/>
              <w:rPr>
                <w:sz w:val="26"/>
                <w:szCs w:val="26"/>
                <w:lang w:val="en-SG"/>
              </w:rPr>
            </w:pPr>
            <w:r>
              <w:rPr>
                <w:sz w:val="26"/>
                <w:szCs w:val="26"/>
                <w:lang w:val="vi-VN"/>
              </w:rPr>
              <w:t xml:space="preserve">Văn bản đề nghị xác định kỹ thuật mới, phương pháp mới </w:t>
            </w:r>
            <w:proofErr w:type="spellStart"/>
            <w:r>
              <w:rPr>
                <w:sz w:val="26"/>
                <w:szCs w:val="26"/>
                <w:lang w:val="en-SG"/>
              </w:rPr>
              <w:t>trong</w:t>
            </w:r>
            <w:proofErr w:type="spellEnd"/>
            <w:r>
              <w:rPr>
                <w:sz w:val="26"/>
                <w:szCs w:val="26"/>
                <w:lang w:val="en-SG"/>
              </w:rPr>
              <w:t xml:space="preserve"> </w:t>
            </w:r>
            <w:proofErr w:type="spellStart"/>
            <w:r>
              <w:rPr>
                <w:sz w:val="26"/>
                <w:szCs w:val="26"/>
                <w:lang w:val="en-SG"/>
              </w:rPr>
              <w:t>khám</w:t>
            </w:r>
            <w:proofErr w:type="spellEnd"/>
            <w:r>
              <w:rPr>
                <w:sz w:val="26"/>
                <w:szCs w:val="26"/>
                <w:lang w:val="en-SG"/>
              </w:rPr>
              <w:t xml:space="preserve"> </w:t>
            </w:r>
            <w:proofErr w:type="spellStart"/>
            <w:r>
              <w:rPr>
                <w:sz w:val="26"/>
                <w:szCs w:val="26"/>
                <w:lang w:val="en-SG"/>
              </w:rPr>
              <w:t>bệnh</w:t>
            </w:r>
            <w:proofErr w:type="spellEnd"/>
            <w:r>
              <w:rPr>
                <w:sz w:val="26"/>
                <w:szCs w:val="26"/>
                <w:lang w:val="en-SG"/>
              </w:rPr>
              <w:t xml:space="preserve">, </w:t>
            </w:r>
            <w:proofErr w:type="spellStart"/>
            <w:r>
              <w:rPr>
                <w:sz w:val="26"/>
                <w:szCs w:val="26"/>
                <w:lang w:val="en-SG"/>
              </w:rPr>
              <w:t>chữa</w:t>
            </w:r>
            <w:proofErr w:type="spellEnd"/>
            <w:r>
              <w:rPr>
                <w:sz w:val="26"/>
                <w:szCs w:val="26"/>
                <w:lang w:val="en-SG"/>
              </w:rPr>
              <w:t xml:space="preserve"> </w:t>
            </w:r>
            <w:proofErr w:type="spellStart"/>
            <w:r>
              <w:rPr>
                <w:sz w:val="26"/>
                <w:szCs w:val="26"/>
                <w:lang w:val="en-SG"/>
              </w:rPr>
              <w:t>bệnh</w:t>
            </w:r>
            <w:proofErr w:type="spellEnd"/>
          </w:p>
        </w:tc>
      </w:tr>
      <w:tr w:rsidR="00087F95" w:rsidRPr="00D3119A" w14:paraId="29EF16DA" w14:textId="77777777" w:rsidTr="002B0A1B">
        <w:tc>
          <w:tcPr>
            <w:tcW w:w="568" w:type="dxa"/>
          </w:tcPr>
          <w:p w14:paraId="6A2BA92B" w14:textId="7FB6D8B1" w:rsidR="00087F95" w:rsidRPr="002B0A1B" w:rsidRDefault="002B0A1B" w:rsidP="002B0A1B">
            <w:pPr>
              <w:pStyle w:val="ListParagraph"/>
              <w:spacing w:before="60" w:after="60"/>
              <w:ind w:left="-104"/>
              <w:jc w:val="center"/>
              <w:rPr>
                <w:sz w:val="26"/>
                <w:szCs w:val="26"/>
              </w:rPr>
            </w:pPr>
            <w:r>
              <w:rPr>
                <w:sz w:val="26"/>
                <w:szCs w:val="26"/>
              </w:rPr>
              <w:t>2</w:t>
            </w:r>
          </w:p>
        </w:tc>
        <w:tc>
          <w:tcPr>
            <w:tcW w:w="1947" w:type="dxa"/>
          </w:tcPr>
          <w:p w14:paraId="2805CC56" w14:textId="77777777" w:rsidR="00087F95" w:rsidRDefault="006F3EFE">
            <w:pPr>
              <w:spacing w:before="60" w:after="60" w:line="276" w:lineRule="auto"/>
              <w:ind w:hanging="1"/>
              <w:jc w:val="center"/>
              <w:rPr>
                <w:iCs/>
                <w:sz w:val="26"/>
                <w:szCs w:val="26"/>
                <w:lang w:val="pt-BR"/>
              </w:rPr>
            </w:pPr>
            <w:r>
              <w:rPr>
                <w:iCs/>
                <w:sz w:val="26"/>
                <w:szCs w:val="26"/>
                <w:lang w:val="sv-SE"/>
              </w:rPr>
              <w:t>Mẫu 02</w:t>
            </w:r>
          </w:p>
        </w:tc>
        <w:tc>
          <w:tcPr>
            <w:tcW w:w="6520" w:type="dxa"/>
          </w:tcPr>
          <w:p w14:paraId="017CC06F" w14:textId="263BF5A8" w:rsidR="00087F95" w:rsidRDefault="006F3EFE" w:rsidP="006F3EFE">
            <w:pPr>
              <w:spacing w:before="60" w:after="60" w:line="276" w:lineRule="auto"/>
              <w:rPr>
                <w:sz w:val="26"/>
                <w:szCs w:val="26"/>
                <w:lang w:val="vi-VN"/>
              </w:rPr>
            </w:pPr>
            <w:r>
              <w:rPr>
                <w:iCs/>
                <w:sz w:val="26"/>
                <w:szCs w:val="26"/>
                <w:lang w:val="pt-BR"/>
              </w:rPr>
              <w:t>Văn bản đề nghị áp dụng thí điểm kỹ thuật</w:t>
            </w:r>
            <w:r>
              <w:rPr>
                <w:iCs/>
                <w:sz w:val="26"/>
                <w:szCs w:val="26"/>
                <w:lang w:val="vi-VN"/>
              </w:rPr>
              <w:t xml:space="preserve"> mới</w:t>
            </w:r>
            <w:r>
              <w:rPr>
                <w:iCs/>
                <w:sz w:val="26"/>
                <w:szCs w:val="26"/>
                <w:lang w:val="pt-BR"/>
              </w:rPr>
              <w:t xml:space="preserve">, phương pháp mới </w:t>
            </w:r>
            <w:proofErr w:type="spellStart"/>
            <w:r>
              <w:rPr>
                <w:sz w:val="26"/>
                <w:szCs w:val="26"/>
                <w:lang w:val="en-SG"/>
              </w:rPr>
              <w:t>trong</w:t>
            </w:r>
            <w:proofErr w:type="spellEnd"/>
            <w:r>
              <w:rPr>
                <w:sz w:val="26"/>
                <w:szCs w:val="26"/>
                <w:lang w:val="en-SG"/>
              </w:rPr>
              <w:t xml:space="preserve"> </w:t>
            </w:r>
            <w:proofErr w:type="spellStart"/>
            <w:r>
              <w:rPr>
                <w:sz w:val="26"/>
                <w:szCs w:val="26"/>
                <w:lang w:val="en-SG"/>
              </w:rPr>
              <w:t>khám</w:t>
            </w:r>
            <w:proofErr w:type="spellEnd"/>
            <w:r>
              <w:rPr>
                <w:sz w:val="26"/>
                <w:szCs w:val="26"/>
                <w:lang w:val="en-SG"/>
              </w:rPr>
              <w:t xml:space="preserve"> </w:t>
            </w:r>
            <w:proofErr w:type="spellStart"/>
            <w:r>
              <w:rPr>
                <w:sz w:val="26"/>
                <w:szCs w:val="26"/>
                <w:lang w:val="en-SG"/>
              </w:rPr>
              <w:t>bệnh</w:t>
            </w:r>
            <w:proofErr w:type="spellEnd"/>
            <w:r>
              <w:rPr>
                <w:sz w:val="26"/>
                <w:szCs w:val="26"/>
                <w:lang w:val="en-SG"/>
              </w:rPr>
              <w:t xml:space="preserve">, </w:t>
            </w:r>
            <w:proofErr w:type="spellStart"/>
            <w:r>
              <w:rPr>
                <w:sz w:val="26"/>
                <w:szCs w:val="26"/>
                <w:lang w:val="en-SG"/>
              </w:rPr>
              <w:t>chữa</w:t>
            </w:r>
            <w:proofErr w:type="spellEnd"/>
            <w:r>
              <w:rPr>
                <w:sz w:val="26"/>
                <w:szCs w:val="26"/>
                <w:lang w:val="en-SG"/>
              </w:rPr>
              <w:t xml:space="preserve"> </w:t>
            </w:r>
            <w:proofErr w:type="spellStart"/>
            <w:r>
              <w:rPr>
                <w:sz w:val="26"/>
                <w:szCs w:val="26"/>
                <w:lang w:val="en-SG"/>
              </w:rPr>
              <w:t>bệnh</w:t>
            </w:r>
            <w:proofErr w:type="spellEnd"/>
          </w:p>
        </w:tc>
      </w:tr>
      <w:tr w:rsidR="00087F95" w:rsidRPr="00D3119A" w14:paraId="62704B61" w14:textId="77777777" w:rsidTr="002B0A1B">
        <w:tc>
          <w:tcPr>
            <w:tcW w:w="568" w:type="dxa"/>
          </w:tcPr>
          <w:p w14:paraId="544C6956" w14:textId="24A3F8A9" w:rsidR="00087F95" w:rsidRDefault="002B0A1B" w:rsidP="002B0A1B">
            <w:pPr>
              <w:pStyle w:val="ListParagraph"/>
              <w:spacing w:before="60" w:after="60"/>
              <w:ind w:left="-104"/>
              <w:jc w:val="center"/>
              <w:rPr>
                <w:sz w:val="26"/>
                <w:szCs w:val="26"/>
                <w:lang w:val="pt-BR"/>
              </w:rPr>
            </w:pPr>
            <w:r>
              <w:rPr>
                <w:sz w:val="26"/>
                <w:szCs w:val="26"/>
                <w:lang w:val="pt-BR"/>
              </w:rPr>
              <w:t>3</w:t>
            </w:r>
          </w:p>
        </w:tc>
        <w:tc>
          <w:tcPr>
            <w:tcW w:w="1947" w:type="dxa"/>
          </w:tcPr>
          <w:p w14:paraId="1271D9CE" w14:textId="77777777" w:rsidR="00087F95" w:rsidRDefault="006F3EFE">
            <w:pPr>
              <w:spacing w:before="60" w:after="60" w:line="276" w:lineRule="auto"/>
              <w:ind w:hanging="1"/>
              <w:jc w:val="center"/>
              <w:rPr>
                <w:iCs/>
                <w:sz w:val="26"/>
                <w:szCs w:val="26"/>
                <w:lang w:val="pt-BR"/>
              </w:rPr>
            </w:pPr>
            <w:r>
              <w:rPr>
                <w:iCs/>
                <w:sz w:val="26"/>
                <w:szCs w:val="26"/>
                <w:lang w:val="sv-SE"/>
              </w:rPr>
              <w:t>Mẫu 03</w:t>
            </w:r>
          </w:p>
        </w:tc>
        <w:tc>
          <w:tcPr>
            <w:tcW w:w="6520" w:type="dxa"/>
          </w:tcPr>
          <w:p w14:paraId="34BD6FA1" w14:textId="578DDBAC" w:rsidR="00087F95" w:rsidRDefault="006F3EFE">
            <w:pPr>
              <w:spacing w:before="60" w:after="60" w:line="276" w:lineRule="auto"/>
              <w:rPr>
                <w:sz w:val="26"/>
                <w:szCs w:val="26"/>
                <w:lang w:val="vi-VN"/>
              </w:rPr>
            </w:pPr>
            <w:r>
              <w:rPr>
                <w:iCs/>
                <w:sz w:val="26"/>
                <w:szCs w:val="26"/>
                <w:lang w:val="pt-BR"/>
              </w:rPr>
              <w:t>Văn bản đề nghị áp dụng chính thức kỹ thuật</w:t>
            </w:r>
            <w:r>
              <w:rPr>
                <w:iCs/>
                <w:sz w:val="26"/>
                <w:szCs w:val="26"/>
                <w:lang w:val="vi-VN"/>
              </w:rPr>
              <w:t xml:space="preserve"> mới</w:t>
            </w:r>
            <w:r>
              <w:rPr>
                <w:iCs/>
                <w:sz w:val="26"/>
                <w:szCs w:val="26"/>
                <w:lang w:val="pt-BR"/>
              </w:rPr>
              <w:t xml:space="preserve">, phương pháp mới </w:t>
            </w:r>
            <w:proofErr w:type="spellStart"/>
            <w:r>
              <w:rPr>
                <w:sz w:val="26"/>
                <w:szCs w:val="26"/>
                <w:lang w:val="en-SG"/>
              </w:rPr>
              <w:t>trong</w:t>
            </w:r>
            <w:proofErr w:type="spellEnd"/>
            <w:r>
              <w:rPr>
                <w:sz w:val="26"/>
                <w:szCs w:val="26"/>
                <w:lang w:val="en-SG"/>
              </w:rPr>
              <w:t xml:space="preserve"> </w:t>
            </w:r>
            <w:proofErr w:type="spellStart"/>
            <w:r>
              <w:rPr>
                <w:sz w:val="26"/>
                <w:szCs w:val="26"/>
                <w:lang w:val="en-SG"/>
              </w:rPr>
              <w:t>khám</w:t>
            </w:r>
            <w:proofErr w:type="spellEnd"/>
            <w:r>
              <w:rPr>
                <w:sz w:val="26"/>
                <w:szCs w:val="26"/>
                <w:lang w:val="en-SG"/>
              </w:rPr>
              <w:t xml:space="preserve"> </w:t>
            </w:r>
            <w:proofErr w:type="spellStart"/>
            <w:r>
              <w:rPr>
                <w:sz w:val="26"/>
                <w:szCs w:val="26"/>
                <w:lang w:val="en-SG"/>
              </w:rPr>
              <w:t>bệnh</w:t>
            </w:r>
            <w:proofErr w:type="spellEnd"/>
            <w:r>
              <w:rPr>
                <w:sz w:val="26"/>
                <w:szCs w:val="26"/>
                <w:lang w:val="en-SG"/>
              </w:rPr>
              <w:t xml:space="preserve">, </w:t>
            </w:r>
            <w:proofErr w:type="spellStart"/>
            <w:r>
              <w:rPr>
                <w:sz w:val="26"/>
                <w:szCs w:val="26"/>
                <w:lang w:val="en-SG"/>
              </w:rPr>
              <w:t>chữa</w:t>
            </w:r>
            <w:proofErr w:type="spellEnd"/>
            <w:r>
              <w:rPr>
                <w:sz w:val="26"/>
                <w:szCs w:val="26"/>
                <w:lang w:val="en-SG"/>
              </w:rPr>
              <w:t xml:space="preserve"> </w:t>
            </w:r>
            <w:proofErr w:type="spellStart"/>
            <w:r>
              <w:rPr>
                <w:sz w:val="26"/>
                <w:szCs w:val="26"/>
                <w:lang w:val="en-SG"/>
              </w:rPr>
              <w:t>bệnh</w:t>
            </w:r>
            <w:proofErr w:type="spellEnd"/>
          </w:p>
        </w:tc>
      </w:tr>
      <w:tr w:rsidR="00087F95" w:rsidRPr="00D3119A" w14:paraId="354A5CAF" w14:textId="77777777" w:rsidTr="002B0A1B">
        <w:tc>
          <w:tcPr>
            <w:tcW w:w="568" w:type="dxa"/>
          </w:tcPr>
          <w:p w14:paraId="0908A48E" w14:textId="418736B3" w:rsidR="00087F95" w:rsidRDefault="002B0A1B" w:rsidP="002B0A1B">
            <w:pPr>
              <w:pStyle w:val="ListParagraph"/>
              <w:spacing w:before="60" w:after="60"/>
              <w:ind w:left="-104"/>
              <w:jc w:val="center"/>
              <w:rPr>
                <w:sz w:val="26"/>
                <w:szCs w:val="26"/>
                <w:lang w:val="pt-BR"/>
              </w:rPr>
            </w:pPr>
            <w:r>
              <w:rPr>
                <w:sz w:val="26"/>
                <w:szCs w:val="26"/>
                <w:lang w:val="pt-BR"/>
              </w:rPr>
              <w:t>4</w:t>
            </w:r>
          </w:p>
        </w:tc>
        <w:tc>
          <w:tcPr>
            <w:tcW w:w="1947" w:type="dxa"/>
          </w:tcPr>
          <w:p w14:paraId="2B9D86AC" w14:textId="77777777" w:rsidR="00087F95" w:rsidRDefault="006F3EFE">
            <w:pPr>
              <w:spacing w:before="60" w:after="60" w:line="276" w:lineRule="auto"/>
              <w:ind w:hanging="1"/>
              <w:jc w:val="center"/>
              <w:rPr>
                <w:sz w:val="26"/>
                <w:szCs w:val="26"/>
                <w:lang w:val="vi-VN"/>
              </w:rPr>
            </w:pPr>
            <w:r>
              <w:rPr>
                <w:iCs/>
                <w:sz w:val="26"/>
                <w:szCs w:val="26"/>
                <w:lang w:val="sv-SE"/>
              </w:rPr>
              <w:t>Mẫu 04</w:t>
            </w:r>
          </w:p>
        </w:tc>
        <w:tc>
          <w:tcPr>
            <w:tcW w:w="6520" w:type="dxa"/>
          </w:tcPr>
          <w:p w14:paraId="554438F8" w14:textId="20DA6060" w:rsidR="00087F95" w:rsidRPr="00323537" w:rsidRDefault="006F3EFE">
            <w:pPr>
              <w:spacing w:before="60" w:after="60" w:line="276" w:lineRule="auto"/>
              <w:rPr>
                <w:spacing w:val="-4"/>
                <w:sz w:val="26"/>
                <w:szCs w:val="26"/>
                <w:lang w:val="en-SG"/>
              </w:rPr>
            </w:pPr>
            <w:r w:rsidRPr="00323537">
              <w:rPr>
                <w:spacing w:val="-4"/>
                <w:sz w:val="26"/>
                <w:szCs w:val="26"/>
                <w:lang w:val="vi-VN"/>
              </w:rPr>
              <w:t xml:space="preserve">Văn bản đề nghị phê duyệt </w:t>
            </w:r>
            <w:r w:rsidR="00323537" w:rsidRPr="00323537">
              <w:rPr>
                <w:spacing w:val="-4"/>
                <w:sz w:val="26"/>
                <w:szCs w:val="26"/>
                <w:lang w:val="vi-VN"/>
              </w:rPr>
              <w:t xml:space="preserve">nghiên cứu thử nghiệm lâm sàng </w:t>
            </w:r>
            <w:r w:rsidRPr="00323537">
              <w:rPr>
                <w:spacing w:val="-4"/>
                <w:sz w:val="26"/>
                <w:szCs w:val="26"/>
                <w:lang w:val="vi-VN"/>
              </w:rPr>
              <w:t>của tổ chức, cá nhân có kỹ thuật mới, phương pháp mới</w:t>
            </w:r>
            <w:r w:rsidRPr="00323537">
              <w:rPr>
                <w:spacing w:val="-4"/>
                <w:sz w:val="26"/>
                <w:szCs w:val="26"/>
                <w:lang w:val="en-SG"/>
              </w:rPr>
              <w:t xml:space="preserve"> </w:t>
            </w:r>
            <w:proofErr w:type="spellStart"/>
            <w:r w:rsidRPr="00323537">
              <w:rPr>
                <w:spacing w:val="-4"/>
                <w:sz w:val="26"/>
                <w:szCs w:val="26"/>
                <w:lang w:val="en-SG"/>
              </w:rPr>
              <w:t>trong</w:t>
            </w:r>
            <w:proofErr w:type="spellEnd"/>
            <w:r w:rsidRPr="00323537">
              <w:rPr>
                <w:spacing w:val="-4"/>
                <w:sz w:val="26"/>
                <w:szCs w:val="26"/>
                <w:lang w:val="en-SG"/>
              </w:rPr>
              <w:t xml:space="preserve"> </w:t>
            </w:r>
            <w:proofErr w:type="spellStart"/>
            <w:r w:rsidRPr="00323537">
              <w:rPr>
                <w:spacing w:val="-4"/>
                <w:sz w:val="26"/>
                <w:szCs w:val="26"/>
                <w:lang w:val="en-SG"/>
              </w:rPr>
              <w:t>khám</w:t>
            </w:r>
            <w:proofErr w:type="spellEnd"/>
            <w:r w:rsidRPr="00323537">
              <w:rPr>
                <w:spacing w:val="-4"/>
                <w:sz w:val="26"/>
                <w:szCs w:val="26"/>
                <w:lang w:val="en-SG"/>
              </w:rPr>
              <w:t xml:space="preserve"> </w:t>
            </w:r>
            <w:proofErr w:type="spellStart"/>
            <w:r w:rsidRPr="00323537">
              <w:rPr>
                <w:spacing w:val="-4"/>
                <w:sz w:val="26"/>
                <w:szCs w:val="26"/>
                <w:lang w:val="en-SG"/>
              </w:rPr>
              <w:t>bệnh</w:t>
            </w:r>
            <w:proofErr w:type="spellEnd"/>
            <w:r w:rsidRPr="00323537">
              <w:rPr>
                <w:spacing w:val="-4"/>
                <w:sz w:val="26"/>
                <w:szCs w:val="26"/>
                <w:lang w:val="en-SG"/>
              </w:rPr>
              <w:t xml:space="preserve">, </w:t>
            </w:r>
            <w:proofErr w:type="spellStart"/>
            <w:r w:rsidRPr="00323537">
              <w:rPr>
                <w:spacing w:val="-4"/>
                <w:sz w:val="26"/>
                <w:szCs w:val="26"/>
                <w:lang w:val="en-SG"/>
              </w:rPr>
              <w:t>chữa</w:t>
            </w:r>
            <w:proofErr w:type="spellEnd"/>
            <w:r w:rsidRPr="00323537">
              <w:rPr>
                <w:spacing w:val="-4"/>
                <w:sz w:val="26"/>
                <w:szCs w:val="26"/>
                <w:lang w:val="en-SG"/>
              </w:rPr>
              <w:t xml:space="preserve"> </w:t>
            </w:r>
            <w:proofErr w:type="spellStart"/>
            <w:r w:rsidRPr="00323537">
              <w:rPr>
                <w:spacing w:val="-4"/>
                <w:sz w:val="26"/>
                <w:szCs w:val="26"/>
                <w:lang w:val="en-SG"/>
              </w:rPr>
              <w:t>bệnh</w:t>
            </w:r>
            <w:proofErr w:type="spellEnd"/>
          </w:p>
        </w:tc>
      </w:tr>
      <w:tr w:rsidR="00087F95" w:rsidRPr="00D3119A" w14:paraId="2CAEFB03" w14:textId="77777777" w:rsidTr="002B0A1B">
        <w:tc>
          <w:tcPr>
            <w:tcW w:w="568" w:type="dxa"/>
          </w:tcPr>
          <w:p w14:paraId="00D27035" w14:textId="067BD5EC" w:rsidR="00087F95" w:rsidRPr="002B0A1B" w:rsidRDefault="002B0A1B" w:rsidP="002B0A1B">
            <w:pPr>
              <w:spacing w:before="60" w:after="60"/>
              <w:jc w:val="center"/>
              <w:rPr>
                <w:sz w:val="26"/>
                <w:szCs w:val="26"/>
              </w:rPr>
            </w:pPr>
            <w:r>
              <w:rPr>
                <w:sz w:val="26"/>
                <w:szCs w:val="26"/>
              </w:rPr>
              <w:t>5</w:t>
            </w:r>
          </w:p>
        </w:tc>
        <w:tc>
          <w:tcPr>
            <w:tcW w:w="1947" w:type="dxa"/>
          </w:tcPr>
          <w:p w14:paraId="2427516F" w14:textId="77777777" w:rsidR="00087F95" w:rsidRDefault="006F3EFE">
            <w:pPr>
              <w:spacing w:before="60" w:after="60" w:line="276" w:lineRule="auto"/>
              <w:ind w:hanging="1"/>
              <w:jc w:val="center"/>
              <w:rPr>
                <w:sz w:val="26"/>
                <w:szCs w:val="26"/>
                <w:lang w:val="vi-VN"/>
              </w:rPr>
            </w:pPr>
            <w:r>
              <w:rPr>
                <w:iCs/>
                <w:sz w:val="26"/>
                <w:szCs w:val="26"/>
                <w:lang w:val="sv-SE"/>
              </w:rPr>
              <w:t>Mẫu 05</w:t>
            </w:r>
          </w:p>
        </w:tc>
        <w:tc>
          <w:tcPr>
            <w:tcW w:w="6520" w:type="dxa"/>
          </w:tcPr>
          <w:p w14:paraId="136BE14D" w14:textId="3661DA4D" w:rsidR="00087F95" w:rsidRPr="006F3EFE" w:rsidRDefault="006F3EFE">
            <w:pPr>
              <w:spacing w:before="60" w:after="60" w:line="276" w:lineRule="auto"/>
              <w:rPr>
                <w:sz w:val="26"/>
                <w:szCs w:val="26"/>
                <w:lang w:val="en-SG"/>
              </w:rPr>
            </w:pPr>
            <w:r>
              <w:rPr>
                <w:sz w:val="26"/>
                <w:szCs w:val="26"/>
                <w:lang w:val="vi-VN"/>
              </w:rPr>
              <w:t>Văn bản đề nghị phê duyệt nghiên cứu</w:t>
            </w:r>
            <w:r w:rsidR="00323537">
              <w:rPr>
                <w:sz w:val="26"/>
                <w:szCs w:val="26"/>
              </w:rPr>
              <w:t xml:space="preserve"> </w:t>
            </w:r>
            <w:proofErr w:type="spellStart"/>
            <w:r w:rsidR="00323537">
              <w:rPr>
                <w:sz w:val="26"/>
                <w:szCs w:val="26"/>
              </w:rPr>
              <w:t>thử</w:t>
            </w:r>
            <w:proofErr w:type="spellEnd"/>
            <w:r w:rsidR="00323537">
              <w:rPr>
                <w:sz w:val="26"/>
                <w:szCs w:val="26"/>
              </w:rPr>
              <w:t xml:space="preserve"> </w:t>
            </w:r>
            <w:proofErr w:type="spellStart"/>
            <w:r w:rsidR="00323537">
              <w:rPr>
                <w:sz w:val="26"/>
                <w:szCs w:val="26"/>
              </w:rPr>
              <w:t>nghiệm</w:t>
            </w:r>
            <w:proofErr w:type="spellEnd"/>
            <w:r w:rsidR="00323537">
              <w:rPr>
                <w:sz w:val="26"/>
                <w:szCs w:val="26"/>
              </w:rPr>
              <w:t xml:space="preserve"> </w:t>
            </w:r>
            <w:proofErr w:type="spellStart"/>
            <w:r w:rsidR="00323537">
              <w:rPr>
                <w:sz w:val="26"/>
                <w:szCs w:val="26"/>
              </w:rPr>
              <w:t>lâm</w:t>
            </w:r>
            <w:proofErr w:type="spellEnd"/>
            <w:r w:rsidR="00323537">
              <w:rPr>
                <w:sz w:val="26"/>
                <w:szCs w:val="26"/>
              </w:rPr>
              <w:t xml:space="preserve"> </w:t>
            </w:r>
            <w:proofErr w:type="spellStart"/>
            <w:r w:rsidR="00323537">
              <w:rPr>
                <w:sz w:val="26"/>
                <w:szCs w:val="26"/>
              </w:rPr>
              <w:t>sàng</w:t>
            </w:r>
            <w:proofErr w:type="spellEnd"/>
            <w:r>
              <w:rPr>
                <w:sz w:val="26"/>
                <w:szCs w:val="26"/>
                <w:lang w:val="en-SG"/>
              </w:rPr>
              <w:t xml:space="preserve"> </w:t>
            </w:r>
            <w:proofErr w:type="spellStart"/>
            <w:r>
              <w:rPr>
                <w:sz w:val="26"/>
                <w:szCs w:val="26"/>
                <w:lang w:val="en-SG"/>
              </w:rPr>
              <w:t>của</w:t>
            </w:r>
            <w:proofErr w:type="spellEnd"/>
            <w:r>
              <w:rPr>
                <w:sz w:val="26"/>
                <w:szCs w:val="26"/>
                <w:lang w:val="en-SG"/>
              </w:rPr>
              <w:t xml:space="preserve"> </w:t>
            </w:r>
            <w:proofErr w:type="spellStart"/>
            <w:r>
              <w:rPr>
                <w:sz w:val="26"/>
                <w:szCs w:val="26"/>
                <w:lang w:val="en-SG"/>
              </w:rPr>
              <w:t>cơ</w:t>
            </w:r>
            <w:proofErr w:type="spellEnd"/>
            <w:r>
              <w:rPr>
                <w:sz w:val="26"/>
                <w:szCs w:val="26"/>
                <w:lang w:val="en-SG"/>
              </w:rPr>
              <w:t xml:space="preserve"> </w:t>
            </w:r>
            <w:proofErr w:type="spellStart"/>
            <w:r>
              <w:rPr>
                <w:sz w:val="26"/>
                <w:szCs w:val="26"/>
                <w:lang w:val="en-SG"/>
              </w:rPr>
              <w:t>sở</w:t>
            </w:r>
            <w:proofErr w:type="spellEnd"/>
            <w:r>
              <w:rPr>
                <w:sz w:val="26"/>
                <w:szCs w:val="26"/>
                <w:lang w:val="en-SG"/>
              </w:rPr>
              <w:t xml:space="preserve"> </w:t>
            </w:r>
            <w:proofErr w:type="spellStart"/>
            <w:r>
              <w:rPr>
                <w:sz w:val="26"/>
                <w:szCs w:val="26"/>
                <w:lang w:val="en-SG"/>
              </w:rPr>
              <w:t>nhận</w:t>
            </w:r>
            <w:proofErr w:type="spellEnd"/>
            <w:r>
              <w:rPr>
                <w:sz w:val="26"/>
                <w:szCs w:val="26"/>
                <w:lang w:val="vi-VN"/>
              </w:rPr>
              <w:t xml:space="preserve"> thử nghiệm lâm sàng kỹ thuật mới, phương pháp mới</w:t>
            </w:r>
            <w:r>
              <w:rPr>
                <w:sz w:val="26"/>
                <w:szCs w:val="26"/>
                <w:lang w:val="en-SG"/>
              </w:rPr>
              <w:t xml:space="preserve"> </w:t>
            </w:r>
            <w:proofErr w:type="spellStart"/>
            <w:r>
              <w:rPr>
                <w:sz w:val="26"/>
                <w:szCs w:val="26"/>
                <w:lang w:val="en-SG"/>
              </w:rPr>
              <w:t>trong</w:t>
            </w:r>
            <w:proofErr w:type="spellEnd"/>
            <w:r>
              <w:rPr>
                <w:sz w:val="26"/>
                <w:szCs w:val="26"/>
                <w:lang w:val="en-SG"/>
              </w:rPr>
              <w:t xml:space="preserve"> </w:t>
            </w:r>
            <w:proofErr w:type="spellStart"/>
            <w:r>
              <w:rPr>
                <w:sz w:val="26"/>
                <w:szCs w:val="26"/>
                <w:lang w:val="en-SG"/>
              </w:rPr>
              <w:t>khám</w:t>
            </w:r>
            <w:proofErr w:type="spellEnd"/>
            <w:r>
              <w:rPr>
                <w:sz w:val="26"/>
                <w:szCs w:val="26"/>
                <w:lang w:val="en-SG"/>
              </w:rPr>
              <w:t xml:space="preserve"> </w:t>
            </w:r>
            <w:proofErr w:type="spellStart"/>
            <w:r>
              <w:rPr>
                <w:sz w:val="26"/>
                <w:szCs w:val="26"/>
                <w:lang w:val="en-SG"/>
              </w:rPr>
              <w:t>bệnh</w:t>
            </w:r>
            <w:proofErr w:type="spellEnd"/>
            <w:r>
              <w:rPr>
                <w:sz w:val="26"/>
                <w:szCs w:val="26"/>
                <w:lang w:val="en-SG"/>
              </w:rPr>
              <w:t xml:space="preserve">, </w:t>
            </w:r>
            <w:proofErr w:type="spellStart"/>
            <w:r>
              <w:rPr>
                <w:sz w:val="26"/>
                <w:szCs w:val="26"/>
                <w:lang w:val="en-SG"/>
              </w:rPr>
              <w:t>chữa</w:t>
            </w:r>
            <w:proofErr w:type="spellEnd"/>
            <w:r>
              <w:rPr>
                <w:sz w:val="26"/>
                <w:szCs w:val="26"/>
                <w:lang w:val="en-SG"/>
              </w:rPr>
              <w:t xml:space="preserve"> </w:t>
            </w:r>
            <w:proofErr w:type="spellStart"/>
            <w:r>
              <w:rPr>
                <w:sz w:val="26"/>
                <w:szCs w:val="26"/>
                <w:lang w:val="en-SG"/>
              </w:rPr>
              <w:t>bệnh</w:t>
            </w:r>
            <w:proofErr w:type="spellEnd"/>
          </w:p>
        </w:tc>
      </w:tr>
      <w:tr w:rsidR="00087F95" w:rsidRPr="00D3119A" w14:paraId="038ACAF1" w14:textId="77777777" w:rsidTr="002B0A1B">
        <w:tc>
          <w:tcPr>
            <w:tcW w:w="568" w:type="dxa"/>
          </w:tcPr>
          <w:p w14:paraId="4FE06E7B" w14:textId="376FA122" w:rsidR="00087F95" w:rsidRPr="002B0A1B" w:rsidRDefault="002B0A1B" w:rsidP="002B0A1B">
            <w:pPr>
              <w:spacing w:before="60" w:after="60"/>
              <w:jc w:val="center"/>
              <w:rPr>
                <w:sz w:val="26"/>
                <w:szCs w:val="26"/>
              </w:rPr>
            </w:pPr>
            <w:r>
              <w:rPr>
                <w:sz w:val="26"/>
                <w:szCs w:val="26"/>
              </w:rPr>
              <w:t>6</w:t>
            </w:r>
          </w:p>
        </w:tc>
        <w:tc>
          <w:tcPr>
            <w:tcW w:w="1947" w:type="dxa"/>
          </w:tcPr>
          <w:p w14:paraId="6FFB3258" w14:textId="77777777" w:rsidR="00087F95" w:rsidRDefault="006F3EFE">
            <w:pPr>
              <w:spacing w:before="60" w:after="60" w:line="276" w:lineRule="auto"/>
              <w:ind w:hanging="1"/>
              <w:jc w:val="center"/>
              <w:rPr>
                <w:sz w:val="26"/>
                <w:szCs w:val="26"/>
                <w:lang w:val="vi-VN"/>
              </w:rPr>
            </w:pPr>
            <w:r>
              <w:rPr>
                <w:iCs/>
                <w:sz w:val="26"/>
                <w:szCs w:val="26"/>
                <w:lang w:val="sv-SE"/>
              </w:rPr>
              <w:t>Mẫu 06</w:t>
            </w:r>
          </w:p>
        </w:tc>
        <w:tc>
          <w:tcPr>
            <w:tcW w:w="6520" w:type="dxa"/>
          </w:tcPr>
          <w:p w14:paraId="12C75168" w14:textId="23EAAAE7" w:rsidR="00087F95" w:rsidRDefault="006F3EFE">
            <w:pPr>
              <w:spacing w:before="60" w:after="60" w:line="276" w:lineRule="auto"/>
              <w:rPr>
                <w:sz w:val="26"/>
                <w:szCs w:val="26"/>
                <w:lang w:val="vi-VN"/>
              </w:rPr>
            </w:pPr>
            <w:r>
              <w:rPr>
                <w:sz w:val="26"/>
                <w:szCs w:val="26"/>
                <w:lang w:val="vi-VN"/>
              </w:rPr>
              <w:t>Thuyết minh đề cương</w:t>
            </w:r>
            <w:r>
              <w:rPr>
                <w:sz w:val="26"/>
                <w:szCs w:val="26"/>
                <w:lang w:val="en-SG"/>
              </w:rPr>
              <w:t xml:space="preserve"> </w:t>
            </w:r>
            <w:proofErr w:type="spellStart"/>
            <w:r>
              <w:rPr>
                <w:sz w:val="26"/>
                <w:szCs w:val="26"/>
                <w:lang w:val="en-SG"/>
              </w:rPr>
              <w:t>nghiên</w:t>
            </w:r>
            <w:proofErr w:type="spellEnd"/>
            <w:r>
              <w:rPr>
                <w:sz w:val="26"/>
                <w:szCs w:val="26"/>
                <w:lang w:val="en-SG"/>
              </w:rPr>
              <w:t xml:space="preserve"> </w:t>
            </w:r>
            <w:proofErr w:type="spellStart"/>
            <w:r>
              <w:rPr>
                <w:sz w:val="26"/>
                <w:szCs w:val="26"/>
                <w:lang w:val="en-SG"/>
              </w:rPr>
              <w:t>cứu</w:t>
            </w:r>
            <w:proofErr w:type="spellEnd"/>
            <w:r>
              <w:rPr>
                <w:sz w:val="26"/>
                <w:szCs w:val="26"/>
                <w:lang w:val="vi-VN"/>
              </w:rPr>
              <w:t xml:space="preserve"> thử nghiệm lâm sàng kỹ thuật mới, phương pháp mới </w:t>
            </w:r>
            <w:proofErr w:type="spellStart"/>
            <w:r>
              <w:rPr>
                <w:sz w:val="26"/>
                <w:szCs w:val="26"/>
                <w:lang w:val="en-SG"/>
              </w:rPr>
              <w:t>trong</w:t>
            </w:r>
            <w:proofErr w:type="spellEnd"/>
            <w:r>
              <w:rPr>
                <w:sz w:val="26"/>
                <w:szCs w:val="26"/>
                <w:lang w:val="en-SG"/>
              </w:rPr>
              <w:t xml:space="preserve"> </w:t>
            </w:r>
            <w:proofErr w:type="spellStart"/>
            <w:r>
              <w:rPr>
                <w:sz w:val="26"/>
                <w:szCs w:val="26"/>
                <w:lang w:val="en-SG"/>
              </w:rPr>
              <w:t>khám</w:t>
            </w:r>
            <w:proofErr w:type="spellEnd"/>
            <w:r>
              <w:rPr>
                <w:sz w:val="26"/>
                <w:szCs w:val="26"/>
                <w:lang w:val="en-SG"/>
              </w:rPr>
              <w:t xml:space="preserve"> </w:t>
            </w:r>
            <w:proofErr w:type="spellStart"/>
            <w:r>
              <w:rPr>
                <w:sz w:val="26"/>
                <w:szCs w:val="26"/>
                <w:lang w:val="en-SG"/>
              </w:rPr>
              <w:t>bệnh</w:t>
            </w:r>
            <w:proofErr w:type="spellEnd"/>
            <w:r>
              <w:rPr>
                <w:sz w:val="26"/>
                <w:szCs w:val="26"/>
                <w:lang w:val="en-SG"/>
              </w:rPr>
              <w:t xml:space="preserve">, </w:t>
            </w:r>
            <w:proofErr w:type="spellStart"/>
            <w:r>
              <w:rPr>
                <w:sz w:val="26"/>
                <w:szCs w:val="26"/>
                <w:lang w:val="en-SG"/>
              </w:rPr>
              <w:t>chữa</w:t>
            </w:r>
            <w:proofErr w:type="spellEnd"/>
            <w:r>
              <w:rPr>
                <w:sz w:val="26"/>
                <w:szCs w:val="26"/>
                <w:lang w:val="en-SG"/>
              </w:rPr>
              <w:t xml:space="preserve"> </w:t>
            </w:r>
            <w:proofErr w:type="spellStart"/>
            <w:r>
              <w:rPr>
                <w:sz w:val="26"/>
                <w:szCs w:val="26"/>
                <w:lang w:val="en-SG"/>
              </w:rPr>
              <w:t>bệnh</w:t>
            </w:r>
            <w:proofErr w:type="spellEnd"/>
          </w:p>
        </w:tc>
      </w:tr>
      <w:tr w:rsidR="00087F95" w:rsidRPr="00D3119A" w14:paraId="1292BA4C" w14:textId="77777777" w:rsidTr="002B0A1B">
        <w:tc>
          <w:tcPr>
            <w:tcW w:w="568" w:type="dxa"/>
          </w:tcPr>
          <w:p w14:paraId="7E982FF3" w14:textId="2A07CFD0" w:rsidR="00087F95" w:rsidRPr="002B0A1B" w:rsidRDefault="002B0A1B" w:rsidP="002B0A1B">
            <w:pPr>
              <w:spacing w:before="60" w:after="60"/>
              <w:jc w:val="center"/>
              <w:rPr>
                <w:sz w:val="26"/>
                <w:szCs w:val="26"/>
              </w:rPr>
            </w:pPr>
            <w:r>
              <w:rPr>
                <w:sz w:val="26"/>
                <w:szCs w:val="26"/>
              </w:rPr>
              <w:t>7</w:t>
            </w:r>
          </w:p>
        </w:tc>
        <w:tc>
          <w:tcPr>
            <w:tcW w:w="1947" w:type="dxa"/>
          </w:tcPr>
          <w:p w14:paraId="2F748A85" w14:textId="77777777" w:rsidR="00087F95" w:rsidRDefault="006F3EFE">
            <w:pPr>
              <w:spacing w:before="60" w:after="60" w:line="276" w:lineRule="auto"/>
              <w:ind w:hanging="1"/>
              <w:jc w:val="center"/>
              <w:rPr>
                <w:sz w:val="26"/>
                <w:szCs w:val="26"/>
                <w:lang w:val="vi-VN"/>
              </w:rPr>
            </w:pPr>
            <w:r>
              <w:rPr>
                <w:iCs/>
                <w:sz w:val="26"/>
                <w:szCs w:val="26"/>
                <w:lang w:val="sv-SE"/>
              </w:rPr>
              <w:t>Mẫu 07</w:t>
            </w:r>
          </w:p>
        </w:tc>
        <w:tc>
          <w:tcPr>
            <w:tcW w:w="6520" w:type="dxa"/>
          </w:tcPr>
          <w:p w14:paraId="24F2D2EE" w14:textId="63009835" w:rsidR="00087F95" w:rsidRPr="006F3EFE" w:rsidRDefault="006F3EFE">
            <w:pPr>
              <w:spacing w:before="60" w:after="60" w:line="276" w:lineRule="auto"/>
              <w:rPr>
                <w:sz w:val="26"/>
                <w:szCs w:val="26"/>
                <w:lang w:val="en-SG"/>
              </w:rPr>
            </w:pPr>
            <w:r>
              <w:rPr>
                <w:sz w:val="26"/>
                <w:szCs w:val="26"/>
                <w:lang w:val="vi-VN"/>
              </w:rPr>
              <w:t xml:space="preserve">Văn bản đề nghị phê duyệt thay đổi nghiên cứu thử nghiệm lâm sàng kỹ thuật mới, phương pháp mới </w:t>
            </w:r>
            <w:proofErr w:type="spellStart"/>
            <w:r>
              <w:rPr>
                <w:sz w:val="26"/>
                <w:szCs w:val="26"/>
                <w:lang w:val="en-SG"/>
              </w:rPr>
              <w:t>trong</w:t>
            </w:r>
            <w:proofErr w:type="spellEnd"/>
            <w:r>
              <w:rPr>
                <w:sz w:val="26"/>
                <w:szCs w:val="26"/>
                <w:lang w:val="en-SG"/>
              </w:rPr>
              <w:t xml:space="preserve"> </w:t>
            </w:r>
            <w:proofErr w:type="spellStart"/>
            <w:r>
              <w:rPr>
                <w:sz w:val="26"/>
                <w:szCs w:val="26"/>
                <w:lang w:val="en-SG"/>
              </w:rPr>
              <w:t>khám</w:t>
            </w:r>
            <w:proofErr w:type="spellEnd"/>
            <w:r>
              <w:rPr>
                <w:sz w:val="26"/>
                <w:szCs w:val="26"/>
                <w:lang w:val="en-SG"/>
              </w:rPr>
              <w:t xml:space="preserve"> </w:t>
            </w:r>
            <w:proofErr w:type="spellStart"/>
            <w:r>
              <w:rPr>
                <w:sz w:val="26"/>
                <w:szCs w:val="26"/>
                <w:lang w:val="en-SG"/>
              </w:rPr>
              <w:t>bệnh</w:t>
            </w:r>
            <w:proofErr w:type="spellEnd"/>
            <w:r>
              <w:rPr>
                <w:sz w:val="26"/>
                <w:szCs w:val="26"/>
                <w:lang w:val="en-SG"/>
              </w:rPr>
              <w:t xml:space="preserve">, </w:t>
            </w:r>
            <w:proofErr w:type="spellStart"/>
            <w:r>
              <w:rPr>
                <w:sz w:val="26"/>
                <w:szCs w:val="26"/>
                <w:lang w:val="en-SG"/>
              </w:rPr>
              <w:t>chữa</w:t>
            </w:r>
            <w:proofErr w:type="spellEnd"/>
            <w:r>
              <w:rPr>
                <w:sz w:val="26"/>
                <w:szCs w:val="26"/>
                <w:lang w:val="en-SG"/>
              </w:rPr>
              <w:t xml:space="preserve"> </w:t>
            </w:r>
            <w:proofErr w:type="spellStart"/>
            <w:r>
              <w:rPr>
                <w:sz w:val="26"/>
                <w:szCs w:val="26"/>
                <w:lang w:val="en-SG"/>
              </w:rPr>
              <w:t>bệnh</w:t>
            </w:r>
            <w:proofErr w:type="spellEnd"/>
            <w:r>
              <w:rPr>
                <w:sz w:val="26"/>
                <w:szCs w:val="26"/>
                <w:lang w:val="en-SG"/>
              </w:rPr>
              <w:t xml:space="preserve"> </w:t>
            </w:r>
          </w:p>
        </w:tc>
      </w:tr>
      <w:tr w:rsidR="00087F95" w:rsidRPr="00D3119A" w14:paraId="198F170B" w14:textId="77777777" w:rsidTr="002B0A1B">
        <w:tc>
          <w:tcPr>
            <w:tcW w:w="568" w:type="dxa"/>
          </w:tcPr>
          <w:p w14:paraId="2201B42D" w14:textId="52070A7D" w:rsidR="00087F95" w:rsidRPr="002B0A1B" w:rsidRDefault="002B0A1B" w:rsidP="002B0A1B">
            <w:pPr>
              <w:spacing w:before="60" w:after="60"/>
              <w:jc w:val="center"/>
              <w:rPr>
                <w:sz w:val="26"/>
                <w:szCs w:val="26"/>
              </w:rPr>
            </w:pPr>
            <w:r>
              <w:rPr>
                <w:sz w:val="26"/>
                <w:szCs w:val="26"/>
              </w:rPr>
              <w:t>8</w:t>
            </w:r>
          </w:p>
        </w:tc>
        <w:tc>
          <w:tcPr>
            <w:tcW w:w="1947" w:type="dxa"/>
          </w:tcPr>
          <w:p w14:paraId="3669EF86" w14:textId="77777777" w:rsidR="00087F95" w:rsidRDefault="006F3EFE">
            <w:pPr>
              <w:spacing w:before="60" w:after="60" w:line="276" w:lineRule="auto"/>
              <w:ind w:hanging="1"/>
              <w:jc w:val="center"/>
              <w:rPr>
                <w:sz w:val="26"/>
                <w:szCs w:val="26"/>
                <w:lang w:val="vi-VN"/>
              </w:rPr>
            </w:pPr>
            <w:r>
              <w:rPr>
                <w:iCs/>
                <w:sz w:val="26"/>
                <w:szCs w:val="26"/>
                <w:lang w:val="sv-SE"/>
              </w:rPr>
              <w:t>Mẫu 08</w:t>
            </w:r>
          </w:p>
        </w:tc>
        <w:tc>
          <w:tcPr>
            <w:tcW w:w="6520" w:type="dxa"/>
          </w:tcPr>
          <w:p w14:paraId="1916C4F8" w14:textId="6DE868DD" w:rsidR="00087F95" w:rsidRDefault="006F3EFE">
            <w:pPr>
              <w:spacing w:before="60" w:after="60" w:line="276" w:lineRule="auto"/>
              <w:rPr>
                <w:sz w:val="26"/>
                <w:szCs w:val="26"/>
                <w:lang w:val="vi-VN"/>
              </w:rPr>
            </w:pPr>
            <w:r>
              <w:rPr>
                <w:sz w:val="26"/>
                <w:szCs w:val="26"/>
                <w:lang w:val="vi-VN"/>
              </w:rPr>
              <w:t>Văn bản đề nghị phê duyệt kết quả nghiên cứu</w:t>
            </w:r>
            <w:r w:rsidR="002A4699">
              <w:rPr>
                <w:sz w:val="26"/>
                <w:szCs w:val="26"/>
              </w:rPr>
              <w:t xml:space="preserve"> </w:t>
            </w:r>
            <w:proofErr w:type="spellStart"/>
            <w:r w:rsidR="002A4699">
              <w:rPr>
                <w:sz w:val="26"/>
                <w:szCs w:val="26"/>
              </w:rPr>
              <w:t>thử</w:t>
            </w:r>
            <w:proofErr w:type="spellEnd"/>
            <w:r w:rsidR="002A4699">
              <w:rPr>
                <w:sz w:val="26"/>
                <w:szCs w:val="26"/>
              </w:rPr>
              <w:t xml:space="preserve"> </w:t>
            </w:r>
            <w:proofErr w:type="spellStart"/>
            <w:r w:rsidR="002A4699">
              <w:rPr>
                <w:sz w:val="26"/>
                <w:szCs w:val="26"/>
              </w:rPr>
              <w:t>nghiệm</w:t>
            </w:r>
            <w:proofErr w:type="spellEnd"/>
            <w:r>
              <w:rPr>
                <w:sz w:val="26"/>
                <w:szCs w:val="26"/>
                <w:lang w:val="vi-VN"/>
              </w:rPr>
              <w:t xml:space="preserve"> lâm sàng kỹ thuật mới, phương pháp mới</w:t>
            </w:r>
            <w:r>
              <w:rPr>
                <w:sz w:val="26"/>
                <w:szCs w:val="26"/>
                <w:lang w:val="en-SG"/>
              </w:rPr>
              <w:t xml:space="preserve"> </w:t>
            </w:r>
            <w:proofErr w:type="spellStart"/>
            <w:r>
              <w:rPr>
                <w:sz w:val="26"/>
                <w:szCs w:val="26"/>
                <w:lang w:val="en-SG"/>
              </w:rPr>
              <w:t>trong</w:t>
            </w:r>
            <w:proofErr w:type="spellEnd"/>
            <w:r>
              <w:rPr>
                <w:sz w:val="26"/>
                <w:szCs w:val="26"/>
                <w:lang w:val="en-SG"/>
              </w:rPr>
              <w:t xml:space="preserve"> </w:t>
            </w:r>
            <w:proofErr w:type="spellStart"/>
            <w:r>
              <w:rPr>
                <w:sz w:val="26"/>
                <w:szCs w:val="26"/>
                <w:lang w:val="en-SG"/>
              </w:rPr>
              <w:t>khám</w:t>
            </w:r>
            <w:proofErr w:type="spellEnd"/>
            <w:r>
              <w:rPr>
                <w:sz w:val="26"/>
                <w:szCs w:val="26"/>
                <w:lang w:val="en-SG"/>
              </w:rPr>
              <w:t xml:space="preserve"> </w:t>
            </w:r>
            <w:proofErr w:type="spellStart"/>
            <w:r>
              <w:rPr>
                <w:sz w:val="26"/>
                <w:szCs w:val="26"/>
                <w:lang w:val="en-SG"/>
              </w:rPr>
              <w:t>bệnh</w:t>
            </w:r>
            <w:proofErr w:type="spellEnd"/>
            <w:r>
              <w:rPr>
                <w:sz w:val="26"/>
                <w:szCs w:val="26"/>
                <w:lang w:val="en-SG"/>
              </w:rPr>
              <w:t xml:space="preserve">, </w:t>
            </w:r>
            <w:proofErr w:type="spellStart"/>
            <w:r>
              <w:rPr>
                <w:sz w:val="26"/>
                <w:szCs w:val="26"/>
                <w:lang w:val="en-SG"/>
              </w:rPr>
              <w:t>chữa</w:t>
            </w:r>
            <w:proofErr w:type="spellEnd"/>
            <w:r>
              <w:rPr>
                <w:sz w:val="26"/>
                <w:szCs w:val="26"/>
                <w:lang w:val="en-SG"/>
              </w:rPr>
              <w:t xml:space="preserve"> </w:t>
            </w:r>
            <w:proofErr w:type="spellStart"/>
            <w:r>
              <w:rPr>
                <w:sz w:val="26"/>
                <w:szCs w:val="26"/>
                <w:lang w:val="en-SG"/>
              </w:rPr>
              <w:t>bệnh</w:t>
            </w:r>
            <w:proofErr w:type="spellEnd"/>
          </w:p>
        </w:tc>
      </w:tr>
      <w:tr w:rsidR="00087F95" w:rsidRPr="00D3119A" w14:paraId="1D50CEE8" w14:textId="77777777" w:rsidTr="002B0A1B">
        <w:tc>
          <w:tcPr>
            <w:tcW w:w="568" w:type="dxa"/>
          </w:tcPr>
          <w:p w14:paraId="2173B646" w14:textId="7A458994" w:rsidR="00087F95" w:rsidRPr="002B0A1B" w:rsidRDefault="002B0A1B" w:rsidP="002B0A1B">
            <w:pPr>
              <w:spacing w:before="60" w:after="60"/>
              <w:jc w:val="center"/>
              <w:rPr>
                <w:sz w:val="26"/>
                <w:szCs w:val="26"/>
              </w:rPr>
            </w:pPr>
            <w:r>
              <w:rPr>
                <w:sz w:val="26"/>
                <w:szCs w:val="26"/>
              </w:rPr>
              <w:t>9</w:t>
            </w:r>
          </w:p>
        </w:tc>
        <w:tc>
          <w:tcPr>
            <w:tcW w:w="1947" w:type="dxa"/>
          </w:tcPr>
          <w:p w14:paraId="6F245486" w14:textId="77777777" w:rsidR="00087F95" w:rsidRDefault="006F3EFE">
            <w:pPr>
              <w:spacing w:before="60" w:after="60" w:line="276" w:lineRule="auto"/>
              <w:ind w:hanging="1"/>
              <w:jc w:val="center"/>
              <w:rPr>
                <w:sz w:val="26"/>
                <w:szCs w:val="26"/>
                <w:lang w:val="vi-VN"/>
              </w:rPr>
            </w:pPr>
            <w:r>
              <w:rPr>
                <w:iCs/>
                <w:sz w:val="26"/>
                <w:szCs w:val="26"/>
                <w:lang w:val="sv-SE"/>
              </w:rPr>
              <w:t>Mẫu 09</w:t>
            </w:r>
          </w:p>
        </w:tc>
        <w:tc>
          <w:tcPr>
            <w:tcW w:w="6520" w:type="dxa"/>
          </w:tcPr>
          <w:p w14:paraId="5FCB8241" w14:textId="51A79219" w:rsidR="00087F95" w:rsidRDefault="006F3EFE">
            <w:pPr>
              <w:spacing w:before="60" w:after="60" w:line="276" w:lineRule="auto"/>
              <w:rPr>
                <w:sz w:val="26"/>
                <w:szCs w:val="26"/>
                <w:lang w:val="vi-VN"/>
              </w:rPr>
            </w:pPr>
            <w:r>
              <w:rPr>
                <w:sz w:val="26"/>
                <w:szCs w:val="26"/>
                <w:lang w:val="vi-VN"/>
              </w:rPr>
              <w:t xml:space="preserve">Báo cáo kết quả nghiên cứu thử nghiệm lâm sàng kỹ thuật mới, phương pháp mới </w:t>
            </w:r>
            <w:proofErr w:type="spellStart"/>
            <w:r>
              <w:rPr>
                <w:sz w:val="26"/>
                <w:szCs w:val="26"/>
                <w:lang w:val="en-SG"/>
              </w:rPr>
              <w:t>trong</w:t>
            </w:r>
            <w:proofErr w:type="spellEnd"/>
            <w:r>
              <w:rPr>
                <w:sz w:val="26"/>
                <w:szCs w:val="26"/>
                <w:lang w:val="en-SG"/>
              </w:rPr>
              <w:t xml:space="preserve"> </w:t>
            </w:r>
            <w:proofErr w:type="spellStart"/>
            <w:r>
              <w:rPr>
                <w:sz w:val="26"/>
                <w:szCs w:val="26"/>
                <w:lang w:val="en-SG"/>
              </w:rPr>
              <w:t>khám</w:t>
            </w:r>
            <w:proofErr w:type="spellEnd"/>
            <w:r>
              <w:rPr>
                <w:sz w:val="26"/>
                <w:szCs w:val="26"/>
                <w:lang w:val="en-SG"/>
              </w:rPr>
              <w:t xml:space="preserve"> </w:t>
            </w:r>
            <w:proofErr w:type="spellStart"/>
            <w:r>
              <w:rPr>
                <w:sz w:val="26"/>
                <w:szCs w:val="26"/>
                <w:lang w:val="en-SG"/>
              </w:rPr>
              <w:t>bệnh</w:t>
            </w:r>
            <w:proofErr w:type="spellEnd"/>
            <w:r>
              <w:rPr>
                <w:sz w:val="26"/>
                <w:szCs w:val="26"/>
                <w:lang w:val="en-SG"/>
              </w:rPr>
              <w:t xml:space="preserve">, </w:t>
            </w:r>
            <w:proofErr w:type="spellStart"/>
            <w:r>
              <w:rPr>
                <w:sz w:val="26"/>
                <w:szCs w:val="26"/>
                <w:lang w:val="en-SG"/>
              </w:rPr>
              <w:t>chữa</w:t>
            </w:r>
            <w:proofErr w:type="spellEnd"/>
            <w:r>
              <w:rPr>
                <w:sz w:val="26"/>
                <w:szCs w:val="26"/>
                <w:lang w:val="en-SG"/>
              </w:rPr>
              <w:t xml:space="preserve"> </w:t>
            </w:r>
            <w:proofErr w:type="spellStart"/>
            <w:r>
              <w:rPr>
                <w:sz w:val="26"/>
                <w:szCs w:val="26"/>
                <w:lang w:val="en-SG"/>
              </w:rPr>
              <w:t>bệnh</w:t>
            </w:r>
            <w:proofErr w:type="spellEnd"/>
          </w:p>
        </w:tc>
      </w:tr>
      <w:tr w:rsidR="00087F95" w:rsidRPr="00D3119A" w14:paraId="7AB85FDA" w14:textId="77777777" w:rsidTr="002B0A1B">
        <w:tc>
          <w:tcPr>
            <w:tcW w:w="568" w:type="dxa"/>
          </w:tcPr>
          <w:p w14:paraId="401E6536" w14:textId="569D9433" w:rsidR="00087F95" w:rsidRPr="002B0A1B" w:rsidRDefault="002B0A1B" w:rsidP="002B0A1B">
            <w:pPr>
              <w:spacing w:before="60" w:after="60"/>
              <w:jc w:val="center"/>
              <w:rPr>
                <w:sz w:val="26"/>
                <w:szCs w:val="26"/>
              </w:rPr>
            </w:pPr>
            <w:r>
              <w:rPr>
                <w:sz w:val="26"/>
                <w:szCs w:val="26"/>
              </w:rPr>
              <w:t>10</w:t>
            </w:r>
          </w:p>
        </w:tc>
        <w:tc>
          <w:tcPr>
            <w:tcW w:w="1947" w:type="dxa"/>
          </w:tcPr>
          <w:p w14:paraId="691D94AB" w14:textId="77777777" w:rsidR="00087F95" w:rsidRDefault="006F3EFE">
            <w:pPr>
              <w:spacing w:before="60" w:after="60" w:line="276" w:lineRule="auto"/>
              <w:ind w:hanging="1"/>
              <w:jc w:val="center"/>
              <w:rPr>
                <w:sz w:val="26"/>
                <w:szCs w:val="26"/>
                <w:lang w:val="vi-VN"/>
              </w:rPr>
            </w:pPr>
            <w:r>
              <w:rPr>
                <w:iCs/>
                <w:sz w:val="26"/>
                <w:szCs w:val="26"/>
                <w:lang w:val="sv-SE"/>
              </w:rPr>
              <w:t>Mẫu 10</w:t>
            </w:r>
          </w:p>
        </w:tc>
        <w:tc>
          <w:tcPr>
            <w:tcW w:w="6520" w:type="dxa"/>
          </w:tcPr>
          <w:p w14:paraId="2EDD4BF9" w14:textId="36624E28" w:rsidR="00087F95" w:rsidRDefault="006F3EFE">
            <w:pPr>
              <w:spacing w:before="60" w:after="60" w:line="276" w:lineRule="auto"/>
              <w:rPr>
                <w:sz w:val="26"/>
                <w:szCs w:val="26"/>
                <w:lang w:val="vi-VN"/>
              </w:rPr>
            </w:pPr>
            <w:r>
              <w:rPr>
                <w:sz w:val="26"/>
                <w:szCs w:val="26"/>
                <w:lang w:val="vi-VN"/>
              </w:rPr>
              <w:t>Văn bản đề nghị phê duyệt nghiên cứu thử nghiệm lâm sàng</w:t>
            </w:r>
            <w:r w:rsidR="000D103B">
              <w:rPr>
                <w:sz w:val="26"/>
                <w:szCs w:val="26"/>
              </w:rPr>
              <w:t xml:space="preserve"> </w:t>
            </w:r>
            <w:proofErr w:type="spellStart"/>
            <w:r w:rsidR="000D103B">
              <w:rPr>
                <w:sz w:val="26"/>
                <w:szCs w:val="26"/>
              </w:rPr>
              <w:t>của</w:t>
            </w:r>
            <w:proofErr w:type="spellEnd"/>
            <w:r w:rsidR="000D103B">
              <w:rPr>
                <w:sz w:val="26"/>
                <w:szCs w:val="26"/>
              </w:rPr>
              <w:t xml:space="preserve"> </w:t>
            </w:r>
            <w:proofErr w:type="spellStart"/>
            <w:r w:rsidR="000D103B">
              <w:rPr>
                <w:sz w:val="26"/>
                <w:szCs w:val="26"/>
              </w:rPr>
              <w:t>tổ</w:t>
            </w:r>
            <w:proofErr w:type="spellEnd"/>
            <w:r w:rsidR="000D103B">
              <w:rPr>
                <w:sz w:val="26"/>
                <w:szCs w:val="26"/>
              </w:rPr>
              <w:t xml:space="preserve"> </w:t>
            </w:r>
            <w:proofErr w:type="spellStart"/>
            <w:r w:rsidR="000D103B">
              <w:rPr>
                <w:sz w:val="26"/>
                <w:szCs w:val="26"/>
              </w:rPr>
              <w:t>chức</w:t>
            </w:r>
            <w:proofErr w:type="spellEnd"/>
            <w:r w:rsidR="000D103B">
              <w:rPr>
                <w:sz w:val="26"/>
                <w:szCs w:val="26"/>
              </w:rPr>
              <w:t xml:space="preserve">, </w:t>
            </w:r>
            <w:proofErr w:type="spellStart"/>
            <w:r w:rsidR="000D103B">
              <w:rPr>
                <w:sz w:val="26"/>
                <w:szCs w:val="26"/>
              </w:rPr>
              <w:t>cá</w:t>
            </w:r>
            <w:proofErr w:type="spellEnd"/>
            <w:r w:rsidR="000D103B">
              <w:rPr>
                <w:sz w:val="26"/>
                <w:szCs w:val="26"/>
              </w:rPr>
              <w:t xml:space="preserve"> </w:t>
            </w:r>
            <w:proofErr w:type="spellStart"/>
            <w:r w:rsidR="000D103B">
              <w:rPr>
                <w:sz w:val="26"/>
                <w:szCs w:val="26"/>
              </w:rPr>
              <w:t>nhân</w:t>
            </w:r>
            <w:proofErr w:type="spellEnd"/>
            <w:r w:rsidR="000D103B">
              <w:rPr>
                <w:sz w:val="26"/>
                <w:szCs w:val="26"/>
              </w:rPr>
              <w:t xml:space="preserve"> </w:t>
            </w:r>
            <w:proofErr w:type="spellStart"/>
            <w:r w:rsidR="000D103B">
              <w:rPr>
                <w:sz w:val="26"/>
                <w:szCs w:val="26"/>
              </w:rPr>
              <w:t>có</w:t>
            </w:r>
            <w:proofErr w:type="spellEnd"/>
            <w:r>
              <w:rPr>
                <w:sz w:val="26"/>
                <w:szCs w:val="26"/>
                <w:lang w:val="vi-VN"/>
              </w:rPr>
              <w:t xml:space="preserve"> thiết bị y tế</w:t>
            </w:r>
            <w:r w:rsidR="000D103B">
              <w:rPr>
                <w:sz w:val="26"/>
                <w:szCs w:val="26"/>
              </w:rPr>
              <w:t xml:space="preserve"> </w:t>
            </w:r>
            <w:proofErr w:type="spellStart"/>
            <w:r w:rsidR="000D103B">
              <w:rPr>
                <w:sz w:val="26"/>
                <w:szCs w:val="26"/>
              </w:rPr>
              <w:t>phải</w:t>
            </w:r>
            <w:proofErr w:type="spellEnd"/>
            <w:r w:rsidR="000D103B">
              <w:rPr>
                <w:sz w:val="26"/>
                <w:szCs w:val="26"/>
              </w:rPr>
              <w:t xml:space="preserve"> </w:t>
            </w:r>
            <w:proofErr w:type="spellStart"/>
            <w:r w:rsidR="000D103B">
              <w:rPr>
                <w:sz w:val="26"/>
                <w:szCs w:val="26"/>
              </w:rPr>
              <w:t>thử</w:t>
            </w:r>
            <w:proofErr w:type="spellEnd"/>
            <w:r w:rsidR="000D103B">
              <w:rPr>
                <w:sz w:val="26"/>
                <w:szCs w:val="26"/>
              </w:rPr>
              <w:t xml:space="preserve"> </w:t>
            </w:r>
            <w:proofErr w:type="spellStart"/>
            <w:r w:rsidR="000D103B">
              <w:rPr>
                <w:sz w:val="26"/>
                <w:szCs w:val="26"/>
              </w:rPr>
              <w:t>nghiệm</w:t>
            </w:r>
            <w:proofErr w:type="spellEnd"/>
            <w:r w:rsidR="000D103B">
              <w:rPr>
                <w:sz w:val="26"/>
                <w:szCs w:val="26"/>
              </w:rPr>
              <w:t xml:space="preserve"> </w:t>
            </w:r>
            <w:proofErr w:type="spellStart"/>
            <w:r w:rsidR="000D103B">
              <w:rPr>
                <w:sz w:val="26"/>
                <w:szCs w:val="26"/>
              </w:rPr>
              <w:t>lâm</w:t>
            </w:r>
            <w:proofErr w:type="spellEnd"/>
            <w:r w:rsidR="000D103B">
              <w:rPr>
                <w:sz w:val="26"/>
                <w:szCs w:val="26"/>
              </w:rPr>
              <w:t xml:space="preserve"> </w:t>
            </w:r>
            <w:proofErr w:type="spellStart"/>
            <w:r w:rsidR="000D103B">
              <w:rPr>
                <w:sz w:val="26"/>
                <w:szCs w:val="26"/>
              </w:rPr>
              <w:t>sàng</w:t>
            </w:r>
            <w:proofErr w:type="spellEnd"/>
            <w:r>
              <w:rPr>
                <w:sz w:val="26"/>
                <w:szCs w:val="26"/>
                <w:lang w:val="vi-VN"/>
              </w:rPr>
              <w:t xml:space="preserve"> </w:t>
            </w:r>
          </w:p>
        </w:tc>
      </w:tr>
      <w:tr w:rsidR="00087F95" w:rsidRPr="00D3119A" w14:paraId="2F95D941" w14:textId="77777777" w:rsidTr="002B0A1B">
        <w:tc>
          <w:tcPr>
            <w:tcW w:w="568" w:type="dxa"/>
          </w:tcPr>
          <w:p w14:paraId="0E422A94" w14:textId="419C5761" w:rsidR="00087F95" w:rsidRPr="002B0A1B" w:rsidRDefault="002B0A1B" w:rsidP="002B0A1B">
            <w:pPr>
              <w:spacing w:before="60" w:after="60"/>
              <w:jc w:val="center"/>
              <w:rPr>
                <w:sz w:val="26"/>
                <w:szCs w:val="26"/>
              </w:rPr>
            </w:pPr>
            <w:r>
              <w:rPr>
                <w:sz w:val="26"/>
                <w:szCs w:val="26"/>
              </w:rPr>
              <w:t>11</w:t>
            </w:r>
          </w:p>
        </w:tc>
        <w:tc>
          <w:tcPr>
            <w:tcW w:w="1947" w:type="dxa"/>
          </w:tcPr>
          <w:p w14:paraId="1B683753" w14:textId="77777777" w:rsidR="00087F95" w:rsidRDefault="006F3EFE">
            <w:pPr>
              <w:spacing w:before="60" w:after="60" w:line="276" w:lineRule="auto"/>
              <w:ind w:hanging="1"/>
              <w:jc w:val="center"/>
              <w:rPr>
                <w:iCs/>
                <w:sz w:val="26"/>
                <w:szCs w:val="26"/>
                <w:lang w:val="vi-VN"/>
              </w:rPr>
            </w:pPr>
            <w:r>
              <w:rPr>
                <w:iCs/>
                <w:sz w:val="26"/>
                <w:szCs w:val="26"/>
                <w:lang w:val="sv-SE"/>
              </w:rPr>
              <w:t>Mẫu</w:t>
            </w:r>
            <w:r>
              <w:rPr>
                <w:iCs/>
                <w:sz w:val="26"/>
                <w:szCs w:val="26"/>
                <w:lang w:val="vi-VN"/>
              </w:rPr>
              <w:t xml:space="preserve"> 11</w:t>
            </w:r>
          </w:p>
        </w:tc>
        <w:tc>
          <w:tcPr>
            <w:tcW w:w="6520" w:type="dxa"/>
          </w:tcPr>
          <w:p w14:paraId="081F308A" w14:textId="77777777" w:rsidR="00087F95" w:rsidRDefault="006F3EFE">
            <w:pPr>
              <w:spacing w:before="60" w:after="60" w:line="276" w:lineRule="auto"/>
              <w:rPr>
                <w:sz w:val="26"/>
                <w:szCs w:val="26"/>
                <w:lang w:val="vi-VN"/>
              </w:rPr>
            </w:pPr>
            <w:bookmarkStart w:id="32" w:name="_Hlk151370048"/>
            <w:r>
              <w:rPr>
                <w:sz w:val="26"/>
                <w:szCs w:val="26"/>
                <w:lang w:val="vi-VN"/>
              </w:rPr>
              <w:t>Văn bản đề nghị phê duyệt nghiên cứu thử nghiệm lâm sàng của cơ sở nhận thử nghiệm lâm sàng thiết bị y tế</w:t>
            </w:r>
            <w:bookmarkEnd w:id="32"/>
          </w:p>
        </w:tc>
      </w:tr>
      <w:tr w:rsidR="00087F95" w:rsidRPr="00D3119A" w14:paraId="069002B3" w14:textId="77777777" w:rsidTr="002B0A1B">
        <w:tc>
          <w:tcPr>
            <w:tcW w:w="568" w:type="dxa"/>
          </w:tcPr>
          <w:p w14:paraId="22BC5228" w14:textId="6F0FFD37" w:rsidR="00087F95" w:rsidRPr="002B0A1B" w:rsidRDefault="002B0A1B" w:rsidP="002B0A1B">
            <w:pPr>
              <w:spacing w:before="60" w:after="60"/>
              <w:jc w:val="center"/>
              <w:rPr>
                <w:sz w:val="26"/>
                <w:szCs w:val="26"/>
              </w:rPr>
            </w:pPr>
            <w:r>
              <w:rPr>
                <w:sz w:val="26"/>
                <w:szCs w:val="26"/>
              </w:rPr>
              <w:lastRenderedPageBreak/>
              <w:t>12</w:t>
            </w:r>
          </w:p>
        </w:tc>
        <w:tc>
          <w:tcPr>
            <w:tcW w:w="1947" w:type="dxa"/>
          </w:tcPr>
          <w:p w14:paraId="2DA87D35" w14:textId="77777777" w:rsidR="00087F95" w:rsidRDefault="006F3EFE">
            <w:pPr>
              <w:spacing w:before="60" w:after="60" w:line="276" w:lineRule="auto"/>
              <w:ind w:hanging="1"/>
              <w:jc w:val="center"/>
              <w:rPr>
                <w:iCs/>
                <w:sz w:val="26"/>
                <w:szCs w:val="26"/>
                <w:lang w:val="sv-SE"/>
              </w:rPr>
            </w:pPr>
            <w:r>
              <w:rPr>
                <w:iCs/>
                <w:sz w:val="26"/>
                <w:szCs w:val="26"/>
                <w:lang w:val="sv-SE"/>
              </w:rPr>
              <w:t>Mẫu 12</w:t>
            </w:r>
          </w:p>
        </w:tc>
        <w:tc>
          <w:tcPr>
            <w:tcW w:w="6520" w:type="dxa"/>
          </w:tcPr>
          <w:p w14:paraId="33D82855" w14:textId="3D62FCEF" w:rsidR="00087F95" w:rsidRDefault="006F3EFE">
            <w:pPr>
              <w:spacing w:before="60" w:after="60" w:line="276" w:lineRule="auto"/>
              <w:rPr>
                <w:sz w:val="26"/>
                <w:szCs w:val="26"/>
                <w:lang w:val="vi-VN"/>
              </w:rPr>
            </w:pPr>
            <w:r>
              <w:rPr>
                <w:sz w:val="26"/>
                <w:szCs w:val="26"/>
                <w:lang w:val="vi-VN"/>
              </w:rPr>
              <w:t>Thuyết minh</w:t>
            </w:r>
            <w:r>
              <w:rPr>
                <w:sz w:val="26"/>
                <w:szCs w:val="26"/>
                <w:lang w:val="en-SG"/>
              </w:rPr>
              <w:t xml:space="preserve"> </w:t>
            </w:r>
            <w:proofErr w:type="spellStart"/>
            <w:r>
              <w:rPr>
                <w:sz w:val="26"/>
                <w:szCs w:val="26"/>
                <w:lang w:val="en-SG"/>
              </w:rPr>
              <w:t>đề</w:t>
            </w:r>
            <w:proofErr w:type="spellEnd"/>
            <w:r>
              <w:rPr>
                <w:sz w:val="26"/>
                <w:szCs w:val="26"/>
                <w:lang w:val="en-SG"/>
              </w:rPr>
              <w:t xml:space="preserve"> </w:t>
            </w:r>
            <w:proofErr w:type="spellStart"/>
            <w:r>
              <w:rPr>
                <w:sz w:val="26"/>
                <w:szCs w:val="26"/>
                <w:lang w:val="en-SG"/>
              </w:rPr>
              <w:t>cương</w:t>
            </w:r>
            <w:proofErr w:type="spellEnd"/>
            <w:r>
              <w:rPr>
                <w:sz w:val="26"/>
                <w:szCs w:val="26"/>
                <w:lang w:val="en-SG"/>
              </w:rPr>
              <w:t xml:space="preserve"> </w:t>
            </w:r>
            <w:proofErr w:type="spellStart"/>
            <w:r>
              <w:rPr>
                <w:sz w:val="26"/>
                <w:szCs w:val="26"/>
                <w:lang w:val="en-SG"/>
              </w:rPr>
              <w:t>nghiên</w:t>
            </w:r>
            <w:proofErr w:type="spellEnd"/>
            <w:r>
              <w:rPr>
                <w:sz w:val="26"/>
                <w:szCs w:val="26"/>
                <w:lang w:val="en-SG"/>
              </w:rPr>
              <w:t xml:space="preserve"> </w:t>
            </w:r>
            <w:proofErr w:type="spellStart"/>
            <w:r>
              <w:rPr>
                <w:sz w:val="26"/>
                <w:szCs w:val="26"/>
                <w:lang w:val="en-SG"/>
              </w:rPr>
              <w:t>cứu</w:t>
            </w:r>
            <w:proofErr w:type="spellEnd"/>
            <w:r>
              <w:rPr>
                <w:sz w:val="26"/>
                <w:szCs w:val="26"/>
                <w:lang w:val="vi-VN"/>
              </w:rPr>
              <w:t xml:space="preserve"> thử nghiệm lâm sàng thiết bị y tế</w:t>
            </w:r>
          </w:p>
        </w:tc>
      </w:tr>
      <w:tr w:rsidR="00087F95" w:rsidRPr="00D3119A" w14:paraId="3C5EC6EA" w14:textId="77777777" w:rsidTr="002B0A1B">
        <w:tc>
          <w:tcPr>
            <w:tcW w:w="568" w:type="dxa"/>
          </w:tcPr>
          <w:p w14:paraId="5DC43AE2" w14:textId="18023CA7" w:rsidR="00087F95" w:rsidRPr="002B0A1B" w:rsidRDefault="002B0A1B" w:rsidP="002B0A1B">
            <w:pPr>
              <w:spacing w:before="60" w:after="60"/>
              <w:jc w:val="center"/>
              <w:rPr>
                <w:sz w:val="26"/>
                <w:szCs w:val="26"/>
              </w:rPr>
            </w:pPr>
            <w:r>
              <w:rPr>
                <w:sz w:val="26"/>
                <w:szCs w:val="26"/>
              </w:rPr>
              <w:t>13</w:t>
            </w:r>
          </w:p>
        </w:tc>
        <w:tc>
          <w:tcPr>
            <w:tcW w:w="1947" w:type="dxa"/>
          </w:tcPr>
          <w:p w14:paraId="4C13D03C" w14:textId="77777777" w:rsidR="00087F95" w:rsidRDefault="006F3EFE">
            <w:pPr>
              <w:spacing w:before="60" w:after="60" w:line="276" w:lineRule="auto"/>
              <w:ind w:hanging="1"/>
              <w:jc w:val="center"/>
              <w:rPr>
                <w:sz w:val="26"/>
                <w:szCs w:val="26"/>
                <w:lang w:val="vi-VN"/>
              </w:rPr>
            </w:pPr>
            <w:r>
              <w:rPr>
                <w:iCs/>
                <w:sz w:val="26"/>
                <w:szCs w:val="26"/>
                <w:lang w:val="sv-SE"/>
              </w:rPr>
              <w:t>Mẫu 13</w:t>
            </w:r>
          </w:p>
        </w:tc>
        <w:tc>
          <w:tcPr>
            <w:tcW w:w="6520" w:type="dxa"/>
          </w:tcPr>
          <w:p w14:paraId="2F28695C" w14:textId="2CEFCB1F" w:rsidR="00087F95" w:rsidRDefault="006F3EFE">
            <w:pPr>
              <w:spacing w:before="60" w:after="60" w:line="276" w:lineRule="auto"/>
              <w:rPr>
                <w:sz w:val="26"/>
                <w:szCs w:val="26"/>
                <w:lang w:val="vi-VN"/>
              </w:rPr>
            </w:pPr>
            <w:r>
              <w:rPr>
                <w:sz w:val="26"/>
                <w:szCs w:val="26"/>
                <w:lang w:val="vi-VN"/>
              </w:rPr>
              <w:t>Văn bản đề nghị phê duyệt thay đổi</w:t>
            </w:r>
            <w:r w:rsidR="009170F9">
              <w:rPr>
                <w:sz w:val="26"/>
                <w:szCs w:val="26"/>
              </w:rPr>
              <w:t xml:space="preserve"> </w:t>
            </w:r>
            <w:proofErr w:type="spellStart"/>
            <w:r w:rsidR="009170F9">
              <w:rPr>
                <w:sz w:val="26"/>
                <w:szCs w:val="26"/>
              </w:rPr>
              <w:t>nghiên</w:t>
            </w:r>
            <w:proofErr w:type="spellEnd"/>
            <w:r w:rsidR="009170F9">
              <w:rPr>
                <w:sz w:val="26"/>
                <w:szCs w:val="26"/>
              </w:rPr>
              <w:t xml:space="preserve"> </w:t>
            </w:r>
            <w:proofErr w:type="spellStart"/>
            <w:r w:rsidR="009170F9">
              <w:rPr>
                <w:sz w:val="26"/>
                <w:szCs w:val="26"/>
              </w:rPr>
              <w:t>cứu</w:t>
            </w:r>
            <w:proofErr w:type="spellEnd"/>
            <w:r>
              <w:rPr>
                <w:sz w:val="26"/>
                <w:szCs w:val="26"/>
                <w:lang w:val="vi-VN"/>
              </w:rPr>
              <w:t xml:space="preserve"> thử nghiệm lâm sàng thiết bị y tế </w:t>
            </w:r>
          </w:p>
        </w:tc>
      </w:tr>
      <w:tr w:rsidR="00087F95" w:rsidRPr="00D3119A" w14:paraId="06D99DC2" w14:textId="77777777" w:rsidTr="002B0A1B">
        <w:tc>
          <w:tcPr>
            <w:tcW w:w="568" w:type="dxa"/>
          </w:tcPr>
          <w:p w14:paraId="1B01C658" w14:textId="761AF0C6" w:rsidR="00087F95" w:rsidRPr="002B0A1B" w:rsidRDefault="002B0A1B" w:rsidP="002B0A1B">
            <w:pPr>
              <w:spacing w:before="60" w:after="60"/>
              <w:jc w:val="center"/>
              <w:rPr>
                <w:sz w:val="26"/>
                <w:szCs w:val="26"/>
              </w:rPr>
            </w:pPr>
            <w:r>
              <w:rPr>
                <w:sz w:val="26"/>
                <w:szCs w:val="26"/>
              </w:rPr>
              <w:t>14</w:t>
            </w:r>
          </w:p>
        </w:tc>
        <w:tc>
          <w:tcPr>
            <w:tcW w:w="1947" w:type="dxa"/>
          </w:tcPr>
          <w:p w14:paraId="2E22CE73" w14:textId="77777777" w:rsidR="00087F95" w:rsidRDefault="006F3EFE">
            <w:pPr>
              <w:spacing w:before="60" w:after="60" w:line="276" w:lineRule="auto"/>
              <w:ind w:hanging="1"/>
              <w:jc w:val="center"/>
              <w:rPr>
                <w:sz w:val="26"/>
                <w:szCs w:val="26"/>
                <w:lang w:val="vi-VN"/>
              </w:rPr>
            </w:pPr>
            <w:r>
              <w:rPr>
                <w:sz w:val="26"/>
                <w:szCs w:val="26"/>
                <w:lang w:val="vi-VN"/>
              </w:rPr>
              <w:t>Mẫu 14</w:t>
            </w:r>
          </w:p>
        </w:tc>
        <w:tc>
          <w:tcPr>
            <w:tcW w:w="6520" w:type="dxa"/>
          </w:tcPr>
          <w:p w14:paraId="0856D943" w14:textId="20A33E80" w:rsidR="00087F95" w:rsidRDefault="006F3EFE">
            <w:pPr>
              <w:spacing w:before="60" w:after="60" w:line="276" w:lineRule="auto"/>
              <w:rPr>
                <w:sz w:val="26"/>
                <w:szCs w:val="26"/>
                <w:lang w:val="vi-VN"/>
              </w:rPr>
            </w:pPr>
            <w:r>
              <w:rPr>
                <w:sz w:val="26"/>
                <w:szCs w:val="26"/>
                <w:lang w:val="vi-VN"/>
              </w:rPr>
              <w:t>Văn bản đề nghị phê duyệt kết quả</w:t>
            </w:r>
            <w:r w:rsidR="000D103B">
              <w:rPr>
                <w:sz w:val="26"/>
                <w:szCs w:val="26"/>
              </w:rPr>
              <w:t xml:space="preserve"> </w:t>
            </w:r>
            <w:proofErr w:type="spellStart"/>
            <w:r w:rsidR="000D103B">
              <w:rPr>
                <w:sz w:val="26"/>
                <w:szCs w:val="26"/>
              </w:rPr>
              <w:t>nghiên</w:t>
            </w:r>
            <w:proofErr w:type="spellEnd"/>
            <w:r w:rsidR="000D103B">
              <w:rPr>
                <w:sz w:val="26"/>
                <w:szCs w:val="26"/>
              </w:rPr>
              <w:t xml:space="preserve"> </w:t>
            </w:r>
            <w:proofErr w:type="spellStart"/>
            <w:r w:rsidR="000D103B">
              <w:rPr>
                <w:sz w:val="26"/>
                <w:szCs w:val="26"/>
              </w:rPr>
              <w:t>cứu</w:t>
            </w:r>
            <w:proofErr w:type="spellEnd"/>
            <w:r>
              <w:rPr>
                <w:sz w:val="26"/>
                <w:szCs w:val="26"/>
                <w:lang w:val="vi-VN"/>
              </w:rPr>
              <w:t xml:space="preserve"> thử nghiệm lâm sàng thiết bị y tế </w:t>
            </w:r>
          </w:p>
        </w:tc>
      </w:tr>
      <w:tr w:rsidR="00087F95" w:rsidRPr="00D3119A" w14:paraId="64621633" w14:textId="77777777" w:rsidTr="002B0A1B">
        <w:tc>
          <w:tcPr>
            <w:tcW w:w="568" w:type="dxa"/>
          </w:tcPr>
          <w:p w14:paraId="6585DAB7" w14:textId="003DEF1B" w:rsidR="00087F95" w:rsidRPr="002B0A1B" w:rsidRDefault="002B0A1B" w:rsidP="002B0A1B">
            <w:pPr>
              <w:spacing w:before="60" w:after="60"/>
              <w:jc w:val="center"/>
              <w:rPr>
                <w:sz w:val="26"/>
                <w:szCs w:val="26"/>
              </w:rPr>
            </w:pPr>
            <w:r>
              <w:rPr>
                <w:sz w:val="26"/>
                <w:szCs w:val="26"/>
              </w:rPr>
              <w:t>15</w:t>
            </w:r>
          </w:p>
        </w:tc>
        <w:tc>
          <w:tcPr>
            <w:tcW w:w="1947" w:type="dxa"/>
          </w:tcPr>
          <w:p w14:paraId="5B248402" w14:textId="77777777" w:rsidR="00087F95" w:rsidRDefault="006F3EFE">
            <w:pPr>
              <w:spacing w:before="60" w:after="60" w:line="276" w:lineRule="auto"/>
              <w:ind w:hanging="1"/>
              <w:jc w:val="center"/>
              <w:rPr>
                <w:sz w:val="26"/>
                <w:szCs w:val="26"/>
                <w:lang w:val="vi-VN"/>
              </w:rPr>
            </w:pPr>
            <w:r>
              <w:rPr>
                <w:sz w:val="26"/>
                <w:szCs w:val="26"/>
                <w:lang w:val="vi-VN"/>
              </w:rPr>
              <w:t>Mẫu 15</w:t>
            </w:r>
          </w:p>
        </w:tc>
        <w:tc>
          <w:tcPr>
            <w:tcW w:w="6520" w:type="dxa"/>
          </w:tcPr>
          <w:p w14:paraId="22E91F4A" w14:textId="77578F4C" w:rsidR="00087F95" w:rsidRDefault="006F3EFE">
            <w:pPr>
              <w:spacing w:before="60" w:after="60" w:line="276" w:lineRule="auto"/>
              <w:rPr>
                <w:sz w:val="26"/>
                <w:szCs w:val="26"/>
                <w:lang w:val="vi-VN"/>
              </w:rPr>
            </w:pPr>
            <w:r>
              <w:rPr>
                <w:sz w:val="26"/>
                <w:szCs w:val="26"/>
                <w:lang w:val="vi-VN"/>
              </w:rPr>
              <w:t>Báo cáo kết quả</w:t>
            </w:r>
            <w:r w:rsidR="000D103B">
              <w:rPr>
                <w:sz w:val="26"/>
                <w:szCs w:val="26"/>
              </w:rPr>
              <w:t xml:space="preserve"> </w:t>
            </w:r>
            <w:proofErr w:type="spellStart"/>
            <w:r w:rsidR="000D103B">
              <w:rPr>
                <w:sz w:val="26"/>
                <w:szCs w:val="26"/>
              </w:rPr>
              <w:t>nghiên</w:t>
            </w:r>
            <w:proofErr w:type="spellEnd"/>
            <w:r w:rsidR="000D103B">
              <w:rPr>
                <w:sz w:val="26"/>
                <w:szCs w:val="26"/>
              </w:rPr>
              <w:t xml:space="preserve"> </w:t>
            </w:r>
            <w:proofErr w:type="spellStart"/>
            <w:r w:rsidR="000D103B">
              <w:rPr>
                <w:sz w:val="26"/>
                <w:szCs w:val="26"/>
              </w:rPr>
              <w:t>cứu</w:t>
            </w:r>
            <w:proofErr w:type="spellEnd"/>
            <w:r>
              <w:rPr>
                <w:sz w:val="26"/>
                <w:szCs w:val="26"/>
                <w:lang w:val="vi-VN"/>
              </w:rPr>
              <w:t xml:space="preserve"> thử nghiệm lâm sàng thiết bị y tế</w:t>
            </w:r>
          </w:p>
        </w:tc>
      </w:tr>
    </w:tbl>
    <w:p w14:paraId="21FA84D6" w14:textId="77777777" w:rsidR="00087F95" w:rsidRDefault="00087F95">
      <w:pPr>
        <w:rPr>
          <w:lang w:val="vi-VN"/>
        </w:rPr>
      </w:pPr>
    </w:p>
    <w:p w14:paraId="22C6C535" w14:textId="77777777" w:rsidR="00087F95" w:rsidRDefault="00087F95">
      <w:pPr>
        <w:pStyle w:val="Heading2"/>
        <w:rPr>
          <w:rFonts w:ascii="Times New Roman" w:hAnsi="Times New Roman" w:cs="Times New Roman"/>
          <w:b/>
          <w:bCs/>
          <w:color w:val="auto"/>
          <w:lang w:val="vi-VN"/>
        </w:rPr>
        <w:sectPr w:rsidR="00087F95" w:rsidSect="009E7B1A">
          <w:footnotePr>
            <w:numRestart w:val="eachPage"/>
          </w:footnotePr>
          <w:endnotePr>
            <w:numFmt w:val="decimal"/>
            <w:numRestart w:val="eachSect"/>
          </w:endnotePr>
          <w:pgSz w:w="11907" w:h="16840" w:code="9"/>
          <w:pgMar w:top="1304" w:right="1276" w:bottom="1134" w:left="1814" w:header="720" w:footer="720" w:gutter="0"/>
          <w:pgNumType w:start="1"/>
          <w:cols w:space="720"/>
          <w:titlePg/>
          <w:docGrid w:linePitch="381"/>
        </w:sectPr>
      </w:pPr>
      <w:bookmarkStart w:id="33" w:name="_Hlk153226713"/>
    </w:p>
    <w:bookmarkEnd w:id="33"/>
    <w:p w14:paraId="3E885653" w14:textId="77777777" w:rsidR="00087F95" w:rsidRDefault="00087F95">
      <w:pPr>
        <w:jc w:val="both"/>
        <w:rPr>
          <w:sz w:val="26"/>
          <w:szCs w:val="26"/>
          <w:lang w:val="nl-NL"/>
        </w:rPr>
        <w:sectPr w:rsidR="00087F95">
          <w:footnotePr>
            <w:numRestart w:val="eachSect"/>
          </w:footnotePr>
          <w:endnotePr>
            <w:numFmt w:val="decimal"/>
            <w:numRestart w:val="eachSect"/>
          </w:endnotePr>
          <w:type w:val="continuous"/>
          <w:pgSz w:w="11907" w:h="16840"/>
          <w:pgMar w:top="1134" w:right="1275" w:bottom="1134" w:left="1418" w:header="720" w:footer="720" w:gutter="0"/>
          <w:cols w:space="720"/>
          <w:docGrid w:linePitch="381"/>
        </w:sectPr>
      </w:pPr>
    </w:p>
    <w:p w14:paraId="462A46C4" w14:textId="77777777" w:rsidR="006F3EFE" w:rsidRDefault="006F3EFE">
      <w:pPr>
        <w:rPr>
          <w:rFonts w:eastAsiaTheme="majorEastAsia"/>
          <w:b/>
          <w:bCs/>
          <w:sz w:val="26"/>
          <w:szCs w:val="26"/>
          <w:lang w:val="vi-VN"/>
        </w:rPr>
      </w:pPr>
      <w:r>
        <w:rPr>
          <w:b/>
          <w:bCs/>
          <w:lang w:val="vi-VN"/>
        </w:rPr>
        <w:br w:type="page"/>
      </w:r>
    </w:p>
    <w:p w14:paraId="0F64805A" w14:textId="2D2BDDE2" w:rsidR="00087F95" w:rsidRPr="006F3EFE" w:rsidRDefault="006F3EFE">
      <w:pPr>
        <w:pStyle w:val="Heading2"/>
        <w:rPr>
          <w:rFonts w:ascii="Times New Roman" w:hAnsi="Times New Roman" w:cs="Times New Roman"/>
          <w:b/>
          <w:bCs/>
          <w:color w:val="auto"/>
          <w:lang w:val="en-SG"/>
        </w:rPr>
      </w:pPr>
      <w:r>
        <w:rPr>
          <w:rFonts w:ascii="Times New Roman" w:hAnsi="Times New Roman" w:cs="Times New Roman"/>
          <w:b/>
          <w:bCs/>
          <w:color w:val="auto"/>
          <w:lang w:val="vi-VN"/>
        </w:rPr>
        <w:lastRenderedPageBreak/>
        <w:t>Mẫu 01 - Văn bản đề nghị xác định kỹ thuật mới, phương pháp mới</w:t>
      </w:r>
      <w:r w:rsidRPr="006F3EFE">
        <w:rPr>
          <w:rFonts w:ascii="Times New Roman" w:hAnsi="Times New Roman" w:cs="Times New Roman"/>
          <w:b/>
          <w:bCs/>
          <w:color w:val="auto"/>
          <w:lang w:val="vi-VN"/>
        </w:rPr>
        <w:t xml:space="preserve"> trong khám bệnh, chữa bệnh</w:t>
      </w:r>
    </w:p>
    <w:p w14:paraId="1D9CBA24" w14:textId="77777777" w:rsidR="00087F95" w:rsidRDefault="006F3EFE" w:rsidP="009E7B1A">
      <w:pPr>
        <w:jc w:val="center"/>
        <w:rPr>
          <w:rFonts w:eastAsia="Calibri"/>
          <w:b/>
          <w:sz w:val="26"/>
          <w:szCs w:val="26"/>
          <w:lang w:val="nl-NL"/>
          <w14:ligatures w14:val="none"/>
        </w:rPr>
      </w:pPr>
      <w:r>
        <w:rPr>
          <w:rFonts w:eastAsia="Calibri"/>
          <w:b/>
          <w:sz w:val="26"/>
          <w:szCs w:val="26"/>
          <w:lang w:val="nl-NL"/>
          <w14:ligatures w14:val="none"/>
        </w:rPr>
        <w:tab/>
      </w:r>
      <w:r>
        <w:rPr>
          <w:rFonts w:eastAsia="Calibri"/>
          <w:b/>
          <w:sz w:val="26"/>
          <w:szCs w:val="26"/>
          <w:lang w:val="nl-NL"/>
          <w14:ligatures w14:val="none"/>
        </w:rPr>
        <w:tab/>
      </w:r>
      <w:r>
        <w:rPr>
          <w:rFonts w:eastAsia="Calibri"/>
          <w:b/>
          <w:sz w:val="26"/>
          <w:szCs w:val="26"/>
          <w:lang w:val="nl-NL"/>
          <w14:ligatures w14:val="none"/>
        </w:rPr>
        <w:tab/>
      </w:r>
    </w:p>
    <w:p w14:paraId="209DA875" w14:textId="77777777" w:rsidR="00087F95" w:rsidRDefault="006F3EFE" w:rsidP="009E7B1A">
      <w:pPr>
        <w:jc w:val="center"/>
        <w:rPr>
          <w:rFonts w:eastAsia="Calibri"/>
          <w:b/>
          <w:sz w:val="26"/>
          <w:szCs w:val="26"/>
          <w:lang w:val="nl-NL"/>
          <w14:ligatures w14:val="none"/>
        </w:rPr>
      </w:pPr>
      <w:r>
        <w:rPr>
          <w:rFonts w:eastAsia="Calibri"/>
          <w:b/>
          <w:sz w:val="26"/>
          <w:szCs w:val="26"/>
          <w:lang w:val="nl-NL"/>
          <w14:ligatures w14:val="none"/>
        </w:rPr>
        <w:t>CỘNG HOÀ  XÃ HỘI CHỦ NGHĨA VIỆT NAM</w:t>
      </w:r>
    </w:p>
    <w:p w14:paraId="5B545EE1" w14:textId="02D44C3D" w:rsidR="00087F95" w:rsidRPr="009E7B1A" w:rsidRDefault="006F3EFE" w:rsidP="009E7B1A">
      <w:pPr>
        <w:jc w:val="center"/>
        <w:rPr>
          <w:rFonts w:eastAsia="Calibri"/>
          <w:b/>
          <w:sz w:val="28"/>
          <w:szCs w:val="26"/>
          <w:lang w:val="nl-NL"/>
          <w14:ligatures w14:val="none"/>
        </w:rPr>
      </w:pPr>
      <w:r w:rsidRPr="009E7B1A">
        <w:rPr>
          <w:rFonts w:eastAsia="Calibri"/>
          <w:b/>
          <w:sz w:val="28"/>
          <w:szCs w:val="26"/>
          <w:lang w:val="nl-NL"/>
          <w14:ligatures w14:val="none"/>
        </w:rPr>
        <w:t>Độc lập - Tự do - Hạnh phúc</w:t>
      </w:r>
    </w:p>
    <w:p w14:paraId="257D8087" w14:textId="58D6EBF5" w:rsidR="009E7B1A" w:rsidRPr="009E7B1A" w:rsidRDefault="009E7B1A" w:rsidP="009E7B1A">
      <w:pPr>
        <w:jc w:val="center"/>
        <w:rPr>
          <w:rFonts w:eastAsia="Calibri"/>
          <w:b/>
          <w:sz w:val="28"/>
          <w:szCs w:val="26"/>
          <w:vertAlign w:val="superscript"/>
          <w:lang w:val="nl-NL"/>
          <w14:ligatures w14:val="none"/>
        </w:rPr>
      </w:pPr>
      <w:r w:rsidRPr="009E7B1A">
        <w:rPr>
          <w:rFonts w:eastAsia="Calibri"/>
          <w:b/>
          <w:sz w:val="28"/>
          <w:szCs w:val="26"/>
          <w:vertAlign w:val="superscript"/>
          <w:lang w:val="nl-NL"/>
          <w14:ligatures w14:val="none"/>
        </w:rPr>
        <w:t>______________________________________</w:t>
      </w:r>
    </w:p>
    <w:p w14:paraId="0531BAB3" w14:textId="05124ED6" w:rsidR="00087F95" w:rsidRPr="009E7B1A" w:rsidRDefault="006F3EFE" w:rsidP="009E7B1A">
      <w:pPr>
        <w:jc w:val="center"/>
        <w:rPr>
          <w:rFonts w:eastAsia="Calibri"/>
          <w:i/>
          <w:sz w:val="28"/>
          <w:szCs w:val="26"/>
          <w:lang w:val="nl-NL"/>
          <w14:ligatures w14:val="none"/>
        </w:rPr>
      </w:pPr>
      <w:r w:rsidRPr="009E7B1A">
        <w:rPr>
          <w:rFonts w:eastAsia="Calibri"/>
          <w:i/>
          <w:sz w:val="28"/>
          <w:szCs w:val="26"/>
          <w:lang w:val="nl-NL"/>
          <w14:ligatures w14:val="none"/>
        </w:rPr>
        <w:t>………., ngày … tháng … năm …</w:t>
      </w:r>
    </w:p>
    <w:p w14:paraId="2A671A65" w14:textId="77777777" w:rsidR="009E7B1A" w:rsidRDefault="009E7B1A" w:rsidP="009E7B1A">
      <w:pPr>
        <w:jc w:val="center"/>
        <w:rPr>
          <w:rFonts w:eastAsia="Calibri"/>
          <w:i/>
          <w:sz w:val="26"/>
          <w:szCs w:val="26"/>
          <w:lang w:val="nl-NL"/>
          <w14:ligatures w14:val="none"/>
        </w:rPr>
      </w:pPr>
    </w:p>
    <w:p w14:paraId="5FD4204B" w14:textId="2C297BDF" w:rsidR="00087F95" w:rsidRPr="009E7B1A" w:rsidRDefault="006F3EFE" w:rsidP="009E7B1A">
      <w:pPr>
        <w:jc w:val="center"/>
        <w:rPr>
          <w:rFonts w:eastAsia="Calibri"/>
          <w:b/>
          <w:sz w:val="28"/>
          <w:szCs w:val="26"/>
          <w:lang w:val="vi-VN"/>
          <w14:ligatures w14:val="none"/>
        </w:rPr>
      </w:pPr>
      <w:r w:rsidRPr="009E7B1A">
        <w:rPr>
          <w:rFonts w:eastAsia="Calibri"/>
          <w:b/>
          <w:sz w:val="28"/>
          <w:szCs w:val="26"/>
          <w:lang w:val="nl-NL"/>
          <w14:ligatures w14:val="none"/>
        </w:rPr>
        <w:t>VĂN</w:t>
      </w:r>
      <w:r w:rsidRPr="009E7B1A">
        <w:rPr>
          <w:rFonts w:eastAsia="Calibri"/>
          <w:b/>
          <w:sz w:val="28"/>
          <w:szCs w:val="26"/>
          <w:lang w:val="vi-VN"/>
          <w14:ligatures w14:val="none"/>
        </w:rPr>
        <w:t xml:space="preserve"> BẢN ĐỀ</w:t>
      </w:r>
      <w:r w:rsidRPr="009E7B1A">
        <w:rPr>
          <w:rFonts w:eastAsia="Calibri"/>
          <w:b/>
          <w:sz w:val="28"/>
          <w:szCs w:val="26"/>
          <w:lang w:val="nl-NL"/>
          <w14:ligatures w14:val="none"/>
        </w:rPr>
        <w:t xml:space="preserve"> NGHỊ</w:t>
      </w:r>
    </w:p>
    <w:p w14:paraId="67E7D115" w14:textId="727867E0" w:rsidR="00087F95" w:rsidRDefault="006F3EFE" w:rsidP="009E7B1A">
      <w:pPr>
        <w:jc w:val="center"/>
        <w:rPr>
          <w:rFonts w:eastAsia="Calibri"/>
          <w:b/>
          <w:sz w:val="28"/>
          <w:szCs w:val="26"/>
          <w:lang w:val="nl-NL"/>
          <w14:ligatures w14:val="none"/>
        </w:rPr>
      </w:pPr>
      <w:r w:rsidRPr="009E7B1A">
        <w:rPr>
          <w:rFonts w:eastAsia="Calibri"/>
          <w:b/>
          <w:sz w:val="28"/>
          <w:szCs w:val="26"/>
          <w:lang w:val="en-SG"/>
          <w14:ligatures w14:val="none"/>
        </w:rPr>
        <w:t>X</w:t>
      </w:r>
      <w:r w:rsidRPr="009E7B1A">
        <w:rPr>
          <w:rFonts w:eastAsia="Calibri"/>
          <w:b/>
          <w:sz w:val="28"/>
          <w:szCs w:val="26"/>
          <w:lang w:val="vi-VN"/>
          <w14:ligatures w14:val="none"/>
        </w:rPr>
        <w:t>ác định</w:t>
      </w:r>
      <w:r w:rsidRPr="009E7B1A">
        <w:rPr>
          <w:rFonts w:eastAsia="Calibri"/>
          <w:b/>
          <w:sz w:val="28"/>
          <w:szCs w:val="26"/>
          <w:lang w:val="nl-NL"/>
          <w14:ligatures w14:val="none"/>
        </w:rPr>
        <w:t xml:space="preserve"> kỹ thuật mới, phương pháp mới trong khám bệnh, chữa bệnh</w:t>
      </w:r>
    </w:p>
    <w:p w14:paraId="1035EF05" w14:textId="763D63C5" w:rsidR="009E7B1A" w:rsidRPr="009E7B1A" w:rsidRDefault="009E7B1A" w:rsidP="009E7B1A">
      <w:pPr>
        <w:jc w:val="center"/>
        <w:rPr>
          <w:rFonts w:eastAsia="Calibri"/>
          <w:b/>
          <w:sz w:val="28"/>
          <w:szCs w:val="26"/>
          <w:vertAlign w:val="superscript"/>
          <w:lang w:val="nl-NL"/>
          <w14:ligatures w14:val="none"/>
        </w:rPr>
      </w:pPr>
      <w:r>
        <w:rPr>
          <w:rFonts w:eastAsia="Calibri"/>
          <w:b/>
          <w:sz w:val="28"/>
          <w:szCs w:val="26"/>
          <w:vertAlign w:val="superscript"/>
          <w:lang w:val="nl-NL"/>
          <w14:ligatures w14:val="none"/>
        </w:rPr>
        <w:t>____________</w:t>
      </w:r>
    </w:p>
    <w:p w14:paraId="434D0BCA" w14:textId="2039442F" w:rsidR="00087F95" w:rsidRDefault="006F3EFE" w:rsidP="009E7B1A">
      <w:pPr>
        <w:spacing w:before="200" w:line="288" w:lineRule="auto"/>
        <w:jc w:val="center"/>
        <w:rPr>
          <w:rFonts w:eastAsia="Calibri"/>
          <w:bCs/>
          <w:iCs/>
          <w:sz w:val="26"/>
          <w:szCs w:val="26"/>
          <w:lang w:val="nl-NL"/>
          <w14:ligatures w14:val="none"/>
        </w:rPr>
      </w:pPr>
      <w:r>
        <w:rPr>
          <w:rFonts w:eastAsia="Calibri"/>
          <w:bCs/>
          <w:iCs/>
          <w:sz w:val="26"/>
          <w:szCs w:val="26"/>
          <w:lang w:val="nl-NL"/>
          <w14:ligatures w14:val="none"/>
        </w:rPr>
        <w:t xml:space="preserve">Kính gửi: </w:t>
      </w:r>
      <w:r w:rsidR="009E7B1A">
        <w:rPr>
          <w:rFonts w:eastAsia="Calibri"/>
          <w:bCs/>
          <w:iCs/>
          <w:sz w:val="26"/>
          <w:szCs w:val="26"/>
          <w:lang w:val="nl-NL"/>
          <w14:ligatures w14:val="none"/>
        </w:rPr>
        <w:t>B</w:t>
      </w:r>
      <w:r>
        <w:rPr>
          <w:rFonts w:eastAsia="Calibri"/>
          <w:bCs/>
          <w:iCs/>
          <w:sz w:val="26"/>
          <w:szCs w:val="26"/>
          <w:lang w:val="nl-NL"/>
          <w14:ligatures w14:val="none"/>
        </w:rPr>
        <w:t>ộ Y tế</w:t>
      </w:r>
      <w:r w:rsidR="009E7B1A">
        <w:rPr>
          <w:rFonts w:eastAsia="Calibri"/>
          <w:bCs/>
          <w:iCs/>
          <w:sz w:val="26"/>
          <w:szCs w:val="26"/>
          <w:lang w:val="nl-NL"/>
          <w14:ligatures w14:val="none"/>
        </w:rPr>
        <w:t>.</w:t>
      </w:r>
    </w:p>
    <w:p w14:paraId="7DCA1334" w14:textId="408C5D75" w:rsidR="00087F95" w:rsidRDefault="006F3EFE" w:rsidP="009E7B1A">
      <w:pPr>
        <w:spacing w:before="60"/>
        <w:ind w:firstLine="567"/>
        <w:jc w:val="both"/>
        <w:rPr>
          <w:rFonts w:eastAsia="Calibri"/>
          <w:sz w:val="26"/>
          <w:szCs w:val="26"/>
          <w:lang w:val="vi-VN"/>
          <w14:ligatures w14:val="none"/>
        </w:rPr>
      </w:pPr>
      <w:r>
        <w:rPr>
          <w:rFonts w:eastAsia="Calibri"/>
          <w:sz w:val="26"/>
          <w:szCs w:val="26"/>
          <w:lang w:val="nl-NL"/>
          <w14:ligatures w14:val="none"/>
        </w:rPr>
        <w:t>Cơ sở nhận thử nghiệm lâm sàng kỹ thuật mới, phương pháp mới:</w:t>
      </w:r>
      <w:r>
        <w:rPr>
          <w:rFonts w:eastAsia="Calibri"/>
          <w:sz w:val="26"/>
          <w:szCs w:val="26"/>
          <w:lang w:val="vi-VN"/>
          <w14:ligatures w14:val="none"/>
        </w:rPr>
        <w:t xml:space="preserve"> ......................</w:t>
      </w:r>
    </w:p>
    <w:p w14:paraId="4C4FB564" w14:textId="71088C77" w:rsidR="00087F95" w:rsidRDefault="006F3EFE" w:rsidP="009E7B1A">
      <w:pPr>
        <w:spacing w:before="60"/>
        <w:jc w:val="both"/>
        <w:rPr>
          <w:rFonts w:eastAsia="Calibri"/>
          <w:sz w:val="26"/>
          <w:szCs w:val="26"/>
          <w:lang w:val="vi-VN"/>
          <w14:ligatures w14:val="none"/>
        </w:rPr>
      </w:pPr>
      <w:r>
        <w:rPr>
          <w:rFonts w:eastAsia="Calibri"/>
          <w:sz w:val="26"/>
          <w:szCs w:val="26"/>
          <w:lang w:val="vi-VN"/>
          <w14:ligatures w14:val="none"/>
        </w:rPr>
        <w:t>......................................................................................................................................</w:t>
      </w:r>
    </w:p>
    <w:p w14:paraId="28EE8EC7" w14:textId="77CC9B77" w:rsidR="00087F95" w:rsidRDefault="006F3EFE" w:rsidP="009E7B1A">
      <w:pPr>
        <w:spacing w:before="60"/>
        <w:ind w:firstLine="567"/>
        <w:jc w:val="both"/>
        <w:rPr>
          <w:rFonts w:eastAsia="Calibri"/>
          <w:i/>
          <w:sz w:val="26"/>
          <w:szCs w:val="26"/>
          <w:lang w:val="vi-VN"/>
          <w14:ligatures w14:val="none"/>
        </w:rPr>
      </w:pPr>
      <w:r>
        <w:rPr>
          <w:rFonts w:eastAsia="Calibri"/>
          <w:sz w:val="26"/>
          <w:szCs w:val="26"/>
          <w:lang w:val="nl-NL"/>
          <w14:ligatures w14:val="none"/>
        </w:rPr>
        <w:t>Địa chỉ cơ quan:</w:t>
      </w:r>
      <w:r>
        <w:rPr>
          <w:rFonts w:eastAsia="Calibri"/>
          <w:sz w:val="26"/>
          <w:szCs w:val="26"/>
          <w:lang w:val="vi-VN"/>
          <w14:ligatures w14:val="none"/>
        </w:rPr>
        <w:t xml:space="preserve"> ..................................................................................................</w:t>
      </w:r>
    </w:p>
    <w:p w14:paraId="62E82CC7" w14:textId="1DD45EFA" w:rsidR="00087F95" w:rsidRDefault="006F3EFE" w:rsidP="009E7B1A">
      <w:pPr>
        <w:spacing w:before="60"/>
        <w:ind w:firstLine="567"/>
        <w:jc w:val="both"/>
        <w:rPr>
          <w:rFonts w:eastAsia="Calibri"/>
          <w:sz w:val="26"/>
          <w:szCs w:val="26"/>
          <w:lang w:val="vi-VN"/>
          <w14:ligatures w14:val="none"/>
        </w:rPr>
      </w:pPr>
      <w:r>
        <w:rPr>
          <w:rFonts w:eastAsia="Calibri"/>
          <w:sz w:val="26"/>
          <w:szCs w:val="26"/>
          <w:lang w:val="nl-NL"/>
          <w14:ligatures w14:val="none"/>
        </w:rPr>
        <w:t xml:space="preserve">Điện thoại: </w:t>
      </w:r>
      <w:r>
        <w:rPr>
          <w:rFonts w:eastAsia="Calibri"/>
          <w:sz w:val="26"/>
          <w:szCs w:val="26"/>
          <w:lang w:val="vi-VN"/>
          <w14:ligatures w14:val="none"/>
        </w:rPr>
        <w:t>...............................................</w:t>
      </w:r>
      <w:r>
        <w:rPr>
          <w:rFonts w:eastAsia="Calibri"/>
          <w:sz w:val="26"/>
          <w:szCs w:val="26"/>
          <w:lang w:val="nl-NL"/>
          <w14:ligatures w14:val="none"/>
        </w:rPr>
        <w:t xml:space="preserve">   Fax:</w:t>
      </w:r>
      <w:r>
        <w:rPr>
          <w:rFonts w:eastAsia="Calibri"/>
          <w:sz w:val="26"/>
          <w:szCs w:val="26"/>
          <w:lang w:val="vi-VN"/>
          <w14:ligatures w14:val="none"/>
        </w:rPr>
        <w:t xml:space="preserve"> ................................................</w:t>
      </w:r>
    </w:p>
    <w:p w14:paraId="000AA8E3" w14:textId="175FCBEA" w:rsidR="00087F95" w:rsidRDefault="006F3EFE" w:rsidP="009E7B1A">
      <w:pPr>
        <w:spacing w:before="60"/>
        <w:ind w:firstLine="567"/>
        <w:jc w:val="both"/>
        <w:rPr>
          <w:rFonts w:eastAsia="Calibri"/>
          <w:sz w:val="26"/>
          <w:szCs w:val="26"/>
          <w:lang w:val="vi-VN"/>
          <w14:ligatures w14:val="none"/>
        </w:rPr>
      </w:pPr>
      <w:r>
        <w:rPr>
          <w:rFonts w:eastAsia="Calibri"/>
          <w:sz w:val="26"/>
          <w:szCs w:val="26"/>
          <w:lang w:val="nl-NL"/>
          <w14:ligatures w14:val="none"/>
        </w:rPr>
        <w:t>Email:</w:t>
      </w:r>
      <w:r>
        <w:rPr>
          <w:rFonts w:eastAsia="Calibri"/>
          <w:sz w:val="26"/>
          <w:szCs w:val="26"/>
          <w:lang w:val="vi-VN"/>
          <w14:ligatures w14:val="none"/>
        </w:rPr>
        <w:t xml:space="preserve"> .................................................................................................................</w:t>
      </w:r>
    </w:p>
    <w:p w14:paraId="33FDB0BB" w14:textId="6617A4AB" w:rsidR="00087F95" w:rsidRDefault="006F3EFE" w:rsidP="009E7B1A">
      <w:pPr>
        <w:spacing w:before="60"/>
        <w:ind w:firstLine="567"/>
        <w:jc w:val="both"/>
        <w:rPr>
          <w:rFonts w:eastAsia="Calibri"/>
          <w:sz w:val="26"/>
          <w:szCs w:val="26"/>
          <w:lang w:val="vi-VN"/>
          <w14:ligatures w14:val="none"/>
        </w:rPr>
      </w:pPr>
      <w:r>
        <w:rPr>
          <w:rFonts w:eastAsia="Calibri"/>
          <w:sz w:val="26"/>
          <w:szCs w:val="26"/>
          <w:lang w:val="nl-NL"/>
          <w14:ligatures w14:val="none"/>
        </w:rPr>
        <w:t>Tài khoản:</w:t>
      </w:r>
      <w:r>
        <w:rPr>
          <w:rFonts w:eastAsia="Calibri"/>
          <w:sz w:val="26"/>
          <w:szCs w:val="26"/>
          <w:lang w:val="vi-VN"/>
          <w14:ligatures w14:val="none"/>
        </w:rPr>
        <w:t xml:space="preserve"> ...........................................................................................................</w:t>
      </w:r>
    </w:p>
    <w:p w14:paraId="2671CC7B" w14:textId="52BA93F1" w:rsidR="00087F95" w:rsidRDefault="00706ACB" w:rsidP="009E7B1A">
      <w:pPr>
        <w:spacing w:before="60"/>
        <w:ind w:firstLine="567"/>
        <w:jc w:val="both"/>
        <w:rPr>
          <w:rFonts w:eastAsia="Calibri"/>
          <w:sz w:val="26"/>
          <w:szCs w:val="26"/>
          <w:lang w:val="vi-VN"/>
          <w14:ligatures w14:val="none"/>
        </w:rPr>
      </w:pPr>
      <w:r>
        <w:rPr>
          <w:rFonts w:eastAsia="Calibri"/>
          <w:sz w:val="26"/>
          <w:szCs w:val="26"/>
          <w:lang w:val="nl-NL"/>
          <w14:ligatures w14:val="none"/>
        </w:rPr>
        <w:t>Tên t</w:t>
      </w:r>
      <w:r w:rsidR="006F3EFE">
        <w:rPr>
          <w:rFonts w:eastAsia="Calibri"/>
          <w:sz w:val="26"/>
          <w:szCs w:val="26"/>
          <w:lang w:val="nl-NL"/>
          <w14:ligatures w14:val="none"/>
        </w:rPr>
        <w:t>ổ chức/cá nhân có kỹ thuật</w:t>
      </w:r>
      <w:r w:rsidR="006F3EFE">
        <w:rPr>
          <w:rFonts w:eastAsia="Calibri"/>
          <w:sz w:val="26"/>
          <w:szCs w:val="26"/>
          <w:lang w:val="vi-VN"/>
          <w14:ligatures w14:val="none"/>
        </w:rPr>
        <w:t xml:space="preserve"> mới</w:t>
      </w:r>
      <w:r w:rsidR="006F3EFE">
        <w:rPr>
          <w:rFonts w:eastAsia="Calibri"/>
          <w:sz w:val="26"/>
          <w:szCs w:val="26"/>
          <w:lang w:val="nl-NL"/>
          <w14:ligatures w14:val="none"/>
        </w:rPr>
        <w:t>/phương pháp mới</w:t>
      </w:r>
      <w:r>
        <w:rPr>
          <w:rStyle w:val="FootnoteReference"/>
          <w:sz w:val="28"/>
          <w:szCs w:val="28"/>
          <w:lang w:val="es-ES"/>
        </w:rPr>
        <w:footnoteReference w:id="151"/>
      </w:r>
      <w:r w:rsidR="006F3EFE">
        <w:rPr>
          <w:rFonts w:eastAsia="Calibri"/>
          <w:sz w:val="26"/>
          <w:szCs w:val="26"/>
          <w:lang w:val="nl-NL"/>
          <w14:ligatures w14:val="none"/>
        </w:rPr>
        <w:t>:</w:t>
      </w:r>
      <w:r w:rsidR="006F3EFE">
        <w:rPr>
          <w:rFonts w:eastAsia="Calibri"/>
          <w:sz w:val="26"/>
          <w:szCs w:val="26"/>
          <w:lang w:val="vi-VN"/>
          <w14:ligatures w14:val="none"/>
        </w:rPr>
        <w:t xml:space="preserve"> ....................................</w:t>
      </w:r>
    </w:p>
    <w:p w14:paraId="6E3679F5" w14:textId="0357A6BB" w:rsidR="00087F95" w:rsidRDefault="006F3EFE" w:rsidP="009E7B1A">
      <w:pPr>
        <w:spacing w:before="60"/>
        <w:ind w:firstLine="567"/>
        <w:jc w:val="both"/>
        <w:rPr>
          <w:rFonts w:eastAsia="Calibri"/>
          <w:i/>
          <w:sz w:val="26"/>
          <w:szCs w:val="26"/>
          <w:lang w:val="vi-VN"/>
          <w14:ligatures w14:val="none"/>
        </w:rPr>
      </w:pPr>
      <w:r>
        <w:rPr>
          <w:rFonts w:eastAsia="Calibri"/>
          <w:sz w:val="26"/>
          <w:szCs w:val="26"/>
          <w:lang w:val="nl-NL"/>
          <w14:ligatures w14:val="none"/>
        </w:rPr>
        <w:t>Địa chỉ giao dịch:</w:t>
      </w:r>
      <w:r>
        <w:rPr>
          <w:rFonts w:eastAsia="Calibri"/>
          <w:sz w:val="26"/>
          <w:szCs w:val="26"/>
          <w:lang w:val="vi-VN"/>
          <w14:ligatures w14:val="none"/>
        </w:rPr>
        <w:t xml:space="preserve"> .................................................................................................</w:t>
      </w:r>
    </w:p>
    <w:p w14:paraId="3AF19E58" w14:textId="70C46D7A" w:rsidR="00087F95" w:rsidRDefault="006F3EFE" w:rsidP="009E7B1A">
      <w:pPr>
        <w:spacing w:before="60"/>
        <w:ind w:firstLine="567"/>
        <w:jc w:val="both"/>
        <w:rPr>
          <w:rFonts w:eastAsia="Calibri"/>
          <w:sz w:val="26"/>
          <w:szCs w:val="26"/>
          <w:lang w:val="vi-VN"/>
          <w14:ligatures w14:val="none"/>
        </w:rPr>
      </w:pPr>
      <w:r>
        <w:rPr>
          <w:rFonts w:eastAsia="Calibri"/>
          <w:sz w:val="26"/>
          <w:szCs w:val="26"/>
          <w:lang w:val="nl-NL"/>
          <w14:ligatures w14:val="none"/>
        </w:rPr>
        <w:t xml:space="preserve">Điện thoại: </w:t>
      </w:r>
      <w:r>
        <w:rPr>
          <w:rFonts w:eastAsia="Calibri"/>
          <w:sz w:val="26"/>
          <w:szCs w:val="26"/>
          <w:lang w:val="vi-VN"/>
          <w14:ligatures w14:val="none"/>
        </w:rPr>
        <w:t>..............................................</w:t>
      </w:r>
      <w:r>
        <w:rPr>
          <w:rFonts w:eastAsia="Calibri"/>
          <w:sz w:val="26"/>
          <w:szCs w:val="26"/>
          <w:lang w:val="nl-NL"/>
          <w14:ligatures w14:val="none"/>
        </w:rPr>
        <w:t xml:space="preserve">  Fax:</w:t>
      </w:r>
      <w:r>
        <w:rPr>
          <w:rFonts w:eastAsia="Calibri"/>
          <w:sz w:val="26"/>
          <w:szCs w:val="26"/>
          <w:lang w:val="vi-VN"/>
          <w14:ligatures w14:val="none"/>
        </w:rPr>
        <w:t xml:space="preserve"> ...................................................</w:t>
      </w:r>
    </w:p>
    <w:p w14:paraId="62547700" w14:textId="1CA10CC1" w:rsidR="00087F95" w:rsidRDefault="006F3EFE" w:rsidP="009E7B1A">
      <w:pPr>
        <w:spacing w:before="60"/>
        <w:ind w:firstLine="567"/>
        <w:jc w:val="both"/>
        <w:rPr>
          <w:rFonts w:eastAsia="Calibri"/>
          <w:sz w:val="26"/>
          <w:szCs w:val="26"/>
          <w:lang w:val="vi-VN"/>
          <w14:ligatures w14:val="none"/>
        </w:rPr>
      </w:pPr>
      <w:r>
        <w:rPr>
          <w:rFonts w:eastAsia="Calibri"/>
          <w:sz w:val="26"/>
          <w:szCs w:val="26"/>
          <w:lang w:val="nl-NL"/>
          <w14:ligatures w14:val="none"/>
        </w:rPr>
        <w:t>Email:</w:t>
      </w:r>
      <w:r>
        <w:rPr>
          <w:rFonts w:eastAsia="Calibri"/>
          <w:sz w:val="26"/>
          <w:szCs w:val="26"/>
          <w:lang w:val="vi-VN"/>
          <w14:ligatures w14:val="none"/>
        </w:rPr>
        <w:t xml:space="preserve"> .................................................................................................................</w:t>
      </w:r>
    </w:p>
    <w:p w14:paraId="5D661D74" w14:textId="00D8D193" w:rsidR="00087F95" w:rsidRDefault="006F3EFE" w:rsidP="009E7B1A">
      <w:pPr>
        <w:spacing w:before="60"/>
        <w:ind w:firstLine="567"/>
        <w:jc w:val="both"/>
        <w:rPr>
          <w:rFonts w:eastAsia="Calibri"/>
          <w:sz w:val="26"/>
          <w:szCs w:val="26"/>
          <w:lang w:val="vi-VN"/>
          <w14:ligatures w14:val="none"/>
        </w:rPr>
      </w:pPr>
      <w:r>
        <w:rPr>
          <w:rFonts w:eastAsia="Calibri"/>
          <w:sz w:val="26"/>
          <w:szCs w:val="26"/>
          <w:lang w:val="nl-NL"/>
          <w14:ligatures w14:val="none"/>
        </w:rPr>
        <w:t>Tài khoản:</w:t>
      </w:r>
      <w:r>
        <w:rPr>
          <w:rFonts w:eastAsia="Calibri"/>
          <w:sz w:val="26"/>
          <w:szCs w:val="26"/>
          <w:lang w:val="vi-VN"/>
          <w14:ligatures w14:val="none"/>
        </w:rPr>
        <w:t xml:space="preserve"> ...........................................................................................................</w:t>
      </w:r>
    </w:p>
    <w:p w14:paraId="3184DEE8" w14:textId="77777777" w:rsidR="00087F95" w:rsidRDefault="006F3EFE" w:rsidP="009E7B1A">
      <w:pPr>
        <w:spacing w:before="60"/>
        <w:ind w:firstLine="567"/>
        <w:jc w:val="both"/>
        <w:rPr>
          <w:rFonts w:eastAsia="Calibri"/>
          <w:sz w:val="26"/>
          <w:szCs w:val="26"/>
          <w:lang w:val="nl-NL"/>
          <w14:ligatures w14:val="none"/>
        </w:rPr>
      </w:pPr>
      <w:r>
        <w:rPr>
          <w:rFonts w:eastAsia="Calibri"/>
          <w:sz w:val="26"/>
          <w:szCs w:val="26"/>
          <w:lang w:val="nl-NL"/>
          <w14:ligatures w14:val="none"/>
        </w:rPr>
        <w:t>Làm đơn đề nghị Bộ Y tế xem xét phân loại kỹ thuật mới, phương pháp mới:</w:t>
      </w:r>
    </w:p>
    <w:p w14:paraId="5168361C" w14:textId="1A653A17" w:rsidR="00087F95" w:rsidRDefault="00706ACB" w:rsidP="009E7B1A">
      <w:pPr>
        <w:tabs>
          <w:tab w:val="left" w:pos="1080"/>
        </w:tabs>
        <w:spacing w:before="60"/>
        <w:ind w:firstLine="567"/>
        <w:jc w:val="both"/>
        <w:rPr>
          <w:rFonts w:eastAsia="Calibri"/>
          <w:sz w:val="26"/>
          <w:szCs w:val="26"/>
          <w:lang w:val="nl-NL"/>
          <w14:ligatures w14:val="none"/>
        </w:rPr>
      </w:pPr>
      <w:r>
        <w:rPr>
          <w:rFonts w:eastAsia="Calibri"/>
          <w:sz w:val="26"/>
          <w:szCs w:val="26"/>
          <w:lang w:val="nl-NL"/>
          <w14:ligatures w14:val="none"/>
        </w:rPr>
        <w:t xml:space="preserve">- </w:t>
      </w:r>
      <w:r w:rsidR="006F3EFE">
        <w:rPr>
          <w:rFonts w:eastAsia="Calibri"/>
          <w:sz w:val="26"/>
          <w:szCs w:val="26"/>
          <w:lang w:val="nl-NL"/>
          <w14:ligatures w14:val="none"/>
        </w:rPr>
        <w:t xml:space="preserve">Tên kỹ thuật mới/phương pháp mới: </w:t>
      </w:r>
      <w:r w:rsidR="006F3EFE">
        <w:rPr>
          <w:rFonts w:eastAsia="Calibri"/>
          <w:sz w:val="26"/>
          <w:szCs w:val="26"/>
          <w:lang w:val="vi-VN"/>
          <w14:ligatures w14:val="none"/>
        </w:rPr>
        <w:t>...</w:t>
      </w:r>
      <w:r w:rsidR="009E7B1A">
        <w:rPr>
          <w:rFonts w:eastAsia="Calibri"/>
          <w:sz w:val="26"/>
          <w:szCs w:val="26"/>
          <w14:ligatures w14:val="none"/>
        </w:rPr>
        <w:t>......</w:t>
      </w:r>
      <w:r w:rsidR="006F3EFE">
        <w:rPr>
          <w:rFonts w:eastAsia="Calibri"/>
          <w:sz w:val="26"/>
          <w:szCs w:val="26"/>
          <w:lang w:val="vi-VN"/>
          <w14:ligatures w14:val="none"/>
        </w:rPr>
        <w:t>......................................................</w:t>
      </w:r>
    </w:p>
    <w:p w14:paraId="1BAE92AA" w14:textId="5128AE1A" w:rsidR="00087F95" w:rsidRDefault="00706ACB" w:rsidP="009E7B1A">
      <w:pPr>
        <w:tabs>
          <w:tab w:val="left" w:pos="1080"/>
        </w:tabs>
        <w:spacing w:before="60"/>
        <w:ind w:firstLine="567"/>
        <w:jc w:val="both"/>
        <w:rPr>
          <w:rFonts w:eastAsia="Calibri"/>
          <w:sz w:val="26"/>
          <w:szCs w:val="26"/>
          <w:lang w:val="nl-NL"/>
          <w14:ligatures w14:val="none"/>
        </w:rPr>
      </w:pPr>
      <w:r>
        <w:rPr>
          <w:rFonts w:eastAsia="Calibri"/>
          <w:sz w:val="26"/>
          <w:szCs w:val="26"/>
          <w:lang w:val="nl-NL"/>
          <w14:ligatures w14:val="none"/>
        </w:rPr>
        <w:t xml:space="preserve">- </w:t>
      </w:r>
      <w:r w:rsidR="006F3EFE">
        <w:rPr>
          <w:rFonts w:eastAsia="Calibri"/>
          <w:sz w:val="26"/>
          <w:szCs w:val="26"/>
          <w:lang w:val="nl-NL"/>
          <w14:ligatures w14:val="none"/>
        </w:rPr>
        <w:t>Nước/Quốc gia phát minh:</w:t>
      </w:r>
      <w:r w:rsidR="006F3EFE">
        <w:rPr>
          <w:rFonts w:eastAsia="Calibri"/>
          <w:sz w:val="26"/>
          <w:szCs w:val="26"/>
          <w:lang w:val="vi-VN"/>
          <w14:ligatures w14:val="none"/>
        </w:rPr>
        <w:t xml:space="preserve"> ...............................................................................</w:t>
      </w:r>
    </w:p>
    <w:p w14:paraId="133D324B" w14:textId="2AAEC2AD" w:rsidR="00087F95" w:rsidRDefault="00706ACB" w:rsidP="009E7B1A">
      <w:pPr>
        <w:tabs>
          <w:tab w:val="left" w:pos="1080"/>
        </w:tabs>
        <w:spacing w:before="60"/>
        <w:ind w:firstLine="567"/>
        <w:jc w:val="both"/>
        <w:rPr>
          <w:rFonts w:eastAsia="Calibri"/>
          <w:iCs/>
          <w:sz w:val="26"/>
          <w:szCs w:val="26"/>
          <w:lang w:val="nl-NL"/>
          <w14:ligatures w14:val="none"/>
        </w:rPr>
      </w:pPr>
      <w:r>
        <w:rPr>
          <w:rFonts w:eastAsia="Calibri"/>
          <w:iCs/>
          <w:sz w:val="26"/>
          <w:szCs w:val="26"/>
          <w:lang w:val="nl-NL"/>
          <w14:ligatures w14:val="none"/>
        </w:rPr>
        <w:t xml:space="preserve">- </w:t>
      </w:r>
      <w:r w:rsidR="006F3EFE">
        <w:rPr>
          <w:rFonts w:eastAsia="Calibri"/>
          <w:iCs/>
          <w:sz w:val="26"/>
          <w:szCs w:val="26"/>
          <w:lang w:val="nl-NL"/>
          <w14:ligatures w14:val="none"/>
        </w:rPr>
        <w:t>Nhóm nguy cơ tự đề xuất:</w:t>
      </w:r>
      <w:r w:rsidR="006F3EFE">
        <w:rPr>
          <w:rFonts w:eastAsia="Calibri"/>
          <w:iCs/>
          <w:sz w:val="26"/>
          <w:szCs w:val="26"/>
          <w:lang w:val="vi-VN"/>
          <w14:ligatures w14:val="none"/>
        </w:rPr>
        <w:t xml:space="preserve"> ................................................................................</w:t>
      </w:r>
    </w:p>
    <w:p w14:paraId="2DBF1301" w14:textId="77777777" w:rsidR="00087F95" w:rsidRDefault="006F3EFE" w:rsidP="009E7B1A">
      <w:pPr>
        <w:tabs>
          <w:tab w:val="left" w:pos="360"/>
          <w:tab w:val="left" w:pos="1080"/>
        </w:tabs>
        <w:spacing w:before="60"/>
        <w:ind w:firstLine="567"/>
        <w:jc w:val="both"/>
        <w:rPr>
          <w:rFonts w:eastAsia="Calibri"/>
          <w:sz w:val="26"/>
          <w:szCs w:val="26"/>
          <w:lang w:val="nl-NL"/>
          <w14:ligatures w14:val="none"/>
        </w:rPr>
      </w:pPr>
      <w:r>
        <w:rPr>
          <w:rFonts w:eastAsia="Calibri"/>
          <w:sz w:val="26"/>
          <w:szCs w:val="26"/>
          <w:lang w:val="nl-NL"/>
          <w14:ligatures w14:val="none"/>
        </w:rPr>
        <w:t xml:space="preserve">Hồ sơ bao gồm: </w:t>
      </w:r>
      <w:r>
        <w:rPr>
          <w:rStyle w:val="FootnoteReference"/>
          <w:rFonts w:eastAsia="Calibri"/>
          <w:sz w:val="26"/>
          <w:szCs w:val="26"/>
          <w:lang w:val="vi-VN"/>
          <w14:ligatures w14:val="none"/>
        </w:rPr>
        <w:footnoteReference w:id="152"/>
      </w:r>
    </w:p>
    <w:tbl>
      <w:tblPr>
        <w:tblStyle w:val="TableGrid"/>
        <w:tblW w:w="89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1"/>
      </w:tblGrid>
      <w:tr w:rsidR="00087F95" w14:paraId="66900454" w14:textId="77777777" w:rsidTr="002B0A1B">
        <w:tc>
          <w:tcPr>
            <w:tcW w:w="8931" w:type="dxa"/>
          </w:tcPr>
          <w:p w14:paraId="064D8265" w14:textId="693EC91A" w:rsidR="00087F95" w:rsidRDefault="006F3EFE" w:rsidP="002B0A1B">
            <w:pPr>
              <w:tabs>
                <w:tab w:val="left" w:pos="552"/>
              </w:tabs>
              <w:spacing w:before="120"/>
              <w:ind w:firstLine="459"/>
              <w:rPr>
                <w:sz w:val="26"/>
                <w:szCs w:val="26"/>
                <w:lang w:val="vi-VN"/>
              </w:rPr>
            </w:pPr>
            <w:r>
              <w:rPr>
                <w:sz w:val="26"/>
                <w:szCs w:val="26"/>
                <w:lang w:val="vi-VN"/>
              </w:rPr>
              <w:t>1. ...........................................................................................................................</w:t>
            </w:r>
          </w:p>
        </w:tc>
      </w:tr>
      <w:tr w:rsidR="00087F95" w14:paraId="1080A2EA" w14:textId="77777777" w:rsidTr="002B0A1B">
        <w:tc>
          <w:tcPr>
            <w:tcW w:w="8931" w:type="dxa"/>
          </w:tcPr>
          <w:p w14:paraId="3E02E7BA" w14:textId="06AAEBAF" w:rsidR="00087F95" w:rsidRDefault="006F3EFE" w:rsidP="002B0A1B">
            <w:pPr>
              <w:spacing w:before="120"/>
              <w:ind w:firstLine="459"/>
              <w:rPr>
                <w:sz w:val="26"/>
                <w:szCs w:val="26"/>
                <w:lang w:val="vi-VN"/>
              </w:rPr>
            </w:pPr>
            <w:r>
              <w:rPr>
                <w:sz w:val="26"/>
                <w:szCs w:val="26"/>
                <w:lang w:val="vi-VN"/>
              </w:rPr>
              <w:t>2............................................................................................................................</w:t>
            </w:r>
          </w:p>
        </w:tc>
      </w:tr>
      <w:tr w:rsidR="00087F95" w14:paraId="5E0DE280" w14:textId="77777777" w:rsidTr="002B0A1B">
        <w:tc>
          <w:tcPr>
            <w:tcW w:w="8931" w:type="dxa"/>
          </w:tcPr>
          <w:p w14:paraId="31F6A467" w14:textId="36709196" w:rsidR="00087F95" w:rsidRDefault="006F3EFE" w:rsidP="002B0A1B">
            <w:pPr>
              <w:spacing w:before="120"/>
              <w:ind w:firstLine="459"/>
              <w:rPr>
                <w:sz w:val="26"/>
                <w:szCs w:val="26"/>
                <w:lang w:val="vi-VN"/>
              </w:rPr>
            </w:pPr>
            <w:r>
              <w:rPr>
                <w:sz w:val="26"/>
                <w:szCs w:val="26"/>
                <w:lang w:val="vi-VN"/>
              </w:rPr>
              <w:t>3.............................................................................................................................</w:t>
            </w:r>
          </w:p>
        </w:tc>
      </w:tr>
    </w:tbl>
    <w:p w14:paraId="5D920C15" w14:textId="570ADC3E" w:rsidR="00087F95" w:rsidRDefault="006F3EFE" w:rsidP="009E7B1A">
      <w:pPr>
        <w:spacing w:before="120"/>
        <w:ind w:firstLine="567"/>
        <w:jc w:val="both"/>
        <w:rPr>
          <w:rFonts w:eastAsia="Calibri"/>
          <w:sz w:val="26"/>
          <w:szCs w:val="26"/>
          <w:lang w:val="nl-NL"/>
          <w14:ligatures w14:val="none"/>
        </w:rPr>
      </w:pPr>
      <w:r>
        <w:rPr>
          <w:rFonts w:eastAsia="Calibri"/>
          <w:sz w:val="26"/>
          <w:szCs w:val="26"/>
          <w:lang w:val="nl-NL"/>
          <w14:ligatures w14:val="none"/>
        </w:rPr>
        <w:t>Đề nghị Bộ Y tế xem xét và phân loại kỹ thuật mới/phương pháp mới nêu trên.</w:t>
      </w:r>
    </w:p>
    <w:p w14:paraId="56B01CE0" w14:textId="77777777" w:rsidR="009E7B1A" w:rsidRPr="009E7B1A" w:rsidRDefault="009E7B1A" w:rsidP="009E7B1A">
      <w:pPr>
        <w:spacing w:before="120"/>
        <w:ind w:firstLine="567"/>
        <w:jc w:val="both"/>
        <w:rPr>
          <w:rFonts w:eastAsia="Calibri"/>
          <w:sz w:val="4"/>
          <w:szCs w:val="26"/>
          <w:lang w:val="nl-NL"/>
          <w14:ligatures w14:val="none"/>
        </w:rPr>
      </w:pPr>
    </w:p>
    <w:tbl>
      <w:tblPr>
        <w:tblStyle w:val="TableGrid"/>
        <w:tblW w:w="10347"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3260"/>
        <w:gridCol w:w="3543"/>
      </w:tblGrid>
      <w:tr w:rsidR="00087F95" w:rsidRPr="00D3119A" w14:paraId="7E007D0E" w14:textId="77777777" w:rsidTr="002B0A1B">
        <w:trPr>
          <w:jc w:val="center"/>
        </w:trPr>
        <w:tc>
          <w:tcPr>
            <w:tcW w:w="3544" w:type="dxa"/>
          </w:tcPr>
          <w:p w14:paraId="46E6638F" w14:textId="3BBC6F33" w:rsidR="00087F95" w:rsidRPr="002B0A1B" w:rsidRDefault="002B0A1B">
            <w:pPr>
              <w:tabs>
                <w:tab w:val="center" w:pos="1800"/>
                <w:tab w:val="center" w:pos="6660"/>
              </w:tabs>
              <w:jc w:val="center"/>
              <w:rPr>
                <w:rFonts w:ascii="Times New Roman Bold" w:hAnsi="Times New Roman Bold"/>
                <w:b/>
                <w:bCs/>
                <w:spacing w:val="-6"/>
                <w:sz w:val="26"/>
                <w:szCs w:val="26"/>
                <w:lang w:val="nl-NL"/>
              </w:rPr>
            </w:pPr>
            <w:r w:rsidRPr="002B0A1B">
              <w:rPr>
                <w:rFonts w:ascii="Times New Roman Bold" w:hAnsi="Times New Roman Bold"/>
                <w:b/>
                <w:bCs/>
                <w:spacing w:val="-6"/>
                <w:sz w:val="26"/>
                <w:szCs w:val="26"/>
                <w:lang w:val="nl-NL"/>
              </w:rPr>
              <w:t>NGHIÊN CỨU VIÊN CHÍNH</w:t>
            </w:r>
          </w:p>
          <w:p w14:paraId="0F864E4D" w14:textId="1BCC5D29" w:rsidR="00087F95" w:rsidRDefault="000D103B">
            <w:pPr>
              <w:tabs>
                <w:tab w:val="center" w:pos="1800"/>
                <w:tab w:val="center" w:pos="6660"/>
              </w:tabs>
              <w:jc w:val="center"/>
              <w:rPr>
                <w:bCs/>
                <w:i/>
                <w:sz w:val="26"/>
                <w:szCs w:val="26"/>
                <w:lang w:val="nl-NL"/>
              </w:rPr>
            </w:pPr>
            <w:r>
              <w:rPr>
                <w:bCs/>
                <w:i/>
                <w:sz w:val="26"/>
                <w:szCs w:val="26"/>
                <w:lang w:val="nl-NL"/>
              </w:rPr>
              <w:t>(Ký, ghi rõ họ tên)</w:t>
            </w:r>
          </w:p>
        </w:tc>
        <w:tc>
          <w:tcPr>
            <w:tcW w:w="3260" w:type="dxa"/>
          </w:tcPr>
          <w:p w14:paraId="2E76A249" w14:textId="51635D9D" w:rsidR="00087F95" w:rsidRDefault="002B0A1B">
            <w:pPr>
              <w:tabs>
                <w:tab w:val="center" w:pos="1800"/>
                <w:tab w:val="center" w:pos="6660"/>
              </w:tabs>
              <w:jc w:val="center"/>
              <w:rPr>
                <w:b/>
                <w:bCs/>
                <w:sz w:val="26"/>
                <w:szCs w:val="26"/>
                <w:lang w:val="nl-NL"/>
              </w:rPr>
            </w:pPr>
            <w:r>
              <w:rPr>
                <w:b/>
                <w:bCs/>
                <w:sz w:val="26"/>
                <w:szCs w:val="26"/>
                <w:lang w:val="nl-NL"/>
              </w:rPr>
              <w:t>THỦ TRƯỞNG CƠ SỞ NHẬN THỬ NGHIỆM LÂM SÀNG</w:t>
            </w:r>
          </w:p>
          <w:p w14:paraId="183C9AD8" w14:textId="587822A2" w:rsidR="00087F95" w:rsidRPr="000D103B" w:rsidRDefault="000D103B">
            <w:pPr>
              <w:tabs>
                <w:tab w:val="center" w:pos="1800"/>
                <w:tab w:val="center" w:pos="6660"/>
              </w:tabs>
              <w:jc w:val="center"/>
              <w:rPr>
                <w:bCs/>
                <w:i/>
                <w:spacing w:val="-4"/>
                <w:sz w:val="26"/>
                <w:szCs w:val="26"/>
                <w:lang w:val="nl-NL"/>
              </w:rPr>
            </w:pPr>
            <w:r w:rsidRPr="000D103B">
              <w:rPr>
                <w:bCs/>
                <w:i/>
                <w:spacing w:val="-4"/>
                <w:sz w:val="26"/>
                <w:szCs w:val="26"/>
                <w:lang w:val="nl-NL"/>
              </w:rPr>
              <w:t>(</w:t>
            </w:r>
            <w:r w:rsidR="009E7B1A">
              <w:rPr>
                <w:bCs/>
                <w:i/>
                <w:spacing w:val="-4"/>
                <w:sz w:val="26"/>
                <w:szCs w:val="26"/>
                <w:lang w:val="nl-NL"/>
              </w:rPr>
              <w:t>K</w:t>
            </w:r>
            <w:r w:rsidRPr="000D103B">
              <w:rPr>
                <w:bCs/>
                <w:i/>
                <w:spacing w:val="-4"/>
                <w:sz w:val="26"/>
                <w:szCs w:val="26"/>
                <w:lang w:val="nl-NL"/>
              </w:rPr>
              <w:t>ý, ghi rõ họ tên</w:t>
            </w:r>
            <w:r w:rsidR="006F3EFE" w:rsidRPr="000D103B">
              <w:rPr>
                <w:bCs/>
                <w:i/>
                <w:spacing w:val="-4"/>
                <w:sz w:val="26"/>
                <w:szCs w:val="26"/>
                <w:lang w:val="nl-NL"/>
              </w:rPr>
              <w:t>, đóng dấu</w:t>
            </w:r>
            <w:r w:rsidRPr="000D103B">
              <w:rPr>
                <w:bCs/>
                <w:i/>
                <w:spacing w:val="-4"/>
                <w:sz w:val="26"/>
                <w:szCs w:val="26"/>
                <w:lang w:val="nl-NL"/>
              </w:rPr>
              <w:t>)</w:t>
            </w:r>
          </w:p>
        </w:tc>
        <w:tc>
          <w:tcPr>
            <w:tcW w:w="3543" w:type="dxa"/>
          </w:tcPr>
          <w:p w14:paraId="680D1F84" w14:textId="1D730B64" w:rsidR="00087F95" w:rsidRPr="002B0A1B" w:rsidRDefault="002B0A1B">
            <w:pPr>
              <w:tabs>
                <w:tab w:val="center" w:pos="1800"/>
                <w:tab w:val="center" w:pos="6660"/>
              </w:tabs>
              <w:jc w:val="center"/>
              <w:rPr>
                <w:rFonts w:ascii="Times New Roman Bold" w:hAnsi="Times New Roman Bold"/>
                <w:b/>
                <w:bCs/>
                <w:spacing w:val="-10"/>
                <w:sz w:val="26"/>
                <w:szCs w:val="26"/>
                <w:lang w:val="vi-VN"/>
              </w:rPr>
            </w:pPr>
            <w:r w:rsidRPr="002B0A1B">
              <w:rPr>
                <w:rFonts w:ascii="Times New Roman Bold" w:hAnsi="Times New Roman Bold"/>
                <w:b/>
                <w:bCs/>
                <w:spacing w:val="-10"/>
                <w:sz w:val="26"/>
                <w:szCs w:val="26"/>
                <w:lang w:val="nl-NL"/>
              </w:rPr>
              <w:t xml:space="preserve">ĐẠI DIỆN TỔ CHỨC/CÁ </w:t>
            </w:r>
            <w:r w:rsidRPr="002B0A1B">
              <w:rPr>
                <w:rFonts w:ascii="Times New Roman Bold" w:hAnsi="Times New Roman Bold"/>
                <w:b/>
                <w:bCs/>
                <w:spacing w:val="-10"/>
                <w:sz w:val="26"/>
                <w:szCs w:val="26"/>
                <w:lang w:val="vi-VN"/>
              </w:rPr>
              <w:t xml:space="preserve">  </w:t>
            </w:r>
          </w:p>
          <w:p w14:paraId="5A7EFCFE" w14:textId="27D89670" w:rsidR="00087F95" w:rsidRDefault="002B0A1B">
            <w:pPr>
              <w:tabs>
                <w:tab w:val="center" w:pos="1800"/>
                <w:tab w:val="center" w:pos="6660"/>
              </w:tabs>
              <w:jc w:val="center"/>
              <w:rPr>
                <w:b/>
                <w:bCs/>
                <w:sz w:val="26"/>
                <w:szCs w:val="26"/>
                <w:lang w:val="nl-NL"/>
              </w:rPr>
            </w:pPr>
            <w:r w:rsidRPr="002B0A1B">
              <w:rPr>
                <w:rFonts w:ascii="Times New Roman Bold" w:hAnsi="Times New Roman Bold"/>
                <w:b/>
                <w:bCs/>
                <w:spacing w:val="-10"/>
                <w:sz w:val="26"/>
                <w:szCs w:val="26"/>
                <w:lang w:val="nl-NL"/>
              </w:rPr>
              <w:t>NHÂN</w:t>
            </w:r>
            <w:r>
              <w:rPr>
                <w:b/>
                <w:bCs/>
                <w:sz w:val="26"/>
                <w:szCs w:val="26"/>
                <w:lang w:val="vi-VN"/>
              </w:rPr>
              <w:t xml:space="preserve"> </w:t>
            </w:r>
            <w:r>
              <w:rPr>
                <w:b/>
                <w:bCs/>
                <w:sz w:val="26"/>
                <w:szCs w:val="26"/>
                <w:lang w:val="nl-NL"/>
              </w:rPr>
              <w:t xml:space="preserve">CÓ KỸ THUẬT MỚI, </w:t>
            </w:r>
          </w:p>
          <w:p w14:paraId="54BC87A5" w14:textId="746F1034" w:rsidR="00087F95" w:rsidRDefault="002B0A1B">
            <w:pPr>
              <w:tabs>
                <w:tab w:val="center" w:pos="1800"/>
                <w:tab w:val="center" w:pos="6660"/>
              </w:tabs>
              <w:jc w:val="center"/>
              <w:rPr>
                <w:b/>
                <w:bCs/>
                <w:sz w:val="26"/>
                <w:szCs w:val="26"/>
                <w:lang w:val="nl-NL"/>
              </w:rPr>
            </w:pPr>
            <w:r>
              <w:rPr>
                <w:b/>
                <w:bCs/>
                <w:sz w:val="26"/>
                <w:szCs w:val="26"/>
                <w:lang w:val="nl-NL"/>
              </w:rPr>
              <w:t>PHƯƠNG PHÁP MỚI</w:t>
            </w:r>
          </w:p>
          <w:p w14:paraId="5FACA9F1" w14:textId="01B39440" w:rsidR="00087F95" w:rsidRDefault="000D103B">
            <w:pPr>
              <w:tabs>
                <w:tab w:val="center" w:pos="1800"/>
                <w:tab w:val="center" w:pos="6660"/>
              </w:tabs>
              <w:jc w:val="center"/>
              <w:rPr>
                <w:bCs/>
                <w:i/>
                <w:sz w:val="26"/>
                <w:szCs w:val="26"/>
                <w:lang w:val="nl-NL"/>
              </w:rPr>
            </w:pPr>
            <w:r w:rsidRPr="000D103B">
              <w:rPr>
                <w:bCs/>
                <w:i/>
                <w:spacing w:val="-4"/>
                <w:sz w:val="26"/>
                <w:szCs w:val="26"/>
                <w:lang w:val="nl-NL"/>
              </w:rPr>
              <w:t>(</w:t>
            </w:r>
            <w:r w:rsidR="009E7B1A">
              <w:rPr>
                <w:bCs/>
                <w:i/>
                <w:spacing w:val="-4"/>
                <w:sz w:val="26"/>
                <w:szCs w:val="26"/>
                <w:lang w:val="nl-NL"/>
              </w:rPr>
              <w:t>K</w:t>
            </w:r>
            <w:r w:rsidRPr="000D103B">
              <w:rPr>
                <w:bCs/>
                <w:i/>
                <w:spacing w:val="-4"/>
                <w:sz w:val="26"/>
                <w:szCs w:val="26"/>
                <w:lang w:val="nl-NL"/>
              </w:rPr>
              <w:t>ý, ghi rõ họ tên, đóng dấu)</w:t>
            </w:r>
          </w:p>
        </w:tc>
      </w:tr>
    </w:tbl>
    <w:p w14:paraId="73CA819C" w14:textId="77777777" w:rsidR="00087F95" w:rsidRDefault="00087F95">
      <w:pPr>
        <w:pStyle w:val="Heading2"/>
        <w:rPr>
          <w:rFonts w:ascii="Times New Roman" w:hAnsi="Times New Roman" w:cs="Times New Roman"/>
          <w:b/>
          <w:bCs/>
          <w:iCs/>
          <w:color w:val="auto"/>
          <w:lang w:val="pt-BR"/>
        </w:rPr>
        <w:sectPr w:rsidR="00087F95" w:rsidSect="009E7B1A">
          <w:footnotePr>
            <w:numRestart w:val="eachSect"/>
          </w:footnotePr>
          <w:endnotePr>
            <w:numFmt w:val="decimal"/>
            <w:numRestart w:val="eachSect"/>
          </w:endnotePr>
          <w:type w:val="continuous"/>
          <w:pgSz w:w="11907" w:h="16840"/>
          <w:pgMar w:top="1304" w:right="1276" w:bottom="1134" w:left="1871" w:header="720" w:footer="720" w:gutter="0"/>
          <w:cols w:space="720"/>
          <w:docGrid w:linePitch="381"/>
        </w:sectPr>
      </w:pPr>
    </w:p>
    <w:p w14:paraId="16F99C32" w14:textId="2ED54E4C" w:rsidR="00706ACB" w:rsidRDefault="00706ACB" w:rsidP="00706ACB">
      <w:pPr>
        <w:pStyle w:val="Heading2"/>
        <w:spacing w:before="0" w:after="240"/>
        <w:jc w:val="both"/>
        <w:rPr>
          <w:rFonts w:ascii="Times New Roman" w:hAnsi="Times New Roman" w:cs="Times New Roman"/>
          <w:b/>
          <w:bCs/>
          <w:iCs/>
          <w:color w:val="auto"/>
          <w:lang w:val="vi-VN"/>
        </w:rPr>
      </w:pPr>
      <w:r>
        <w:rPr>
          <w:rFonts w:ascii="Times New Roman" w:hAnsi="Times New Roman" w:cs="Times New Roman"/>
          <w:b/>
          <w:bCs/>
          <w:iCs/>
          <w:color w:val="auto"/>
          <w:lang w:val="pt-BR"/>
        </w:rPr>
        <w:lastRenderedPageBreak/>
        <w:t>Mẫu</w:t>
      </w:r>
      <w:r>
        <w:rPr>
          <w:rFonts w:ascii="Times New Roman" w:hAnsi="Times New Roman" w:cs="Times New Roman"/>
          <w:b/>
          <w:bCs/>
          <w:iCs/>
          <w:color w:val="auto"/>
          <w:lang w:val="vi-VN"/>
        </w:rPr>
        <w:t xml:space="preserve"> 02 </w:t>
      </w:r>
      <w:r w:rsidR="002B0A1B">
        <w:rPr>
          <w:rFonts w:ascii="Times New Roman" w:hAnsi="Times New Roman" w:cs="Times New Roman"/>
          <w:b/>
          <w:bCs/>
          <w:iCs/>
          <w:color w:val="auto"/>
        </w:rPr>
        <w:t>-</w:t>
      </w:r>
      <w:r>
        <w:rPr>
          <w:rFonts w:ascii="Times New Roman" w:hAnsi="Times New Roman" w:cs="Times New Roman"/>
          <w:b/>
          <w:bCs/>
          <w:iCs/>
          <w:color w:val="auto"/>
          <w:lang w:val="vi-VN"/>
        </w:rPr>
        <w:t xml:space="preserve"> </w:t>
      </w:r>
      <w:r>
        <w:rPr>
          <w:rFonts w:ascii="Times New Roman" w:hAnsi="Times New Roman" w:cs="Times New Roman"/>
          <w:b/>
          <w:bCs/>
          <w:iCs/>
          <w:color w:val="auto"/>
          <w:lang w:val="pt-BR"/>
        </w:rPr>
        <w:t>Văn</w:t>
      </w:r>
      <w:r>
        <w:rPr>
          <w:rFonts w:ascii="Times New Roman" w:hAnsi="Times New Roman" w:cs="Times New Roman"/>
          <w:b/>
          <w:bCs/>
          <w:iCs/>
          <w:color w:val="auto"/>
          <w:lang w:val="vi-VN"/>
        </w:rPr>
        <w:t xml:space="preserve"> bản</w:t>
      </w:r>
      <w:r>
        <w:rPr>
          <w:rFonts w:ascii="Times New Roman" w:hAnsi="Times New Roman" w:cs="Times New Roman"/>
          <w:b/>
          <w:bCs/>
          <w:iCs/>
          <w:color w:val="auto"/>
          <w:lang w:val="pt-BR"/>
        </w:rPr>
        <w:t xml:space="preserve"> đề nghị áp</w:t>
      </w:r>
      <w:r>
        <w:rPr>
          <w:rFonts w:ascii="Times New Roman" w:hAnsi="Times New Roman" w:cs="Times New Roman"/>
          <w:b/>
          <w:bCs/>
          <w:iCs/>
          <w:color w:val="auto"/>
          <w:lang w:val="vi-VN"/>
        </w:rPr>
        <w:t xml:space="preserve"> dụng</w:t>
      </w:r>
      <w:r>
        <w:rPr>
          <w:rFonts w:ascii="Times New Roman" w:hAnsi="Times New Roman" w:cs="Times New Roman"/>
          <w:b/>
          <w:bCs/>
          <w:iCs/>
          <w:color w:val="auto"/>
          <w:lang w:val="pt-BR"/>
        </w:rPr>
        <w:t xml:space="preserve"> thí điểm kỹ thuật</w:t>
      </w:r>
      <w:r>
        <w:rPr>
          <w:rFonts w:ascii="Times New Roman" w:hAnsi="Times New Roman" w:cs="Times New Roman"/>
          <w:b/>
          <w:bCs/>
          <w:iCs/>
          <w:color w:val="auto"/>
          <w:lang w:val="vi-VN"/>
        </w:rPr>
        <w:t xml:space="preserve"> mới</w:t>
      </w:r>
      <w:r>
        <w:rPr>
          <w:rFonts w:ascii="Times New Roman" w:hAnsi="Times New Roman" w:cs="Times New Roman"/>
          <w:b/>
          <w:bCs/>
          <w:iCs/>
          <w:color w:val="auto"/>
          <w:lang w:val="pt-BR"/>
        </w:rPr>
        <w:t>, phương pháp mới</w:t>
      </w:r>
      <w:r>
        <w:rPr>
          <w:rFonts w:ascii="Times New Roman" w:hAnsi="Times New Roman" w:cs="Times New Roman"/>
          <w:b/>
          <w:bCs/>
          <w:iCs/>
          <w:color w:val="auto"/>
          <w:lang w:val="vi-VN"/>
        </w:rPr>
        <w:t xml:space="preserve"> trong khám bệnh, chữa bệnh</w:t>
      </w:r>
    </w:p>
    <w:p w14:paraId="08C781C8" w14:textId="77777777" w:rsidR="00706ACB" w:rsidRDefault="00706ACB">
      <w:pPr>
        <w:spacing w:before="180" w:after="180"/>
        <w:jc w:val="center"/>
        <w:rPr>
          <w:sz w:val="26"/>
          <w:szCs w:val="26"/>
          <w:lang w:val="pt-BR"/>
          <w14:ligatures w14:val="none"/>
        </w:rPr>
        <w:sectPr w:rsidR="00706ACB">
          <w:footnotePr>
            <w:numRestart w:val="eachPage"/>
          </w:footnotePr>
          <w:endnotePr>
            <w:numFmt w:val="decimal"/>
            <w:numRestart w:val="eachSect"/>
          </w:endnotePr>
          <w:type w:val="continuous"/>
          <w:pgSz w:w="11907" w:h="16840"/>
          <w:pgMar w:top="1134" w:right="1275" w:bottom="1134" w:left="1418" w:header="720" w:footer="720" w:gutter="0"/>
          <w:cols w:space="720"/>
          <w:docGrid w:linePitch="381"/>
        </w:sectPr>
      </w:pPr>
    </w:p>
    <w:tbl>
      <w:tblPr>
        <w:tblW w:w="10173" w:type="dxa"/>
        <w:tblInd w:w="-284" w:type="dxa"/>
        <w:tblCellMar>
          <w:left w:w="0" w:type="dxa"/>
          <w:right w:w="0" w:type="dxa"/>
        </w:tblCellMar>
        <w:tblLook w:val="04A0" w:firstRow="1" w:lastRow="0" w:firstColumn="1" w:lastColumn="0" w:noHBand="0" w:noVBand="1"/>
      </w:tblPr>
      <w:tblGrid>
        <w:gridCol w:w="4112"/>
        <w:gridCol w:w="6061"/>
      </w:tblGrid>
      <w:tr w:rsidR="00087F95" w14:paraId="32250A89" w14:textId="77777777" w:rsidTr="009E7B1A">
        <w:tc>
          <w:tcPr>
            <w:tcW w:w="4112" w:type="dxa"/>
            <w:tcMar>
              <w:top w:w="0" w:type="dxa"/>
              <w:left w:w="108" w:type="dxa"/>
              <w:bottom w:w="0" w:type="dxa"/>
              <w:right w:w="108" w:type="dxa"/>
            </w:tcMar>
          </w:tcPr>
          <w:p w14:paraId="68CA78DF" w14:textId="77777777" w:rsidR="00087F95" w:rsidRDefault="006F3EFE">
            <w:pPr>
              <w:jc w:val="center"/>
              <w:rPr>
                <w:sz w:val="26"/>
                <w:szCs w:val="26"/>
                <w:lang w:val="pt-BR"/>
                <w14:ligatures w14:val="none"/>
              </w:rPr>
            </w:pPr>
            <w:r>
              <w:rPr>
                <w:sz w:val="26"/>
                <w:szCs w:val="26"/>
                <w:lang w:val="pt-BR"/>
                <w14:ligatures w14:val="none"/>
              </w:rPr>
              <w:t>TÊN CƠ QUAN CHỦ QUẢN</w:t>
            </w:r>
          </w:p>
          <w:p w14:paraId="3A8BEB16" w14:textId="77777777" w:rsidR="00087F95" w:rsidRDefault="006F3EFE">
            <w:pPr>
              <w:jc w:val="center"/>
              <w:rPr>
                <w:sz w:val="26"/>
                <w:szCs w:val="26"/>
                <w:lang w:val="pt-BR"/>
                <w14:ligatures w14:val="none"/>
              </w:rPr>
            </w:pPr>
            <w:r>
              <w:rPr>
                <w:b/>
                <w:bCs/>
                <w:sz w:val="26"/>
                <w:szCs w:val="26"/>
                <w:lang w:val="pt-BR"/>
                <w14:ligatures w14:val="none"/>
              </w:rPr>
              <w:t>TÊN CƠ SỞ</w:t>
            </w:r>
          </w:p>
          <w:p w14:paraId="066E32B6" w14:textId="77777777" w:rsidR="00087F95" w:rsidRDefault="006F3EFE">
            <w:pPr>
              <w:jc w:val="center"/>
              <w:rPr>
                <w:b/>
                <w:bCs/>
                <w:sz w:val="26"/>
                <w:szCs w:val="26"/>
                <w14:ligatures w14:val="none"/>
              </w:rPr>
            </w:pPr>
            <w:r>
              <w:rPr>
                <w:b/>
                <w:bCs/>
                <w:sz w:val="26"/>
                <w:szCs w:val="26"/>
                <w14:ligatures w14:val="none"/>
              </w:rPr>
              <w:t>KHÁM BỆNH, CHỮA BỆNH</w:t>
            </w:r>
          </w:p>
          <w:p w14:paraId="24C6904C" w14:textId="214AA07A" w:rsidR="009E7B1A" w:rsidRPr="009E7B1A" w:rsidRDefault="009E7B1A">
            <w:pPr>
              <w:jc w:val="center"/>
              <w:rPr>
                <w:sz w:val="26"/>
                <w:szCs w:val="26"/>
                <w:vertAlign w:val="superscript"/>
                <w14:ligatures w14:val="none"/>
              </w:rPr>
            </w:pPr>
            <w:r>
              <w:rPr>
                <w:sz w:val="26"/>
                <w:szCs w:val="26"/>
                <w:vertAlign w:val="superscript"/>
                <w14:ligatures w14:val="none"/>
              </w:rPr>
              <w:t>____________</w:t>
            </w:r>
          </w:p>
        </w:tc>
        <w:tc>
          <w:tcPr>
            <w:tcW w:w="6061" w:type="dxa"/>
            <w:tcMar>
              <w:top w:w="0" w:type="dxa"/>
              <w:left w:w="108" w:type="dxa"/>
              <w:bottom w:w="0" w:type="dxa"/>
              <w:right w:w="108" w:type="dxa"/>
            </w:tcMar>
          </w:tcPr>
          <w:p w14:paraId="709A7D43" w14:textId="77777777" w:rsidR="00087F95" w:rsidRPr="009E7B1A" w:rsidRDefault="006F3EFE" w:rsidP="009E7B1A">
            <w:pPr>
              <w:jc w:val="center"/>
              <w:rPr>
                <w:szCs w:val="26"/>
                <w14:ligatures w14:val="none"/>
              </w:rPr>
            </w:pPr>
            <w:r w:rsidRPr="009E7B1A">
              <w:rPr>
                <w:b/>
                <w:bCs/>
                <w:szCs w:val="26"/>
                <w14:ligatures w14:val="none"/>
              </w:rPr>
              <w:t>CỘNG HÒA XÃ HỘI CHỦ NGHĨA VIỆT NAM</w:t>
            </w:r>
          </w:p>
          <w:p w14:paraId="71C46262" w14:textId="4EF58803" w:rsidR="00087F95" w:rsidRDefault="008B04B8" w:rsidP="009E7B1A">
            <w:pPr>
              <w:jc w:val="center"/>
              <w:rPr>
                <w:sz w:val="26"/>
                <w:szCs w:val="26"/>
                <w14:ligatures w14:val="none"/>
              </w:rPr>
            </w:pPr>
            <w:proofErr w:type="spellStart"/>
            <w:r>
              <w:rPr>
                <w:b/>
                <w:bCs/>
                <w:sz w:val="26"/>
                <w:szCs w:val="26"/>
                <w14:ligatures w14:val="none"/>
              </w:rPr>
              <w:t>Độc</w:t>
            </w:r>
            <w:proofErr w:type="spellEnd"/>
            <w:r>
              <w:rPr>
                <w:b/>
                <w:bCs/>
                <w:sz w:val="26"/>
                <w:szCs w:val="26"/>
                <w14:ligatures w14:val="none"/>
              </w:rPr>
              <w:t xml:space="preserve"> </w:t>
            </w:r>
            <w:proofErr w:type="spellStart"/>
            <w:r>
              <w:rPr>
                <w:b/>
                <w:bCs/>
                <w:sz w:val="26"/>
                <w:szCs w:val="26"/>
                <w14:ligatures w14:val="none"/>
              </w:rPr>
              <w:t>lập</w:t>
            </w:r>
            <w:proofErr w:type="spellEnd"/>
            <w:r w:rsidR="009E7B1A">
              <w:rPr>
                <w:b/>
                <w:bCs/>
                <w:sz w:val="26"/>
                <w:szCs w:val="26"/>
                <w14:ligatures w14:val="none"/>
              </w:rPr>
              <w:t xml:space="preserve"> </w:t>
            </w:r>
            <w:r>
              <w:rPr>
                <w:b/>
                <w:bCs/>
                <w:sz w:val="26"/>
                <w:szCs w:val="26"/>
                <w14:ligatures w14:val="none"/>
              </w:rPr>
              <w:t xml:space="preserve">- </w:t>
            </w:r>
            <w:proofErr w:type="spellStart"/>
            <w:r>
              <w:rPr>
                <w:b/>
                <w:bCs/>
                <w:sz w:val="26"/>
                <w:szCs w:val="26"/>
                <w14:ligatures w14:val="none"/>
              </w:rPr>
              <w:t>Tự</w:t>
            </w:r>
            <w:proofErr w:type="spellEnd"/>
            <w:r>
              <w:rPr>
                <w:b/>
                <w:bCs/>
                <w:sz w:val="26"/>
                <w:szCs w:val="26"/>
                <w14:ligatures w14:val="none"/>
              </w:rPr>
              <w:t xml:space="preserve"> do</w:t>
            </w:r>
            <w:r w:rsidR="009E7B1A">
              <w:rPr>
                <w:b/>
                <w:bCs/>
                <w:sz w:val="26"/>
                <w:szCs w:val="26"/>
                <w14:ligatures w14:val="none"/>
              </w:rPr>
              <w:t xml:space="preserve"> </w:t>
            </w:r>
            <w:r>
              <w:rPr>
                <w:b/>
                <w:bCs/>
                <w:sz w:val="26"/>
                <w:szCs w:val="26"/>
                <w14:ligatures w14:val="none"/>
              </w:rPr>
              <w:t xml:space="preserve">- </w:t>
            </w:r>
            <w:proofErr w:type="spellStart"/>
            <w:r>
              <w:rPr>
                <w:b/>
                <w:bCs/>
                <w:sz w:val="26"/>
                <w:szCs w:val="26"/>
                <w14:ligatures w14:val="none"/>
              </w:rPr>
              <w:t>Hạnh</w:t>
            </w:r>
            <w:proofErr w:type="spellEnd"/>
            <w:r>
              <w:rPr>
                <w:b/>
                <w:bCs/>
                <w:sz w:val="26"/>
                <w:szCs w:val="26"/>
                <w14:ligatures w14:val="none"/>
              </w:rPr>
              <w:t xml:space="preserve"> </w:t>
            </w:r>
            <w:proofErr w:type="spellStart"/>
            <w:r>
              <w:rPr>
                <w:b/>
                <w:bCs/>
                <w:sz w:val="26"/>
                <w:szCs w:val="26"/>
                <w14:ligatures w14:val="none"/>
              </w:rPr>
              <w:t>phúc</w:t>
            </w:r>
            <w:proofErr w:type="spellEnd"/>
          </w:p>
          <w:p w14:paraId="15FF2AF0" w14:textId="26FDC320" w:rsidR="00087F95" w:rsidRPr="009E7B1A" w:rsidRDefault="009E7B1A" w:rsidP="009E7B1A">
            <w:pPr>
              <w:jc w:val="center"/>
              <w:rPr>
                <w:sz w:val="26"/>
                <w:szCs w:val="26"/>
                <w:vertAlign w:val="superscript"/>
                <w14:ligatures w14:val="none"/>
              </w:rPr>
            </w:pPr>
            <w:r>
              <w:rPr>
                <w:sz w:val="26"/>
                <w:szCs w:val="26"/>
                <w:vertAlign w:val="superscript"/>
                <w14:ligatures w14:val="none"/>
              </w:rPr>
              <w:t>___________________________________</w:t>
            </w:r>
          </w:p>
          <w:p w14:paraId="791EEADD" w14:textId="092E2AA0" w:rsidR="00087F95" w:rsidRDefault="006F3EFE" w:rsidP="009E7B1A">
            <w:pPr>
              <w:jc w:val="center"/>
              <w:rPr>
                <w:sz w:val="26"/>
                <w:szCs w:val="26"/>
                <w:lang w:val="vi-VN"/>
                <w14:ligatures w14:val="none"/>
              </w:rPr>
            </w:pPr>
            <w:r>
              <w:rPr>
                <w:i/>
                <w:iCs/>
                <w:sz w:val="26"/>
                <w:szCs w:val="26"/>
                <w:lang w:val="vi-VN"/>
                <w14:ligatures w14:val="none"/>
              </w:rPr>
              <w:t>........, ngày ....... tháng....... năm .......</w:t>
            </w:r>
          </w:p>
        </w:tc>
      </w:tr>
    </w:tbl>
    <w:p w14:paraId="22C9DA60" w14:textId="77777777" w:rsidR="009E7B1A" w:rsidRDefault="009E7B1A" w:rsidP="009E7B1A">
      <w:pPr>
        <w:jc w:val="center"/>
        <w:rPr>
          <w:b/>
          <w:bCs/>
          <w:iCs/>
          <w:lang w:val="pt-BR"/>
        </w:rPr>
      </w:pPr>
    </w:p>
    <w:p w14:paraId="5211F320" w14:textId="4221B92D" w:rsidR="00087F95" w:rsidRPr="009E7B1A" w:rsidRDefault="006F3EFE" w:rsidP="009E7B1A">
      <w:pPr>
        <w:jc w:val="center"/>
        <w:rPr>
          <w:b/>
          <w:bCs/>
          <w:sz w:val="26"/>
          <w:szCs w:val="26"/>
          <w:lang w:val="vi-VN"/>
          <w14:ligatures w14:val="none"/>
        </w:rPr>
      </w:pPr>
      <w:r w:rsidRPr="009E7B1A">
        <w:rPr>
          <w:b/>
          <w:bCs/>
          <w:iCs/>
          <w:sz w:val="26"/>
          <w:szCs w:val="26"/>
          <w:lang w:val="pt-BR"/>
        </w:rPr>
        <w:t>VĂN</w:t>
      </w:r>
      <w:r w:rsidRPr="009E7B1A">
        <w:rPr>
          <w:b/>
          <w:bCs/>
          <w:iCs/>
          <w:sz w:val="26"/>
          <w:szCs w:val="26"/>
          <w:lang w:val="vi-VN"/>
        </w:rPr>
        <w:t xml:space="preserve"> BẢN</w:t>
      </w:r>
      <w:r w:rsidRPr="009E7B1A">
        <w:rPr>
          <w:b/>
          <w:bCs/>
          <w:sz w:val="26"/>
          <w:szCs w:val="26"/>
          <w:lang w:val="vi-VN"/>
          <w14:ligatures w14:val="none"/>
        </w:rPr>
        <w:t xml:space="preserve"> ĐỀ NGHỊ</w:t>
      </w:r>
    </w:p>
    <w:p w14:paraId="7C07EB98" w14:textId="77777777" w:rsidR="002B0A1B" w:rsidRDefault="006F3EFE" w:rsidP="009E7B1A">
      <w:pPr>
        <w:jc w:val="center"/>
        <w:rPr>
          <w:b/>
          <w:bCs/>
          <w:sz w:val="26"/>
          <w:szCs w:val="26"/>
          <w:lang w:val="vi-VN"/>
          <w14:ligatures w14:val="none"/>
        </w:rPr>
      </w:pPr>
      <w:r w:rsidRPr="009E7B1A">
        <w:rPr>
          <w:b/>
          <w:bCs/>
          <w:sz w:val="26"/>
          <w:szCs w:val="26"/>
          <w:lang w:val="vi-VN"/>
          <w14:ligatures w14:val="none"/>
        </w:rPr>
        <w:t xml:space="preserve">Áp dụng thí điểm kỹ thuật mới, phương pháp mới </w:t>
      </w:r>
    </w:p>
    <w:p w14:paraId="15A8E5CC" w14:textId="48298609" w:rsidR="00087F95" w:rsidRPr="009E7B1A" w:rsidRDefault="006F3EFE" w:rsidP="009E7B1A">
      <w:pPr>
        <w:jc w:val="center"/>
        <w:rPr>
          <w:sz w:val="26"/>
          <w:szCs w:val="26"/>
          <w:lang w:val="vi-VN"/>
          <w14:ligatures w14:val="none"/>
        </w:rPr>
      </w:pPr>
      <w:r w:rsidRPr="009E7B1A">
        <w:rPr>
          <w:b/>
          <w:bCs/>
          <w:sz w:val="26"/>
          <w:szCs w:val="26"/>
          <w:lang w:val="vi-VN"/>
          <w14:ligatures w14:val="none"/>
        </w:rPr>
        <w:t>trong khám bệnh</w:t>
      </w:r>
      <w:r w:rsidR="000E55E4" w:rsidRPr="009E7B1A">
        <w:rPr>
          <w:b/>
          <w:bCs/>
          <w:sz w:val="26"/>
          <w:szCs w:val="26"/>
          <w:lang w:val="en-SG"/>
          <w14:ligatures w14:val="none"/>
        </w:rPr>
        <w:t>,</w:t>
      </w:r>
      <w:r w:rsidRPr="009E7B1A">
        <w:rPr>
          <w:b/>
          <w:bCs/>
          <w:sz w:val="26"/>
          <w:szCs w:val="26"/>
          <w:lang w:val="vi-VN"/>
          <w14:ligatures w14:val="none"/>
        </w:rPr>
        <w:t xml:space="preserve"> chữa bệnh</w:t>
      </w:r>
      <w:r w:rsidRPr="009E7B1A">
        <w:rPr>
          <w:sz w:val="26"/>
          <w:szCs w:val="26"/>
          <w:lang w:val="vi-VN"/>
          <w14:ligatures w14:val="none"/>
        </w:rPr>
        <w:t> </w:t>
      </w:r>
    </w:p>
    <w:p w14:paraId="0A402ECB" w14:textId="709C2791" w:rsidR="009E7B1A" w:rsidRPr="009E7B1A" w:rsidRDefault="009E7B1A" w:rsidP="009E7B1A">
      <w:pPr>
        <w:jc w:val="center"/>
        <w:rPr>
          <w:sz w:val="26"/>
          <w:szCs w:val="26"/>
          <w:vertAlign w:val="superscript"/>
          <w14:ligatures w14:val="none"/>
        </w:rPr>
      </w:pPr>
      <w:r>
        <w:rPr>
          <w:sz w:val="26"/>
          <w:szCs w:val="26"/>
          <w:vertAlign w:val="superscript"/>
          <w14:ligatures w14:val="none"/>
        </w:rPr>
        <w:t>_____________</w:t>
      </w:r>
    </w:p>
    <w:p w14:paraId="0B848E6A" w14:textId="0E55AAE4" w:rsidR="00087F95" w:rsidRPr="009E7B1A" w:rsidRDefault="006F3EFE" w:rsidP="009E7B1A">
      <w:pPr>
        <w:spacing w:before="180" w:after="180"/>
        <w:jc w:val="center"/>
        <w:rPr>
          <w:sz w:val="26"/>
          <w:szCs w:val="26"/>
          <w14:ligatures w14:val="none"/>
        </w:rPr>
      </w:pPr>
      <w:r>
        <w:rPr>
          <w:sz w:val="26"/>
          <w:szCs w:val="26"/>
          <w:lang w:val="vi-VN"/>
          <w14:ligatures w14:val="none"/>
        </w:rPr>
        <w:t>Kính gửi: Bộ Y tế</w:t>
      </w:r>
      <w:r w:rsidR="009E7B1A">
        <w:rPr>
          <w:sz w:val="26"/>
          <w:szCs w:val="26"/>
          <w14:ligatures w14:val="none"/>
        </w:rPr>
        <w:t>.</w:t>
      </w:r>
    </w:p>
    <w:p w14:paraId="0FC3EFE2" w14:textId="77777777" w:rsidR="00087F95" w:rsidRDefault="006F3EFE" w:rsidP="009E7B1A">
      <w:pPr>
        <w:spacing w:before="60"/>
        <w:ind w:firstLine="567"/>
        <w:jc w:val="both"/>
        <w:rPr>
          <w:sz w:val="26"/>
          <w:szCs w:val="26"/>
          <w:lang w:val="vi-VN"/>
          <w14:ligatures w14:val="none"/>
        </w:rPr>
      </w:pPr>
      <w:r>
        <w:rPr>
          <w:b/>
          <w:bCs/>
          <w:sz w:val="26"/>
          <w:szCs w:val="26"/>
          <w:lang w:val="vi-VN"/>
          <w14:ligatures w14:val="none"/>
        </w:rPr>
        <w:t>I. Phần thông tin về cơ sở triển khai áp dụng thí điểm kỹ thuật mới, phương pháp mới</w:t>
      </w:r>
    </w:p>
    <w:p w14:paraId="6AD65D15" w14:textId="7E7C17D3" w:rsidR="00087F95" w:rsidRDefault="006F3EFE" w:rsidP="009E7B1A">
      <w:pPr>
        <w:spacing w:before="60"/>
        <w:ind w:firstLine="567"/>
        <w:jc w:val="both"/>
        <w:rPr>
          <w:sz w:val="26"/>
          <w:szCs w:val="26"/>
          <w:lang w:val="vi-VN"/>
          <w14:ligatures w14:val="none"/>
        </w:rPr>
      </w:pPr>
      <w:r>
        <w:rPr>
          <w:sz w:val="26"/>
          <w:szCs w:val="26"/>
          <w:lang w:val="vi-VN"/>
          <w14:ligatures w14:val="none"/>
        </w:rPr>
        <w:t>1. Tên cơ sở khám bệnh, chữa bệnh: ....................................................................</w:t>
      </w:r>
    </w:p>
    <w:p w14:paraId="3CBDE05F" w14:textId="01E8F35C" w:rsidR="00087F95" w:rsidRDefault="006F3EFE" w:rsidP="009E7B1A">
      <w:pPr>
        <w:spacing w:before="60"/>
        <w:ind w:firstLine="567"/>
        <w:jc w:val="both"/>
        <w:rPr>
          <w:sz w:val="26"/>
          <w:szCs w:val="26"/>
          <w:lang w:val="vi-VN"/>
          <w14:ligatures w14:val="none"/>
        </w:rPr>
      </w:pPr>
      <w:r>
        <w:rPr>
          <w:sz w:val="26"/>
          <w:szCs w:val="26"/>
          <w:lang w:val="vi-VN"/>
          <w14:ligatures w14:val="none"/>
        </w:rPr>
        <w:t>2. Địa chỉ: .............................................................................................................</w:t>
      </w:r>
    </w:p>
    <w:p w14:paraId="5B556C29" w14:textId="27F1DDD9" w:rsidR="00087F95" w:rsidRDefault="006F3EFE" w:rsidP="009E7B1A">
      <w:pPr>
        <w:spacing w:before="60"/>
        <w:ind w:firstLine="567"/>
        <w:jc w:val="both"/>
        <w:rPr>
          <w:sz w:val="26"/>
          <w:szCs w:val="26"/>
          <w:lang w:val="vi-VN"/>
          <w14:ligatures w14:val="none"/>
        </w:rPr>
      </w:pPr>
      <w:r>
        <w:rPr>
          <w:sz w:val="26"/>
          <w:szCs w:val="26"/>
          <w:lang w:val="vi-VN"/>
          <w14:ligatures w14:val="none"/>
        </w:rPr>
        <w:t>3. Số điện thoại: ................................................ Số Fax: ......................................</w:t>
      </w:r>
    </w:p>
    <w:p w14:paraId="77233DF4" w14:textId="7E504A50" w:rsidR="00087F95" w:rsidRDefault="006F3EFE" w:rsidP="009E7B1A">
      <w:pPr>
        <w:spacing w:before="60"/>
        <w:ind w:firstLine="567"/>
        <w:jc w:val="both"/>
        <w:rPr>
          <w:sz w:val="26"/>
          <w:szCs w:val="26"/>
          <w:lang w:val="vi-VN"/>
          <w14:ligatures w14:val="none"/>
        </w:rPr>
      </w:pPr>
      <w:r>
        <w:rPr>
          <w:sz w:val="26"/>
          <w:szCs w:val="26"/>
          <w:lang w:val="vi-VN"/>
          <w14:ligatures w14:val="none"/>
        </w:rPr>
        <w:t>4. Họ và tên cá nhân đầu mối liên lạc: ........</w:t>
      </w:r>
      <w:r w:rsidR="009E7B1A">
        <w:rPr>
          <w:sz w:val="26"/>
          <w:szCs w:val="26"/>
          <w14:ligatures w14:val="none"/>
        </w:rPr>
        <w:t>..</w:t>
      </w:r>
      <w:r>
        <w:rPr>
          <w:sz w:val="26"/>
          <w:szCs w:val="26"/>
          <w:lang w:val="vi-VN"/>
          <w14:ligatures w14:val="none"/>
        </w:rPr>
        <w:t>......................................................  </w:t>
      </w:r>
    </w:p>
    <w:p w14:paraId="1E0CAA69" w14:textId="753F3E74" w:rsidR="00087F95" w:rsidRDefault="006F3EFE" w:rsidP="009E7B1A">
      <w:pPr>
        <w:spacing w:before="60"/>
        <w:ind w:firstLine="567"/>
        <w:jc w:val="both"/>
        <w:rPr>
          <w:sz w:val="26"/>
          <w:szCs w:val="26"/>
          <w:lang w:val="vi-VN"/>
          <w14:ligatures w14:val="none"/>
        </w:rPr>
      </w:pPr>
      <w:r>
        <w:rPr>
          <w:sz w:val="26"/>
          <w:szCs w:val="26"/>
          <w:lang w:val="vi-VN"/>
          <w14:ligatures w14:val="none"/>
        </w:rPr>
        <w:t>Số điện thoại di động: .........................................................................................</w:t>
      </w:r>
    </w:p>
    <w:p w14:paraId="66F23FDB" w14:textId="70E5507D" w:rsidR="00087F95" w:rsidRDefault="006F3EFE" w:rsidP="009E7B1A">
      <w:pPr>
        <w:spacing w:before="60"/>
        <w:ind w:firstLine="567"/>
        <w:jc w:val="both"/>
        <w:rPr>
          <w:sz w:val="26"/>
          <w:szCs w:val="26"/>
          <w:lang w:val="vi-VN"/>
          <w14:ligatures w14:val="none"/>
        </w:rPr>
      </w:pPr>
      <w:r>
        <w:rPr>
          <w:sz w:val="26"/>
          <w:szCs w:val="26"/>
          <w:lang w:val="vi-VN"/>
          <w14:ligatures w14:val="none"/>
        </w:rPr>
        <w:t>Email: ..................................................................................................................</w:t>
      </w:r>
    </w:p>
    <w:p w14:paraId="768899DC" w14:textId="77777777" w:rsidR="00087F95" w:rsidRDefault="006F3EFE" w:rsidP="009E7B1A">
      <w:pPr>
        <w:spacing w:before="60"/>
        <w:ind w:firstLine="567"/>
        <w:jc w:val="both"/>
        <w:rPr>
          <w:sz w:val="26"/>
          <w:szCs w:val="26"/>
          <w:lang w:val="vi-VN"/>
          <w14:ligatures w14:val="none"/>
        </w:rPr>
      </w:pPr>
      <w:r>
        <w:rPr>
          <w:b/>
          <w:bCs/>
          <w:sz w:val="26"/>
          <w:szCs w:val="26"/>
          <w:lang w:val="vi-VN"/>
          <w14:ligatures w14:val="none"/>
        </w:rPr>
        <w:t>II. Phần thông tin về kỹ thuật mới, phương pháp mới</w:t>
      </w:r>
    </w:p>
    <w:p w14:paraId="71837CF0" w14:textId="284DC060" w:rsidR="00087F95" w:rsidRDefault="006F3EFE" w:rsidP="009E7B1A">
      <w:pPr>
        <w:spacing w:before="60"/>
        <w:ind w:firstLine="567"/>
        <w:jc w:val="both"/>
        <w:rPr>
          <w:sz w:val="26"/>
          <w:szCs w:val="26"/>
          <w:lang w:val="vi-VN"/>
          <w14:ligatures w14:val="none"/>
        </w:rPr>
      </w:pPr>
      <w:r>
        <w:rPr>
          <w:sz w:val="26"/>
          <w:szCs w:val="26"/>
          <w:lang w:val="vi-VN"/>
          <w14:ligatures w14:val="none"/>
        </w:rPr>
        <w:t>1. Tên kỹ thuật mới/phương pháp mới: ................................................................</w:t>
      </w:r>
    </w:p>
    <w:p w14:paraId="5C5CF24E" w14:textId="2A40BB4E" w:rsidR="00087F95" w:rsidRDefault="006F3EFE" w:rsidP="009E7B1A">
      <w:pPr>
        <w:spacing w:before="60"/>
        <w:jc w:val="both"/>
        <w:rPr>
          <w:sz w:val="26"/>
          <w:szCs w:val="26"/>
          <w:lang w:val="vi-VN"/>
          <w14:ligatures w14:val="none"/>
        </w:rPr>
      </w:pPr>
      <w:r>
        <w:rPr>
          <w:sz w:val="26"/>
          <w:szCs w:val="26"/>
          <w:lang w:val="vi-VN"/>
          <w14:ligatures w14:val="none"/>
        </w:rPr>
        <w:t>.................</w:t>
      </w:r>
      <w:r w:rsidR="009E7B1A">
        <w:rPr>
          <w:sz w:val="26"/>
          <w:szCs w:val="26"/>
          <w14:ligatures w14:val="none"/>
        </w:rPr>
        <w:t>.......</w:t>
      </w:r>
      <w:r>
        <w:rPr>
          <w:sz w:val="26"/>
          <w:szCs w:val="26"/>
          <w:lang w:val="vi-VN"/>
          <w14:ligatures w14:val="none"/>
        </w:rPr>
        <w:t>..............................................................................................................</w:t>
      </w:r>
    </w:p>
    <w:p w14:paraId="74C8828F" w14:textId="630C8E5D" w:rsidR="00087F95" w:rsidRDefault="006F3EFE" w:rsidP="009E7B1A">
      <w:pPr>
        <w:spacing w:before="60"/>
        <w:ind w:firstLine="567"/>
        <w:jc w:val="both"/>
        <w:rPr>
          <w:sz w:val="26"/>
          <w:szCs w:val="26"/>
          <w:lang w:val="vi-VN"/>
          <w14:ligatures w14:val="none"/>
        </w:rPr>
      </w:pPr>
      <w:r>
        <w:rPr>
          <w:sz w:val="26"/>
          <w:szCs w:val="26"/>
          <w:lang w:val="vi-VN"/>
          <w14:ligatures w14:val="none"/>
        </w:rPr>
        <w:t>2. Chuyên khoa: ..................................................................................................</w:t>
      </w:r>
    </w:p>
    <w:p w14:paraId="4B459B30" w14:textId="3AC2075F" w:rsidR="00087F95" w:rsidRDefault="000E55E4" w:rsidP="009E7B1A">
      <w:pPr>
        <w:spacing w:before="60"/>
        <w:ind w:firstLine="567"/>
        <w:jc w:val="both"/>
        <w:rPr>
          <w:sz w:val="26"/>
          <w:szCs w:val="26"/>
          <w:lang w:val="vi-VN"/>
          <w14:ligatures w14:val="none"/>
        </w:rPr>
      </w:pPr>
      <w:r>
        <w:rPr>
          <w:sz w:val="26"/>
          <w:szCs w:val="26"/>
          <w:lang w:val="vi-VN"/>
          <w14:ligatures w14:val="none"/>
        </w:rPr>
        <w:t xml:space="preserve">Sau khi nghiên cứu Luật </w:t>
      </w:r>
      <w:r>
        <w:rPr>
          <w:sz w:val="26"/>
          <w:szCs w:val="26"/>
          <w:lang w:val="en-SG"/>
          <w14:ligatures w14:val="none"/>
        </w:rPr>
        <w:t>K</w:t>
      </w:r>
      <w:r w:rsidR="006F3EFE">
        <w:rPr>
          <w:sz w:val="26"/>
          <w:szCs w:val="26"/>
          <w:lang w:val="vi-VN"/>
          <w14:ligatures w14:val="none"/>
        </w:rPr>
        <w:t>hám bệnh, chữa bệnh, cơ sở khám bệnh, chữa bệnh của chúng tôi đề nghị Bộ Y tế/Sở Y tế cho phép triển khai áp dụng thí điểm kỹ thuật/phương pháp này và cam đoan những thông tin trên đây là đúng sự thật, nếu sai cơ sở xin chịu trách nhiệm trước pháp luật.</w:t>
      </w:r>
    </w:p>
    <w:p w14:paraId="485F685D" w14:textId="77777777" w:rsidR="00087F95" w:rsidRDefault="006F3EFE" w:rsidP="009E7B1A">
      <w:pPr>
        <w:spacing w:before="60"/>
        <w:ind w:firstLine="567"/>
        <w:jc w:val="both"/>
        <w:rPr>
          <w:i/>
          <w:iCs/>
          <w:sz w:val="26"/>
          <w:szCs w:val="26"/>
          <w:lang w:val="pt-BR"/>
          <w14:ligatures w14:val="none"/>
        </w:rPr>
      </w:pPr>
      <w:r>
        <w:rPr>
          <w:i/>
          <w:iCs/>
          <w:sz w:val="26"/>
          <w:szCs w:val="26"/>
          <w:lang w:val="pt-BR"/>
          <w14:ligatures w14:val="none"/>
        </w:rPr>
        <w:t>Hồ sơ gửi kèm gồm có:</w:t>
      </w:r>
      <w:r>
        <w:rPr>
          <w:i/>
          <w:iCs/>
          <w:sz w:val="26"/>
          <w:szCs w:val="26"/>
          <w:lang w:val="vi-VN"/>
          <w14:ligatures w14:val="none"/>
        </w:rPr>
        <w:t xml:space="preserve"> </w:t>
      </w:r>
      <w:r>
        <w:rPr>
          <w:rStyle w:val="FootnoteReference"/>
          <w:i/>
          <w:iCs/>
          <w:sz w:val="26"/>
          <w:szCs w:val="26"/>
          <w:lang w:val="vi-VN"/>
          <w14:ligatures w14:val="none"/>
        </w:rPr>
        <w:footnoteReference w:id="153"/>
      </w:r>
      <w:r>
        <w:rPr>
          <w:i/>
          <w:iCs/>
          <w:sz w:val="26"/>
          <w:szCs w:val="26"/>
          <w:lang w:val="vi-VN"/>
          <w14:ligatures w14:val="none"/>
        </w:rPr>
        <w:t xml:space="preserve"> </w:t>
      </w:r>
      <w:r>
        <w:rPr>
          <w:i/>
          <w:iCs/>
          <w:sz w:val="26"/>
          <w:szCs w:val="26"/>
          <w:lang w:val="pt-BR"/>
          <w14:ligatures w14:val="none"/>
        </w:rPr>
        <w:t xml:space="preserve"> </w:t>
      </w:r>
    </w:p>
    <w:tbl>
      <w:tblPr>
        <w:tblStyle w:val="TableGrid"/>
        <w:tblW w:w="9356"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66"/>
      </w:tblGrid>
      <w:tr w:rsidR="00087F95" w14:paraId="67215D1B" w14:textId="77777777">
        <w:tc>
          <w:tcPr>
            <w:tcW w:w="9356" w:type="dxa"/>
          </w:tcPr>
          <w:p w14:paraId="48079D10" w14:textId="1493DB6C" w:rsidR="00087F95" w:rsidRDefault="006F3EFE" w:rsidP="009E7B1A">
            <w:pPr>
              <w:spacing w:before="60"/>
              <w:ind w:firstLine="567"/>
              <w:rPr>
                <w:sz w:val="26"/>
                <w:szCs w:val="26"/>
                <w:lang w:val="vi-VN"/>
              </w:rPr>
            </w:pPr>
            <w:r>
              <w:rPr>
                <w:sz w:val="26"/>
                <w:szCs w:val="26"/>
                <w:lang w:val="vi-VN"/>
              </w:rPr>
              <w:t>1. ................................................................................................................................</w:t>
            </w:r>
          </w:p>
        </w:tc>
      </w:tr>
      <w:tr w:rsidR="00087F95" w14:paraId="7249CF25" w14:textId="77777777">
        <w:tc>
          <w:tcPr>
            <w:tcW w:w="9356" w:type="dxa"/>
          </w:tcPr>
          <w:p w14:paraId="05FDBD0A" w14:textId="56E62EBD" w:rsidR="00087F95" w:rsidRDefault="006F3EFE" w:rsidP="009E7B1A">
            <w:pPr>
              <w:spacing w:before="60"/>
              <w:ind w:firstLine="567"/>
              <w:rPr>
                <w:sz w:val="26"/>
                <w:szCs w:val="26"/>
                <w:lang w:val="vi-VN"/>
              </w:rPr>
            </w:pPr>
            <w:r>
              <w:rPr>
                <w:sz w:val="26"/>
                <w:szCs w:val="26"/>
                <w:lang w:val="vi-VN"/>
              </w:rPr>
              <w:t>2................................................................................................................................</w:t>
            </w:r>
          </w:p>
        </w:tc>
      </w:tr>
      <w:tr w:rsidR="00087F95" w14:paraId="58A17BD9" w14:textId="77777777">
        <w:tc>
          <w:tcPr>
            <w:tcW w:w="9356" w:type="dxa"/>
          </w:tcPr>
          <w:p w14:paraId="149CA638" w14:textId="579BE0B3" w:rsidR="00087F95" w:rsidRDefault="006F3EFE" w:rsidP="009E7B1A">
            <w:pPr>
              <w:spacing w:before="60"/>
              <w:ind w:firstLine="567"/>
              <w:rPr>
                <w:sz w:val="26"/>
                <w:szCs w:val="26"/>
                <w:lang w:val="vi-VN"/>
              </w:rPr>
            </w:pPr>
            <w:r>
              <w:rPr>
                <w:sz w:val="26"/>
                <w:szCs w:val="26"/>
                <w:lang w:val="vi-VN"/>
              </w:rPr>
              <w:t>3................................................................................................................................</w:t>
            </w:r>
          </w:p>
        </w:tc>
      </w:tr>
      <w:tr w:rsidR="00087F95" w14:paraId="77548FFC" w14:textId="77777777">
        <w:tc>
          <w:tcPr>
            <w:tcW w:w="9356" w:type="dxa"/>
          </w:tcPr>
          <w:p w14:paraId="461914F0" w14:textId="77777777" w:rsidR="00087F95" w:rsidRDefault="006F3EFE" w:rsidP="009E7B1A">
            <w:pPr>
              <w:spacing w:before="60"/>
              <w:ind w:firstLine="567"/>
              <w:rPr>
                <w:sz w:val="26"/>
                <w:szCs w:val="26"/>
                <w:lang w:val="vi-VN"/>
              </w:rPr>
            </w:pPr>
            <w:r>
              <w:rPr>
                <w:sz w:val="26"/>
                <w:szCs w:val="26"/>
                <w:lang w:val="vi-VN"/>
              </w:rPr>
              <w:t xml:space="preserve"> ...</w:t>
            </w:r>
          </w:p>
          <w:p w14:paraId="4B45249C" w14:textId="5C57F5FF" w:rsidR="00087F95" w:rsidRDefault="006F3EFE" w:rsidP="009E7B1A">
            <w:pPr>
              <w:spacing w:before="60"/>
              <w:ind w:firstLine="567"/>
              <w:rPr>
                <w:sz w:val="26"/>
                <w:szCs w:val="26"/>
                <w14:ligatures w14:val="none"/>
              </w:rPr>
            </w:pPr>
            <w:r>
              <w:rPr>
                <w:sz w:val="26"/>
                <w:szCs w:val="26"/>
                <w14:ligatures w14:val="none"/>
              </w:rPr>
              <w:t xml:space="preserve">Trân </w:t>
            </w:r>
            <w:proofErr w:type="spellStart"/>
            <w:r>
              <w:rPr>
                <w:sz w:val="26"/>
                <w:szCs w:val="26"/>
                <w14:ligatures w14:val="none"/>
              </w:rPr>
              <w:t>trọng</w:t>
            </w:r>
            <w:proofErr w:type="spellEnd"/>
            <w:r>
              <w:rPr>
                <w:sz w:val="26"/>
                <w:szCs w:val="26"/>
                <w14:ligatures w14:val="none"/>
              </w:rPr>
              <w:t xml:space="preserve"> </w:t>
            </w:r>
            <w:proofErr w:type="spellStart"/>
            <w:r>
              <w:rPr>
                <w:sz w:val="26"/>
                <w:szCs w:val="26"/>
                <w14:ligatures w14:val="none"/>
              </w:rPr>
              <w:t>cảm</w:t>
            </w:r>
            <w:proofErr w:type="spellEnd"/>
            <w:r>
              <w:rPr>
                <w:sz w:val="26"/>
                <w:szCs w:val="26"/>
                <w14:ligatures w14:val="none"/>
              </w:rPr>
              <w:t xml:space="preserve"> </w:t>
            </w:r>
            <w:proofErr w:type="spellStart"/>
            <w:r>
              <w:rPr>
                <w:sz w:val="26"/>
                <w:szCs w:val="26"/>
                <w14:ligatures w14:val="none"/>
              </w:rPr>
              <w:t>ơn</w:t>
            </w:r>
            <w:proofErr w:type="spellEnd"/>
            <w:r>
              <w:rPr>
                <w:sz w:val="26"/>
                <w:szCs w:val="26"/>
                <w14:ligatures w14:val="none"/>
              </w:rPr>
              <w:t>.</w:t>
            </w:r>
          </w:p>
          <w:tbl>
            <w:tblPr>
              <w:tblW w:w="9250" w:type="dxa"/>
              <w:tblCellMar>
                <w:left w:w="0" w:type="dxa"/>
                <w:right w:w="0" w:type="dxa"/>
              </w:tblCellMar>
              <w:tblLook w:val="04A0" w:firstRow="1" w:lastRow="0" w:firstColumn="1" w:lastColumn="0" w:noHBand="0" w:noVBand="1"/>
            </w:tblPr>
            <w:tblGrid>
              <w:gridCol w:w="4398"/>
              <w:gridCol w:w="4852"/>
            </w:tblGrid>
            <w:tr w:rsidR="00087F95" w14:paraId="2C99ED07" w14:textId="77777777" w:rsidTr="009E7B1A">
              <w:tc>
                <w:tcPr>
                  <w:tcW w:w="4398" w:type="dxa"/>
                  <w:tcMar>
                    <w:top w:w="0" w:type="dxa"/>
                    <w:left w:w="108" w:type="dxa"/>
                    <w:bottom w:w="0" w:type="dxa"/>
                    <w:right w:w="108" w:type="dxa"/>
                  </w:tcMar>
                </w:tcPr>
                <w:p w14:paraId="369A6451" w14:textId="77777777" w:rsidR="00087F95" w:rsidRDefault="00087F95" w:rsidP="009E7B1A">
                  <w:pPr>
                    <w:spacing w:before="60"/>
                    <w:ind w:firstLine="567"/>
                    <w:jc w:val="both"/>
                    <w:rPr>
                      <w:sz w:val="26"/>
                      <w:szCs w:val="26"/>
                      <w14:ligatures w14:val="none"/>
                    </w:rPr>
                  </w:pPr>
                </w:p>
              </w:tc>
              <w:tc>
                <w:tcPr>
                  <w:tcW w:w="4852" w:type="dxa"/>
                  <w:tcMar>
                    <w:top w:w="0" w:type="dxa"/>
                    <w:left w:w="108" w:type="dxa"/>
                    <w:bottom w:w="0" w:type="dxa"/>
                    <w:right w:w="108" w:type="dxa"/>
                  </w:tcMar>
                </w:tcPr>
                <w:p w14:paraId="5C0743A0" w14:textId="4FA58857" w:rsidR="00087F95" w:rsidRPr="009E7B1A" w:rsidRDefault="002B0A1B" w:rsidP="009E7B1A">
                  <w:pPr>
                    <w:ind w:left="-81"/>
                    <w:jc w:val="center"/>
                    <w:rPr>
                      <w:sz w:val="28"/>
                      <w:szCs w:val="28"/>
                      <w14:ligatures w14:val="none"/>
                    </w:rPr>
                  </w:pPr>
                  <w:r w:rsidRPr="009E7B1A">
                    <w:rPr>
                      <w:b/>
                      <w:bCs/>
                      <w:sz w:val="28"/>
                      <w:szCs w:val="28"/>
                      <w14:ligatures w14:val="none"/>
                    </w:rPr>
                    <w:t>NGƯỜI ĐỨNG ĐẦU</w:t>
                  </w:r>
                </w:p>
                <w:p w14:paraId="1DBA46EA" w14:textId="04A2230B" w:rsidR="00087F95" w:rsidRPr="009E7B1A" w:rsidRDefault="002B0A1B" w:rsidP="009E7B1A">
                  <w:pPr>
                    <w:ind w:left="-81"/>
                    <w:jc w:val="center"/>
                    <w:rPr>
                      <w:sz w:val="28"/>
                      <w:szCs w:val="28"/>
                      <w14:ligatures w14:val="none"/>
                    </w:rPr>
                  </w:pPr>
                  <w:r w:rsidRPr="009E7B1A">
                    <w:rPr>
                      <w:b/>
                      <w:bCs/>
                      <w:sz w:val="28"/>
                      <w:szCs w:val="28"/>
                      <w14:ligatures w14:val="none"/>
                    </w:rPr>
                    <w:t>CƠ SỞ KHÁM BỆNH, CHỮA BỆNH</w:t>
                  </w:r>
                </w:p>
                <w:p w14:paraId="0E3F472B" w14:textId="77777777" w:rsidR="00087F95" w:rsidRDefault="006F3EFE" w:rsidP="009E7B1A">
                  <w:pPr>
                    <w:ind w:left="-81"/>
                    <w:jc w:val="center"/>
                    <w:rPr>
                      <w:sz w:val="26"/>
                      <w:szCs w:val="26"/>
                      <w14:ligatures w14:val="none"/>
                    </w:rPr>
                  </w:pPr>
                  <w:r w:rsidRPr="009E7B1A">
                    <w:rPr>
                      <w:i/>
                      <w:iCs/>
                      <w:sz w:val="28"/>
                      <w:szCs w:val="28"/>
                      <w14:ligatures w14:val="none"/>
                    </w:rPr>
                    <w:t>(</w:t>
                  </w:r>
                  <w:proofErr w:type="spellStart"/>
                  <w:r w:rsidRPr="009E7B1A">
                    <w:rPr>
                      <w:i/>
                      <w:iCs/>
                      <w:sz w:val="28"/>
                      <w:szCs w:val="28"/>
                      <w14:ligatures w14:val="none"/>
                    </w:rPr>
                    <w:t>Ký</w:t>
                  </w:r>
                  <w:proofErr w:type="spellEnd"/>
                  <w:r w:rsidRPr="009E7B1A">
                    <w:rPr>
                      <w:i/>
                      <w:iCs/>
                      <w:sz w:val="28"/>
                      <w:szCs w:val="28"/>
                      <w14:ligatures w14:val="none"/>
                    </w:rPr>
                    <w:t xml:space="preserve">, </w:t>
                  </w:r>
                  <w:proofErr w:type="spellStart"/>
                  <w:r w:rsidRPr="009E7B1A">
                    <w:rPr>
                      <w:i/>
                      <w:iCs/>
                      <w:sz w:val="28"/>
                      <w:szCs w:val="28"/>
                      <w14:ligatures w14:val="none"/>
                    </w:rPr>
                    <w:t>ghi</w:t>
                  </w:r>
                  <w:proofErr w:type="spellEnd"/>
                  <w:r w:rsidRPr="009E7B1A">
                    <w:rPr>
                      <w:i/>
                      <w:iCs/>
                      <w:sz w:val="28"/>
                      <w:szCs w:val="28"/>
                      <w14:ligatures w14:val="none"/>
                    </w:rPr>
                    <w:t xml:space="preserve"> </w:t>
                  </w:r>
                  <w:proofErr w:type="spellStart"/>
                  <w:r w:rsidRPr="009E7B1A">
                    <w:rPr>
                      <w:i/>
                      <w:iCs/>
                      <w:sz w:val="28"/>
                      <w:szCs w:val="28"/>
                      <w14:ligatures w14:val="none"/>
                    </w:rPr>
                    <w:t>rõ</w:t>
                  </w:r>
                  <w:proofErr w:type="spellEnd"/>
                  <w:r w:rsidRPr="009E7B1A">
                    <w:rPr>
                      <w:i/>
                      <w:iCs/>
                      <w:sz w:val="28"/>
                      <w:szCs w:val="28"/>
                      <w14:ligatures w14:val="none"/>
                    </w:rPr>
                    <w:t xml:space="preserve"> </w:t>
                  </w:r>
                  <w:proofErr w:type="spellStart"/>
                  <w:r w:rsidRPr="009E7B1A">
                    <w:rPr>
                      <w:i/>
                      <w:iCs/>
                      <w:sz w:val="28"/>
                      <w:szCs w:val="28"/>
                      <w14:ligatures w14:val="none"/>
                    </w:rPr>
                    <w:t>họ</w:t>
                  </w:r>
                  <w:proofErr w:type="spellEnd"/>
                  <w:r w:rsidRPr="009E7B1A">
                    <w:rPr>
                      <w:i/>
                      <w:iCs/>
                      <w:sz w:val="28"/>
                      <w:szCs w:val="28"/>
                      <w14:ligatures w14:val="none"/>
                    </w:rPr>
                    <w:t xml:space="preserve"> </w:t>
                  </w:r>
                  <w:proofErr w:type="spellStart"/>
                  <w:r w:rsidRPr="009E7B1A">
                    <w:rPr>
                      <w:i/>
                      <w:iCs/>
                      <w:sz w:val="28"/>
                      <w:szCs w:val="28"/>
                      <w14:ligatures w14:val="none"/>
                    </w:rPr>
                    <w:t>tên</w:t>
                  </w:r>
                  <w:proofErr w:type="spellEnd"/>
                  <w:r w:rsidRPr="009E7B1A">
                    <w:rPr>
                      <w:i/>
                      <w:iCs/>
                      <w:sz w:val="28"/>
                      <w:szCs w:val="28"/>
                      <w14:ligatures w14:val="none"/>
                    </w:rPr>
                    <w:t xml:space="preserve"> </w:t>
                  </w:r>
                  <w:proofErr w:type="spellStart"/>
                  <w:r w:rsidRPr="009E7B1A">
                    <w:rPr>
                      <w:i/>
                      <w:iCs/>
                      <w:sz w:val="28"/>
                      <w:szCs w:val="28"/>
                      <w14:ligatures w14:val="none"/>
                    </w:rPr>
                    <w:t>và</w:t>
                  </w:r>
                  <w:proofErr w:type="spellEnd"/>
                  <w:r w:rsidRPr="009E7B1A">
                    <w:rPr>
                      <w:i/>
                      <w:iCs/>
                      <w:sz w:val="28"/>
                      <w:szCs w:val="28"/>
                      <w14:ligatures w14:val="none"/>
                    </w:rPr>
                    <w:t xml:space="preserve"> </w:t>
                  </w:r>
                  <w:proofErr w:type="spellStart"/>
                  <w:r w:rsidRPr="009E7B1A">
                    <w:rPr>
                      <w:i/>
                      <w:iCs/>
                      <w:sz w:val="28"/>
                      <w:szCs w:val="28"/>
                      <w14:ligatures w14:val="none"/>
                    </w:rPr>
                    <w:t>đóng</w:t>
                  </w:r>
                  <w:proofErr w:type="spellEnd"/>
                  <w:r w:rsidRPr="009E7B1A">
                    <w:rPr>
                      <w:i/>
                      <w:iCs/>
                      <w:sz w:val="28"/>
                      <w:szCs w:val="28"/>
                      <w14:ligatures w14:val="none"/>
                    </w:rPr>
                    <w:t xml:space="preserve"> </w:t>
                  </w:r>
                  <w:proofErr w:type="spellStart"/>
                  <w:r w:rsidRPr="009E7B1A">
                    <w:rPr>
                      <w:i/>
                      <w:iCs/>
                      <w:sz w:val="28"/>
                      <w:szCs w:val="28"/>
                      <w14:ligatures w14:val="none"/>
                    </w:rPr>
                    <w:t>dấu</w:t>
                  </w:r>
                  <w:proofErr w:type="spellEnd"/>
                  <w:r w:rsidRPr="009E7B1A">
                    <w:rPr>
                      <w:i/>
                      <w:iCs/>
                      <w:sz w:val="28"/>
                      <w:szCs w:val="28"/>
                      <w14:ligatures w14:val="none"/>
                    </w:rPr>
                    <w:t>)</w:t>
                  </w:r>
                </w:p>
              </w:tc>
            </w:tr>
          </w:tbl>
          <w:p w14:paraId="2826E60F" w14:textId="77777777" w:rsidR="00087F95" w:rsidRDefault="00087F95" w:rsidP="009E7B1A">
            <w:pPr>
              <w:spacing w:before="60"/>
              <w:ind w:firstLine="567"/>
              <w:rPr>
                <w:sz w:val="26"/>
                <w:szCs w:val="26"/>
              </w:rPr>
            </w:pPr>
          </w:p>
        </w:tc>
      </w:tr>
    </w:tbl>
    <w:p w14:paraId="02249BC7" w14:textId="77777777" w:rsidR="00087F95" w:rsidRDefault="00087F95">
      <w:pPr>
        <w:jc w:val="both"/>
        <w:rPr>
          <w:sz w:val="26"/>
          <w:szCs w:val="26"/>
          <w:lang w:val="vi-VN"/>
          <w14:ligatures w14:val="none"/>
        </w:rPr>
        <w:sectPr w:rsidR="00087F95" w:rsidSect="009E7B1A">
          <w:footnotePr>
            <w:numRestart w:val="eachSect"/>
          </w:footnotePr>
          <w:endnotePr>
            <w:numFmt w:val="decimal"/>
            <w:numRestart w:val="eachSect"/>
          </w:endnotePr>
          <w:type w:val="continuous"/>
          <w:pgSz w:w="11907" w:h="16840"/>
          <w:pgMar w:top="1418" w:right="1276" w:bottom="1134" w:left="1871" w:header="720" w:footer="720" w:gutter="0"/>
          <w:cols w:space="720"/>
          <w:docGrid w:linePitch="381"/>
        </w:sectPr>
      </w:pPr>
    </w:p>
    <w:p w14:paraId="5178E40E" w14:textId="77777777" w:rsidR="00087F95" w:rsidRDefault="00087F95">
      <w:pPr>
        <w:pStyle w:val="Heading2"/>
        <w:rPr>
          <w:rFonts w:ascii="Times New Roman" w:hAnsi="Times New Roman" w:cs="Times New Roman"/>
          <w:b/>
          <w:bCs/>
          <w:iCs/>
          <w:color w:val="auto"/>
          <w:lang w:val="pt-BR"/>
        </w:rPr>
        <w:sectPr w:rsidR="00087F95">
          <w:footnotePr>
            <w:numRestart w:val="eachPage"/>
          </w:footnotePr>
          <w:endnotePr>
            <w:numFmt w:val="decimal"/>
            <w:numRestart w:val="eachSect"/>
          </w:endnotePr>
          <w:type w:val="continuous"/>
          <w:pgSz w:w="11907" w:h="16840"/>
          <w:pgMar w:top="1134" w:right="1275" w:bottom="1134" w:left="1418" w:header="720" w:footer="720" w:gutter="0"/>
          <w:cols w:space="720"/>
          <w:docGrid w:linePitch="381"/>
        </w:sectPr>
      </w:pPr>
    </w:p>
    <w:p w14:paraId="25D1C0DC" w14:textId="03FAABC8" w:rsidR="00087F95" w:rsidRDefault="006F3EFE">
      <w:pPr>
        <w:pStyle w:val="Heading2"/>
        <w:rPr>
          <w:rFonts w:ascii="Times New Roman" w:hAnsi="Times New Roman" w:cs="Times New Roman"/>
          <w:b/>
          <w:bCs/>
          <w:iCs/>
          <w:color w:val="auto"/>
          <w:lang w:val="vi-VN"/>
        </w:rPr>
      </w:pPr>
      <w:r>
        <w:rPr>
          <w:rFonts w:ascii="Times New Roman" w:hAnsi="Times New Roman" w:cs="Times New Roman"/>
          <w:b/>
          <w:bCs/>
          <w:iCs/>
          <w:color w:val="auto"/>
          <w:lang w:val="pt-BR"/>
        </w:rPr>
        <w:lastRenderedPageBreak/>
        <w:t>Mẫu</w:t>
      </w:r>
      <w:r>
        <w:rPr>
          <w:rFonts w:ascii="Times New Roman" w:hAnsi="Times New Roman" w:cs="Times New Roman"/>
          <w:b/>
          <w:bCs/>
          <w:iCs/>
          <w:color w:val="auto"/>
          <w:lang w:val="vi-VN"/>
        </w:rPr>
        <w:t xml:space="preserve"> 03 </w:t>
      </w:r>
      <w:r w:rsidR="002B0A1B">
        <w:rPr>
          <w:rFonts w:ascii="Times New Roman" w:hAnsi="Times New Roman" w:cs="Times New Roman"/>
          <w:b/>
          <w:bCs/>
          <w:iCs/>
          <w:color w:val="auto"/>
        </w:rPr>
        <w:t>-</w:t>
      </w:r>
      <w:r>
        <w:rPr>
          <w:rFonts w:ascii="Times New Roman" w:hAnsi="Times New Roman" w:cs="Times New Roman"/>
          <w:b/>
          <w:bCs/>
          <w:iCs/>
          <w:color w:val="auto"/>
          <w:lang w:val="vi-VN"/>
        </w:rPr>
        <w:t xml:space="preserve"> </w:t>
      </w:r>
      <w:r>
        <w:rPr>
          <w:rFonts w:ascii="Times New Roman" w:hAnsi="Times New Roman" w:cs="Times New Roman"/>
          <w:b/>
          <w:bCs/>
          <w:iCs/>
          <w:color w:val="auto"/>
          <w:lang w:val="pt-BR"/>
        </w:rPr>
        <w:t>Văn</w:t>
      </w:r>
      <w:r>
        <w:rPr>
          <w:rFonts w:ascii="Times New Roman" w:hAnsi="Times New Roman" w:cs="Times New Roman"/>
          <w:b/>
          <w:bCs/>
          <w:iCs/>
          <w:color w:val="auto"/>
          <w:lang w:val="vi-VN"/>
        </w:rPr>
        <w:t xml:space="preserve"> bản</w:t>
      </w:r>
      <w:r>
        <w:rPr>
          <w:rFonts w:ascii="Times New Roman" w:hAnsi="Times New Roman" w:cs="Times New Roman"/>
          <w:b/>
          <w:bCs/>
          <w:iCs/>
          <w:color w:val="auto"/>
          <w:lang w:val="pt-BR"/>
        </w:rPr>
        <w:t xml:space="preserve"> đề nghị áp</w:t>
      </w:r>
      <w:r>
        <w:rPr>
          <w:rFonts w:ascii="Times New Roman" w:hAnsi="Times New Roman" w:cs="Times New Roman"/>
          <w:b/>
          <w:bCs/>
          <w:iCs/>
          <w:color w:val="auto"/>
          <w:lang w:val="vi-VN"/>
        </w:rPr>
        <w:t xml:space="preserve"> dụng</w:t>
      </w:r>
      <w:r>
        <w:rPr>
          <w:rFonts w:ascii="Times New Roman" w:hAnsi="Times New Roman" w:cs="Times New Roman"/>
          <w:b/>
          <w:bCs/>
          <w:iCs/>
          <w:color w:val="auto"/>
          <w:lang w:val="pt-BR"/>
        </w:rPr>
        <w:t xml:space="preserve"> chính</w:t>
      </w:r>
      <w:r>
        <w:rPr>
          <w:rFonts w:ascii="Times New Roman" w:hAnsi="Times New Roman" w:cs="Times New Roman"/>
          <w:b/>
          <w:bCs/>
          <w:iCs/>
          <w:color w:val="auto"/>
          <w:lang w:val="vi-VN"/>
        </w:rPr>
        <w:t xml:space="preserve"> thức</w:t>
      </w:r>
      <w:r>
        <w:rPr>
          <w:rFonts w:ascii="Times New Roman" w:hAnsi="Times New Roman" w:cs="Times New Roman"/>
          <w:b/>
          <w:bCs/>
          <w:iCs/>
          <w:color w:val="auto"/>
          <w:lang w:val="pt-BR"/>
        </w:rPr>
        <w:t xml:space="preserve"> kỹ thuật</w:t>
      </w:r>
      <w:r>
        <w:rPr>
          <w:rFonts w:ascii="Times New Roman" w:hAnsi="Times New Roman" w:cs="Times New Roman"/>
          <w:b/>
          <w:bCs/>
          <w:iCs/>
          <w:color w:val="auto"/>
          <w:lang w:val="vi-VN"/>
        </w:rPr>
        <w:t xml:space="preserve"> mới</w:t>
      </w:r>
      <w:r>
        <w:rPr>
          <w:rFonts w:ascii="Times New Roman" w:hAnsi="Times New Roman" w:cs="Times New Roman"/>
          <w:b/>
          <w:bCs/>
          <w:iCs/>
          <w:color w:val="auto"/>
          <w:lang w:val="pt-BR"/>
        </w:rPr>
        <w:t>, phương pháp mới</w:t>
      </w:r>
      <w:r>
        <w:rPr>
          <w:rFonts w:ascii="Times New Roman" w:hAnsi="Times New Roman" w:cs="Times New Roman"/>
          <w:b/>
          <w:bCs/>
          <w:iCs/>
          <w:color w:val="auto"/>
          <w:lang w:val="vi-VN"/>
        </w:rPr>
        <w:t xml:space="preserve"> trong khám bệnh, chữa bệnh</w:t>
      </w:r>
    </w:p>
    <w:p w14:paraId="7AE0853F" w14:textId="77777777" w:rsidR="00087F95" w:rsidRDefault="00087F95">
      <w:pPr>
        <w:rPr>
          <w:b/>
          <w:bCs/>
          <w:iCs/>
          <w:sz w:val="26"/>
          <w:szCs w:val="26"/>
          <w:lang w:val="pt-BR"/>
        </w:rPr>
      </w:pPr>
    </w:p>
    <w:p w14:paraId="1264AD1D" w14:textId="77777777" w:rsidR="00087F95" w:rsidRDefault="00087F95">
      <w:pPr>
        <w:spacing w:before="60" w:after="60"/>
        <w:jc w:val="center"/>
        <w:rPr>
          <w:sz w:val="26"/>
          <w:szCs w:val="26"/>
          <w:lang w:val="pt-BR"/>
          <w14:ligatures w14:val="none"/>
        </w:rPr>
        <w:sectPr w:rsidR="00087F95" w:rsidSect="00674D83">
          <w:pgSz w:w="11907" w:h="16840"/>
          <w:pgMar w:top="1276" w:right="1134" w:bottom="1134" w:left="1418" w:header="510" w:footer="0" w:gutter="0"/>
          <w:cols w:space="720"/>
          <w:docGrid w:linePitch="326"/>
        </w:sectPr>
      </w:pPr>
    </w:p>
    <w:tbl>
      <w:tblPr>
        <w:tblW w:w="10207" w:type="dxa"/>
        <w:tblInd w:w="-426" w:type="dxa"/>
        <w:tblCellMar>
          <w:left w:w="0" w:type="dxa"/>
          <w:right w:w="0" w:type="dxa"/>
        </w:tblCellMar>
        <w:tblLook w:val="04A0" w:firstRow="1" w:lastRow="0" w:firstColumn="1" w:lastColumn="0" w:noHBand="0" w:noVBand="1"/>
      </w:tblPr>
      <w:tblGrid>
        <w:gridCol w:w="3981"/>
        <w:gridCol w:w="6226"/>
      </w:tblGrid>
      <w:tr w:rsidR="00087F95" w:rsidRPr="00D3119A" w14:paraId="6BA55229" w14:textId="77777777" w:rsidTr="009E7B1A">
        <w:tc>
          <w:tcPr>
            <w:tcW w:w="3981" w:type="dxa"/>
            <w:tcMar>
              <w:top w:w="0" w:type="dxa"/>
              <w:left w:w="108" w:type="dxa"/>
              <w:bottom w:w="0" w:type="dxa"/>
              <w:right w:w="108" w:type="dxa"/>
            </w:tcMar>
          </w:tcPr>
          <w:p w14:paraId="3B51E250" w14:textId="77777777" w:rsidR="00087F95" w:rsidRDefault="006F3EFE" w:rsidP="009E7B1A">
            <w:pPr>
              <w:jc w:val="center"/>
              <w:rPr>
                <w:sz w:val="26"/>
                <w:szCs w:val="26"/>
                <w:lang w:val="vi-VN"/>
                <w14:ligatures w14:val="none"/>
              </w:rPr>
            </w:pPr>
            <w:r>
              <w:rPr>
                <w:sz w:val="26"/>
                <w:szCs w:val="26"/>
                <w:lang w:val="pt-BR"/>
                <w14:ligatures w14:val="none"/>
              </w:rPr>
              <w:t>TÊN CƠ QUAN CHỦ QUẢN</w:t>
            </w:r>
            <w:r>
              <w:rPr>
                <w:sz w:val="26"/>
                <w:szCs w:val="26"/>
                <w:lang w:val="vi-VN"/>
                <w14:ligatures w14:val="none"/>
              </w:rPr>
              <w:t xml:space="preserve"> </w:t>
            </w:r>
          </w:p>
          <w:p w14:paraId="4F63FA6B" w14:textId="77777777" w:rsidR="00087F95" w:rsidRDefault="006F3EFE" w:rsidP="009E7B1A">
            <w:pPr>
              <w:jc w:val="center"/>
              <w:rPr>
                <w:sz w:val="26"/>
                <w:szCs w:val="26"/>
                <w:lang w:val="pt-BR"/>
                <w14:ligatures w14:val="none"/>
              </w:rPr>
            </w:pPr>
            <w:r>
              <w:rPr>
                <w:b/>
                <w:bCs/>
                <w:sz w:val="26"/>
                <w:szCs w:val="26"/>
                <w:lang w:val="pt-BR"/>
                <w14:ligatures w14:val="none"/>
              </w:rPr>
              <w:t>TÊN CƠ SỞ</w:t>
            </w:r>
          </w:p>
          <w:p w14:paraId="524D9820" w14:textId="77777777" w:rsidR="00087F95" w:rsidRDefault="006F3EFE" w:rsidP="009E7B1A">
            <w:pPr>
              <w:jc w:val="center"/>
              <w:rPr>
                <w:b/>
                <w:bCs/>
                <w:sz w:val="26"/>
                <w:szCs w:val="26"/>
                <w:lang w:val="pt-BR"/>
                <w14:ligatures w14:val="none"/>
              </w:rPr>
            </w:pPr>
            <w:r>
              <w:rPr>
                <w:b/>
                <w:bCs/>
                <w:sz w:val="26"/>
                <w:szCs w:val="26"/>
                <w:lang w:val="pt-BR"/>
                <w14:ligatures w14:val="none"/>
              </w:rPr>
              <w:t>KHÁM BỆNH, CHỮA BỆNH</w:t>
            </w:r>
          </w:p>
          <w:p w14:paraId="498AAF2A" w14:textId="51BEFFC1" w:rsidR="009E7B1A" w:rsidRPr="009E7B1A" w:rsidRDefault="009E7B1A" w:rsidP="009E7B1A">
            <w:pPr>
              <w:jc w:val="center"/>
              <w:rPr>
                <w:sz w:val="26"/>
                <w:szCs w:val="26"/>
                <w:vertAlign w:val="superscript"/>
                <w:lang w:val="pt-BR"/>
                <w14:ligatures w14:val="none"/>
              </w:rPr>
            </w:pPr>
            <w:r>
              <w:rPr>
                <w:sz w:val="26"/>
                <w:szCs w:val="26"/>
                <w:vertAlign w:val="superscript"/>
                <w:lang w:val="pt-BR"/>
                <w14:ligatures w14:val="none"/>
              </w:rPr>
              <w:t>____________</w:t>
            </w:r>
          </w:p>
        </w:tc>
        <w:tc>
          <w:tcPr>
            <w:tcW w:w="6226" w:type="dxa"/>
            <w:tcMar>
              <w:top w:w="0" w:type="dxa"/>
              <w:left w:w="108" w:type="dxa"/>
              <w:bottom w:w="0" w:type="dxa"/>
              <w:right w:w="108" w:type="dxa"/>
            </w:tcMar>
          </w:tcPr>
          <w:p w14:paraId="686EC55B" w14:textId="77777777" w:rsidR="00087F95" w:rsidRDefault="006F3EFE" w:rsidP="009E7B1A">
            <w:pPr>
              <w:jc w:val="center"/>
              <w:rPr>
                <w:sz w:val="26"/>
                <w:szCs w:val="26"/>
                <w:lang w:val="pt-BR"/>
                <w14:ligatures w14:val="none"/>
              </w:rPr>
            </w:pPr>
            <w:r>
              <w:rPr>
                <w:b/>
                <w:bCs/>
                <w:sz w:val="26"/>
                <w:szCs w:val="26"/>
                <w:lang w:val="pt-BR"/>
                <w14:ligatures w14:val="none"/>
              </w:rPr>
              <w:t>CỘNG HÒA XÃ HỘI CHỦ NGHĨA VIỆT NAM</w:t>
            </w:r>
          </w:p>
          <w:p w14:paraId="7C9631DC" w14:textId="2C714C35" w:rsidR="00087F95" w:rsidRDefault="008B04B8" w:rsidP="009E7B1A">
            <w:pPr>
              <w:jc w:val="center"/>
              <w:rPr>
                <w:b/>
                <w:bCs/>
                <w:sz w:val="26"/>
                <w:szCs w:val="26"/>
                <w:lang w:val="pt-BR"/>
                <w14:ligatures w14:val="none"/>
              </w:rPr>
            </w:pPr>
            <w:r>
              <w:rPr>
                <w:b/>
                <w:bCs/>
                <w:sz w:val="26"/>
                <w:szCs w:val="26"/>
                <w:lang w:val="pt-BR"/>
                <w14:ligatures w14:val="none"/>
              </w:rPr>
              <w:t>Độc lập</w:t>
            </w:r>
            <w:r w:rsidR="009E7B1A">
              <w:rPr>
                <w:b/>
                <w:bCs/>
                <w:sz w:val="26"/>
                <w:szCs w:val="26"/>
                <w:lang w:val="pt-BR"/>
                <w14:ligatures w14:val="none"/>
              </w:rPr>
              <w:t xml:space="preserve"> </w:t>
            </w:r>
            <w:r>
              <w:rPr>
                <w:b/>
                <w:bCs/>
                <w:sz w:val="26"/>
                <w:szCs w:val="26"/>
                <w:lang w:val="pt-BR"/>
                <w14:ligatures w14:val="none"/>
              </w:rPr>
              <w:t>- Tự do</w:t>
            </w:r>
            <w:r w:rsidR="009E7B1A">
              <w:rPr>
                <w:b/>
                <w:bCs/>
                <w:sz w:val="26"/>
                <w:szCs w:val="26"/>
                <w:lang w:val="pt-BR"/>
                <w14:ligatures w14:val="none"/>
              </w:rPr>
              <w:t xml:space="preserve"> </w:t>
            </w:r>
            <w:r>
              <w:rPr>
                <w:b/>
                <w:bCs/>
                <w:sz w:val="26"/>
                <w:szCs w:val="26"/>
                <w:lang w:val="pt-BR"/>
                <w14:ligatures w14:val="none"/>
              </w:rPr>
              <w:t>- Hạnh phúc</w:t>
            </w:r>
          </w:p>
          <w:p w14:paraId="2903C427" w14:textId="4B464E8B" w:rsidR="00087F95" w:rsidRPr="009E7B1A" w:rsidRDefault="009E7B1A" w:rsidP="009E7B1A">
            <w:pPr>
              <w:jc w:val="center"/>
              <w:rPr>
                <w:sz w:val="26"/>
                <w:szCs w:val="26"/>
                <w:vertAlign w:val="superscript"/>
                <w:lang w:val="pt-BR"/>
                <w14:ligatures w14:val="none"/>
              </w:rPr>
            </w:pPr>
            <w:r>
              <w:rPr>
                <w:sz w:val="26"/>
                <w:szCs w:val="26"/>
                <w:vertAlign w:val="superscript"/>
                <w:lang w:val="pt-BR"/>
                <w14:ligatures w14:val="none"/>
              </w:rPr>
              <w:t>_____________________________________</w:t>
            </w:r>
          </w:p>
          <w:p w14:paraId="1088D022" w14:textId="39AF5409" w:rsidR="00087F95" w:rsidRDefault="006F3EFE" w:rsidP="009E7B1A">
            <w:pPr>
              <w:jc w:val="center"/>
              <w:rPr>
                <w:sz w:val="26"/>
                <w:szCs w:val="26"/>
                <w:lang w:val="pt-BR"/>
                <w14:ligatures w14:val="none"/>
              </w:rPr>
            </w:pPr>
            <w:r>
              <w:rPr>
                <w:i/>
                <w:iCs/>
                <w:sz w:val="26"/>
                <w:szCs w:val="26"/>
                <w:lang w:val="pt-BR"/>
                <w14:ligatures w14:val="none"/>
              </w:rPr>
              <w:t>Tỉnh (thành phố), ngày ...... tháng..... năm .....</w:t>
            </w:r>
          </w:p>
        </w:tc>
      </w:tr>
    </w:tbl>
    <w:p w14:paraId="404DD65F" w14:textId="77777777" w:rsidR="00087F95" w:rsidRDefault="00087F95" w:rsidP="00674D83">
      <w:pPr>
        <w:jc w:val="center"/>
        <w:rPr>
          <w:b/>
          <w:bCs/>
          <w:sz w:val="26"/>
          <w:szCs w:val="26"/>
          <w:lang w:val="pt-BR"/>
          <w14:ligatures w14:val="none"/>
        </w:rPr>
      </w:pPr>
    </w:p>
    <w:p w14:paraId="0525CE83" w14:textId="77777777" w:rsidR="00087F95" w:rsidRPr="00674D83" w:rsidRDefault="006F3EFE" w:rsidP="00674D83">
      <w:pPr>
        <w:jc w:val="center"/>
        <w:rPr>
          <w:sz w:val="26"/>
          <w:szCs w:val="28"/>
          <w:lang w:val="pt-BR"/>
          <w14:ligatures w14:val="none"/>
        </w:rPr>
      </w:pPr>
      <w:r w:rsidRPr="00674D83">
        <w:rPr>
          <w:b/>
          <w:bCs/>
          <w:iCs/>
          <w:sz w:val="26"/>
          <w:szCs w:val="28"/>
          <w:lang w:val="pt-BR"/>
        </w:rPr>
        <w:t>VĂN</w:t>
      </w:r>
      <w:r w:rsidRPr="00674D83">
        <w:rPr>
          <w:b/>
          <w:bCs/>
          <w:iCs/>
          <w:sz w:val="26"/>
          <w:szCs w:val="28"/>
          <w:lang w:val="vi-VN"/>
        </w:rPr>
        <w:t xml:space="preserve"> BẢN</w:t>
      </w:r>
      <w:r w:rsidRPr="00674D83">
        <w:rPr>
          <w:b/>
          <w:bCs/>
          <w:iCs/>
          <w:sz w:val="26"/>
          <w:szCs w:val="28"/>
          <w:lang w:val="pt-BR"/>
        </w:rPr>
        <w:t xml:space="preserve"> </w:t>
      </w:r>
      <w:r w:rsidRPr="00674D83">
        <w:rPr>
          <w:b/>
          <w:bCs/>
          <w:sz w:val="26"/>
          <w:szCs w:val="28"/>
          <w:lang w:val="pt-BR"/>
          <w14:ligatures w14:val="none"/>
        </w:rPr>
        <w:t>ĐỀ NGHỊ</w:t>
      </w:r>
    </w:p>
    <w:p w14:paraId="16701C75" w14:textId="6C3F7136" w:rsidR="00087F95" w:rsidRPr="00674D83" w:rsidRDefault="006F3EFE" w:rsidP="00674D83">
      <w:pPr>
        <w:jc w:val="center"/>
        <w:rPr>
          <w:rFonts w:ascii="Times New Roman Bold" w:hAnsi="Times New Roman Bold"/>
          <w:b/>
          <w:bCs/>
          <w:spacing w:val="-4"/>
          <w:sz w:val="26"/>
          <w:szCs w:val="28"/>
          <w:lang w:val="pt-BR"/>
          <w14:ligatures w14:val="none"/>
        </w:rPr>
      </w:pPr>
      <w:r w:rsidRPr="00674D83">
        <w:rPr>
          <w:rFonts w:ascii="Times New Roman Bold" w:hAnsi="Times New Roman Bold"/>
          <w:b/>
          <w:bCs/>
          <w:spacing w:val="-4"/>
          <w:sz w:val="26"/>
          <w:szCs w:val="28"/>
          <w:lang w:val="pt-BR"/>
          <w14:ligatures w14:val="none"/>
        </w:rPr>
        <w:t>Áp dụng chính thức kỹ thuật mới, phương pháp mới trong khám bệnh</w:t>
      </w:r>
      <w:r w:rsidR="000E55E4" w:rsidRPr="00674D83">
        <w:rPr>
          <w:rFonts w:ascii="Times New Roman Bold" w:hAnsi="Times New Roman Bold"/>
          <w:b/>
          <w:bCs/>
          <w:spacing w:val="-4"/>
          <w:sz w:val="26"/>
          <w:szCs w:val="28"/>
          <w:lang w:val="pt-BR"/>
          <w14:ligatures w14:val="none"/>
        </w:rPr>
        <w:t>,</w:t>
      </w:r>
      <w:r w:rsidRPr="00674D83">
        <w:rPr>
          <w:rFonts w:ascii="Times New Roman Bold" w:hAnsi="Times New Roman Bold"/>
          <w:b/>
          <w:bCs/>
          <w:spacing w:val="-4"/>
          <w:sz w:val="26"/>
          <w:szCs w:val="28"/>
          <w:lang w:val="pt-BR"/>
          <w14:ligatures w14:val="none"/>
        </w:rPr>
        <w:t xml:space="preserve"> chữa bệnh</w:t>
      </w:r>
    </w:p>
    <w:p w14:paraId="58E71934" w14:textId="6DD1536C" w:rsidR="00674D83" w:rsidRDefault="00674D83" w:rsidP="00674D83">
      <w:pPr>
        <w:jc w:val="center"/>
        <w:rPr>
          <w:sz w:val="26"/>
          <w:szCs w:val="26"/>
          <w:vertAlign w:val="superscript"/>
          <w:lang w:val="pt-BR"/>
          <w14:ligatures w14:val="none"/>
        </w:rPr>
      </w:pPr>
      <w:r>
        <w:rPr>
          <w:sz w:val="26"/>
          <w:szCs w:val="26"/>
          <w:vertAlign w:val="superscript"/>
          <w:lang w:val="pt-BR"/>
          <w14:ligatures w14:val="none"/>
        </w:rPr>
        <w:t>____________</w:t>
      </w:r>
    </w:p>
    <w:p w14:paraId="127A3FB3" w14:textId="77777777" w:rsidR="00674D83" w:rsidRPr="00674D83" w:rsidRDefault="00674D83" w:rsidP="00674D83">
      <w:pPr>
        <w:jc w:val="center"/>
        <w:rPr>
          <w:sz w:val="22"/>
          <w:szCs w:val="26"/>
          <w:vertAlign w:val="superscript"/>
          <w:lang w:val="pt-BR"/>
          <w14:ligatures w14:val="none"/>
        </w:rPr>
      </w:pPr>
    </w:p>
    <w:p w14:paraId="66007610" w14:textId="7D7CA1FB" w:rsidR="00087F95" w:rsidRPr="00674D83" w:rsidRDefault="006F3EFE" w:rsidP="00674D83">
      <w:pPr>
        <w:jc w:val="center"/>
        <w:rPr>
          <w:iCs/>
          <w:sz w:val="26"/>
          <w:szCs w:val="26"/>
          <w14:ligatures w14:val="none"/>
        </w:rPr>
      </w:pPr>
      <w:r w:rsidRPr="00674D83">
        <w:rPr>
          <w:iCs/>
          <w:sz w:val="26"/>
          <w:szCs w:val="26"/>
          <w:lang w:val="pt-BR"/>
          <w14:ligatures w14:val="none"/>
        </w:rPr>
        <w:t>Kính gửi: Bộ</w:t>
      </w:r>
      <w:r w:rsidRPr="00674D83">
        <w:rPr>
          <w:iCs/>
          <w:sz w:val="26"/>
          <w:szCs w:val="26"/>
          <w:lang w:val="vi-VN"/>
          <w14:ligatures w14:val="none"/>
        </w:rPr>
        <w:t xml:space="preserve"> Y tế</w:t>
      </w:r>
      <w:r w:rsidR="00674D83">
        <w:rPr>
          <w:iCs/>
          <w:sz w:val="26"/>
          <w:szCs w:val="26"/>
          <w14:ligatures w14:val="none"/>
        </w:rPr>
        <w:t>.</w:t>
      </w:r>
    </w:p>
    <w:p w14:paraId="3ABE418B" w14:textId="77777777" w:rsidR="00087F95" w:rsidRPr="00674D83" w:rsidRDefault="00087F95">
      <w:pPr>
        <w:spacing w:line="276" w:lineRule="auto"/>
        <w:ind w:firstLine="720"/>
        <w:jc w:val="both"/>
        <w:rPr>
          <w:b/>
          <w:bCs/>
          <w:sz w:val="14"/>
          <w:szCs w:val="26"/>
          <w:lang w:val="pt-BR"/>
          <w14:ligatures w14:val="none"/>
        </w:rPr>
      </w:pPr>
    </w:p>
    <w:p w14:paraId="2FE54365" w14:textId="77777777" w:rsidR="00087F95" w:rsidRDefault="006F3EFE" w:rsidP="00674D83">
      <w:pPr>
        <w:spacing w:before="120"/>
        <w:ind w:firstLine="567"/>
        <w:jc w:val="both"/>
        <w:rPr>
          <w:sz w:val="26"/>
          <w:szCs w:val="26"/>
          <w:lang w:val="pt-BR"/>
          <w14:ligatures w14:val="none"/>
        </w:rPr>
      </w:pPr>
      <w:r>
        <w:rPr>
          <w:b/>
          <w:bCs/>
          <w:sz w:val="26"/>
          <w:szCs w:val="26"/>
          <w:lang w:val="pt-BR"/>
          <w14:ligatures w14:val="none"/>
        </w:rPr>
        <w:t>I. Phần thông tin về cơ sở triển khai kỹ thuật mới, phương pháp mới</w:t>
      </w:r>
    </w:p>
    <w:p w14:paraId="095741A0" w14:textId="77777777" w:rsidR="00087F95" w:rsidRDefault="006F3EFE" w:rsidP="00674D83">
      <w:pPr>
        <w:spacing w:before="120"/>
        <w:ind w:firstLine="567"/>
        <w:jc w:val="both"/>
        <w:rPr>
          <w:sz w:val="26"/>
          <w:szCs w:val="26"/>
          <w:lang w:val="pt-BR"/>
          <w14:ligatures w14:val="none"/>
        </w:rPr>
      </w:pPr>
      <w:r>
        <w:rPr>
          <w:sz w:val="26"/>
          <w:szCs w:val="26"/>
          <w:lang w:val="pt-BR"/>
          <w14:ligatures w14:val="none"/>
        </w:rPr>
        <w:t>1. Tên cơ sở khám bệnh, chữa bệnh:</w:t>
      </w:r>
    </w:p>
    <w:p w14:paraId="737D58FC" w14:textId="77777777" w:rsidR="00087F95" w:rsidRDefault="006F3EFE" w:rsidP="00674D83">
      <w:pPr>
        <w:spacing w:before="120"/>
        <w:ind w:firstLine="567"/>
        <w:jc w:val="both"/>
        <w:rPr>
          <w:sz w:val="26"/>
          <w:szCs w:val="26"/>
          <w:lang w:val="pt-BR"/>
          <w14:ligatures w14:val="none"/>
        </w:rPr>
      </w:pPr>
      <w:r>
        <w:rPr>
          <w:sz w:val="26"/>
          <w:szCs w:val="26"/>
          <w:lang w:val="pt-BR"/>
          <w14:ligatures w14:val="none"/>
        </w:rPr>
        <w:t>2. Địa chỉ:</w:t>
      </w:r>
    </w:p>
    <w:p w14:paraId="2ACBAECA" w14:textId="77777777" w:rsidR="00087F95" w:rsidRDefault="006F3EFE" w:rsidP="00674D83">
      <w:pPr>
        <w:spacing w:before="120"/>
        <w:ind w:firstLine="567"/>
        <w:jc w:val="both"/>
        <w:rPr>
          <w:sz w:val="26"/>
          <w:szCs w:val="26"/>
          <w:lang w:val="pt-BR"/>
          <w14:ligatures w14:val="none"/>
        </w:rPr>
      </w:pPr>
      <w:r>
        <w:rPr>
          <w:sz w:val="26"/>
          <w:szCs w:val="26"/>
          <w:lang w:val="pt-BR"/>
          <w14:ligatures w14:val="none"/>
        </w:rPr>
        <w:t>3. Số điện thoại:                                                Số Fax:</w:t>
      </w:r>
    </w:p>
    <w:p w14:paraId="62FD3CF1" w14:textId="77777777" w:rsidR="00087F95" w:rsidRDefault="006F3EFE" w:rsidP="00674D83">
      <w:pPr>
        <w:spacing w:before="120"/>
        <w:ind w:firstLine="567"/>
        <w:jc w:val="both"/>
        <w:rPr>
          <w:sz w:val="26"/>
          <w:szCs w:val="26"/>
          <w:lang w:val="pt-BR"/>
          <w14:ligatures w14:val="none"/>
        </w:rPr>
      </w:pPr>
      <w:r>
        <w:rPr>
          <w:sz w:val="26"/>
          <w:szCs w:val="26"/>
          <w:lang w:val="pt-BR"/>
          <w14:ligatures w14:val="none"/>
        </w:rPr>
        <w:t>4. Họ và tên cá nhân đầu mối liên lạc:   </w:t>
      </w:r>
    </w:p>
    <w:p w14:paraId="2817E748" w14:textId="77777777" w:rsidR="00087F95" w:rsidRDefault="006F3EFE" w:rsidP="00674D83">
      <w:pPr>
        <w:spacing w:before="120"/>
        <w:ind w:firstLine="567"/>
        <w:jc w:val="both"/>
        <w:rPr>
          <w:sz w:val="26"/>
          <w:szCs w:val="26"/>
          <w:lang w:val="pt-BR"/>
          <w14:ligatures w14:val="none"/>
        </w:rPr>
      </w:pPr>
      <w:r>
        <w:rPr>
          <w:sz w:val="26"/>
          <w:szCs w:val="26"/>
          <w:lang w:val="pt-BR"/>
          <w14:ligatures w14:val="none"/>
        </w:rPr>
        <w:t>Số điện thoại di động:</w:t>
      </w:r>
    </w:p>
    <w:p w14:paraId="3810870E" w14:textId="77777777" w:rsidR="00087F95" w:rsidRDefault="006F3EFE" w:rsidP="00674D83">
      <w:pPr>
        <w:spacing w:before="120"/>
        <w:ind w:firstLine="567"/>
        <w:jc w:val="both"/>
        <w:rPr>
          <w:sz w:val="26"/>
          <w:szCs w:val="26"/>
          <w:lang w:val="pt-BR"/>
          <w14:ligatures w14:val="none"/>
        </w:rPr>
      </w:pPr>
      <w:r>
        <w:rPr>
          <w:sz w:val="26"/>
          <w:szCs w:val="26"/>
          <w:lang w:val="pt-BR"/>
          <w14:ligatures w14:val="none"/>
        </w:rPr>
        <w:t>Email:</w:t>
      </w:r>
    </w:p>
    <w:p w14:paraId="6D19EC04" w14:textId="77777777" w:rsidR="00087F95" w:rsidRDefault="006F3EFE" w:rsidP="00674D83">
      <w:pPr>
        <w:spacing w:before="120"/>
        <w:ind w:firstLine="567"/>
        <w:jc w:val="both"/>
        <w:rPr>
          <w:sz w:val="26"/>
          <w:szCs w:val="26"/>
          <w:lang w:val="pt-BR"/>
          <w14:ligatures w14:val="none"/>
        </w:rPr>
      </w:pPr>
      <w:r>
        <w:rPr>
          <w:b/>
          <w:bCs/>
          <w:sz w:val="26"/>
          <w:szCs w:val="26"/>
          <w:lang w:val="pt-BR"/>
          <w14:ligatures w14:val="none"/>
        </w:rPr>
        <w:t>II. Phần thông tin về kỹ thuật mới, phương pháp mới</w:t>
      </w:r>
    </w:p>
    <w:p w14:paraId="16803DAE" w14:textId="77777777" w:rsidR="00087F95" w:rsidRDefault="006F3EFE" w:rsidP="00674D83">
      <w:pPr>
        <w:spacing w:before="120"/>
        <w:ind w:firstLine="567"/>
        <w:jc w:val="both"/>
        <w:rPr>
          <w:sz w:val="26"/>
          <w:szCs w:val="26"/>
          <w:lang w:val="pt-BR"/>
          <w14:ligatures w14:val="none"/>
        </w:rPr>
      </w:pPr>
      <w:r>
        <w:rPr>
          <w:sz w:val="26"/>
          <w:szCs w:val="26"/>
          <w:lang w:val="pt-BR"/>
          <w14:ligatures w14:val="none"/>
        </w:rPr>
        <w:t>1. Tên kỹ thuật mới/phương pháp mới:</w:t>
      </w:r>
    </w:p>
    <w:p w14:paraId="50CB0929" w14:textId="77777777" w:rsidR="00087F95" w:rsidRDefault="006F3EFE" w:rsidP="00674D83">
      <w:pPr>
        <w:spacing w:before="120"/>
        <w:ind w:firstLine="567"/>
        <w:jc w:val="both"/>
        <w:rPr>
          <w:sz w:val="26"/>
          <w:szCs w:val="26"/>
          <w:lang w:val="pt-BR"/>
          <w14:ligatures w14:val="none"/>
        </w:rPr>
      </w:pPr>
      <w:r>
        <w:rPr>
          <w:sz w:val="26"/>
          <w:szCs w:val="26"/>
          <w:lang w:val="pt-BR"/>
          <w14:ligatures w14:val="none"/>
        </w:rPr>
        <w:t>2. Chuyên khoa:</w:t>
      </w:r>
    </w:p>
    <w:p w14:paraId="182B58A4" w14:textId="77777777" w:rsidR="00087F95" w:rsidRDefault="006F3EFE" w:rsidP="00674D83">
      <w:pPr>
        <w:spacing w:before="120"/>
        <w:ind w:firstLine="567"/>
        <w:jc w:val="both"/>
        <w:rPr>
          <w:sz w:val="26"/>
          <w:szCs w:val="26"/>
          <w:lang w:val="pt-BR"/>
          <w14:ligatures w14:val="none"/>
        </w:rPr>
      </w:pPr>
      <w:r>
        <w:rPr>
          <w:sz w:val="26"/>
          <w:szCs w:val="26"/>
          <w:lang w:val="pt-BR"/>
          <w14:ligatures w14:val="none"/>
        </w:rPr>
        <w:t>Đã triển khai áp dụng thí điểm kỹ thuật</w:t>
      </w:r>
      <w:r>
        <w:rPr>
          <w:sz w:val="26"/>
          <w:szCs w:val="26"/>
          <w:lang w:val="vi-VN"/>
          <w14:ligatures w14:val="none"/>
        </w:rPr>
        <w:t xml:space="preserve"> mới</w:t>
      </w:r>
      <w:r>
        <w:rPr>
          <w:sz w:val="26"/>
          <w:szCs w:val="26"/>
          <w:lang w:val="pt-BR"/>
          <w14:ligatures w14:val="none"/>
        </w:rPr>
        <w:t>/phương pháp mới trong thời gian từ ngày......tháng.....năm........đến ngày......tháng.....năm........</w:t>
      </w:r>
    </w:p>
    <w:p w14:paraId="51F450E3" w14:textId="77777777" w:rsidR="00087F95" w:rsidRDefault="006F3EFE" w:rsidP="00674D83">
      <w:pPr>
        <w:spacing w:before="120"/>
        <w:ind w:firstLine="567"/>
        <w:jc w:val="both"/>
        <w:rPr>
          <w:sz w:val="26"/>
          <w:szCs w:val="26"/>
          <w:lang w:val="pt-BR"/>
          <w14:ligatures w14:val="none"/>
        </w:rPr>
      </w:pPr>
      <w:r>
        <w:rPr>
          <w:sz w:val="26"/>
          <w:szCs w:val="26"/>
          <w:lang w:val="pt-BR"/>
          <w14:ligatures w14:val="none"/>
        </w:rPr>
        <w:t>Sau khi hoàn thành việc triển khai thí điểm, cơ sở khám bệnh, chữa bệnh của chúng tôi đề nghị Bộ Y tế/Sở Y tế cho phép triển khai áp dụng chính thức kỹ thuật/phương pháp này và cam đoan những thông tin trên đây là đúng sự thật, nếu sai cơ sở xin chịu trách nhiệm trước pháp luật.</w:t>
      </w:r>
    </w:p>
    <w:p w14:paraId="580FD6D8" w14:textId="77777777" w:rsidR="00087F95" w:rsidRDefault="006F3EFE" w:rsidP="00674D83">
      <w:pPr>
        <w:spacing w:before="120"/>
        <w:ind w:firstLine="567"/>
        <w:jc w:val="both"/>
        <w:rPr>
          <w:sz w:val="26"/>
          <w:szCs w:val="26"/>
          <w:lang w:val="pt-BR"/>
          <w14:ligatures w14:val="none"/>
        </w:rPr>
      </w:pPr>
      <w:r>
        <w:rPr>
          <w:sz w:val="26"/>
          <w:szCs w:val="26"/>
          <w:lang w:val="pt-BR"/>
          <w14:ligatures w14:val="none"/>
        </w:rPr>
        <w:t>Hồ sơ gửi kèm gồm có:</w:t>
      </w:r>
      <w:r>
        <w:rPr>
          <w:sz w:val="26"/>
          <w:szCs w:val="26"/>
          <w:lang w:val="vi-VN"/>
          <w14:ligatures w14:val="none"/>
        </w:rPr>
        <w:t xml:space="preserve"> </w:t>
      </w:r>
      <w:r>
        <w:rPr>
          <w:rStyle w:val="FootnoteReference"/>
          <w:sz w:val="26"/>
          <w:szCs w:val="26"/>
          <w:lang w:val="vi-VN"/>
          <w14:ligatures w14:val="none"/>
        </w:rPr>
        <w:footnoteReference w:id="154"/>
      </w:r>
    </w:p>
    <w:tbl>
      <w:tblPr>
        <w:tblStyle w:val="TableGrid"/>
        <w:tblW w:w="9356"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6"/>
      </w:tblGrid>
      <w:tr w:rsidR="00087F95" w14:paraId="535ED0C6" w14:textId="77777777">
        <w:tc>
          <w:tcPr>
            <w:tcW w:w="9356" w:type="dxa"/>
          </w:tcPr>
          <w:p w14:paraId="3062A4F3" w14:textId="7EA86105" w:rsidR="00087F95" w:rsidRDefault="006F3EFE" w:rsidP="00674D83">
            <w:pPr>
              <w:ind w:firstLine="603"/>
              <w:rPr>
                <w:sz w:val="26"/>
                <w:szCs w:val="26"/>
                <w:lang w:val="vi-VN"/>
              </w:rPr>
            </w:pPr>
            <w:bookmarkStart w:id="34" w:name="_Hlk153270863"/>
            <w:r>
              <w:rPr>
                <w:sz w:val="26"/>
                <w:szCs w:val="26"/>
                <w:lang w:val="vi-VN"/>
              </w:rPr>
              <w:t>1. ...............................................................................................................................</w:t>
            </w:r>
          </w:p>
        </w:tc>
      </w:tr>
      <w:tr w:rsidR="00087F95" w14:paraId="6E47D924" w14:textId="77777777">
        <w:tc>
          <w:tcPr>
            <w:tcW w:w="9356" w:type="dxa"/>
          </w:tcPr>
          <w:p w14:paraId="777C153E" w14:textId="3A0E2265" w:rsidR="00087F95" w:rsidRDefault="006F3EFE" w:rsidP="00674D83">
            <w:pPr>
              <w:ind w:firstLine="603"/>
              <w:rPr>
                <w:sz w:val="26"/>
                <w:szCs w:val="26"/>
                <w:lang w:val="vi-VN"/>
              </w:rPr>
            </w:pPr>
            <w:r>
              <w:rPr>
                <w:sz w:val="26"/>
                <w:szCs w:val="26"/>
                <w:lang w:val="vi-VN"/>
              </w:rPr>
              <w:t>2................................................................................................................................</w:t>
            </w:r>
          </w:p>
        </w:tc>
      </w:tr>
      <w:tr w:rsidR="00087F95" w14:paraId="32E73EFA" w14:textId="77777777">
        <w:tc>
          <w:tcPr>
            <w:tcW w:w="9356" w:type="dxa"/>
          </w:tcPr>
          <w:p w14:paraId="55623064" w14:textId="4B4A51A9" w:rsidR="00087F95" w:rsidRDefault="006F3EFE" w:rsidP="00674D83">
            <w:pPr>
              <w:ind w:firstLine="603"/>
              <w:rPr>
                <w:sz w:val="26"/>
                <w:szCs w:val="26"/>
                <w:lang w:val="vi-VN"/>
              </w:rPr>
            </w:pPr>
            <w:r>
              <w:rPr>
                <w:sz w:val="26"/>
                <w:szCs w:val="26"/>
                <w:lang w:val="vi-VN"/>
              </w:rPr>
              <w:t>3................................................................................................................................</w:t>
            </w:r>
          </w:p>
        </w:tc>
      </w:tr>
      <w:tr w:rsidR="00087F95" w14:paraId="1A763231" w14:textId="77777777">
        <w:tc>
          <w:tcPr>
            <w:tcW w:w="9356" w:type="dxa"/>
          </w:tcPr>
          <w:p w14:paraId="6C67BDB5" w14:textId="77777777" w:rsidR="00087F95" w:rsidRDefault="006F3EFE" w:rsidP="00674D83">
            <w:pPr>
              <w:spacing w:before="40" w:after="40"/>
              <w:ind w:firstLine="601"/>
              <w:rPr>
                <w:sz w:val="26"/>
                <w:szCs w:val="26"/>
                <w:lang w:val="vi-VN"/>
              </w:rPr>
            </w:pPr>
            <w:r>
              <w:rPr>
                <w:sz w:val="26"/>
                <w:szCs w:val="26"/>
                <w:lang w:val="vi-VN"/>
              </w:rPr>
              <w:t xml:space="preserve"> ...</w:t>
            </w:r>
          </w:p>
          <w:p w14:paraId="62E5AE21" w14:textId="12C25931" w:rsidR="00087F95" w:rsidRDefault="006F3EFE" w:rsidP="00674D83">
            <w:pPr>
              <w:spacing w:before="40" w:after="40" w:line="276" w:lineRule="auto"/>
              <w:ind w:firstLine="601"/>
              <w:rPr>
                <w:sz w:val="26"/>
                <w:szCs w:val="26"/>
                <w14:ligatures w14:val="none"/>
              </w:rPr>
            </w:pPr>
            <w:r>
              <w:rPr>
                <w:sz w:val="26"/>
                <w:szCs w:val="26"/>
                <w14:ligatures w14:val="none"/>
              </w:rPr>
              <w:t xml:space="preserve">Trân </w:t>
            </w:r>
            <w:proofErr w:type="spellStart"/>
            <w:r>
              <w:rPr>
                <w:sz w:val="26"/>
                <w:szCs w:val="26"/>
                <w14:ligatures w14:val="none"/>
              </w:rPr>
              <w:t>trọng</w:t>
            </w:r>
            <w:proofErr w:type="spellEnd"/>
            <w:r>
              <w:rPr>
                <w:sz w:val="26"/>
                <w:szCs w:val="26"/>
                <w14:ligatures w14:val="none"/>
              </w:rPr>
              <w:t xml:space="preserve"> </w:t>
            </w:r>
            <w:proofErr w:type="spellStart"/>
            <w:r>
              <w:rPr>
                <w:sz w:val="26"/>
                <w:szCs w:val="26"/>
                <w14:ligatures w14:val="none"/>
              </w:rPr>
              <w:t>cảm</w:t>
            </w:r>
            <w:proofErr w:type="spellEnd"/>
            <w:r>
              <w:rPr>
                <w:sz w:val="26"/>
                <w:szCs w:val="26"/>
                <w14:ligatures w14:val="none"/>
              </w:rPr>
              <w:t xml:space="preserve"> </w:t>
            </w:r>
            <w:proofErr w:type="spellStart"/>
            <w:r>
              <w:rPr>
                <w:sz w:val="26"/>
                <w:szCs w:val="26"/>
                <w14:ligatures w14:val="none"/>
              </w:rPr>
              <w:t>ơn</w:t>
            </w:r>
            <w:proofErr w:type="spellEnd"/>
            <w:r>
              <w:rPr>
                <w:sz w:val="26"/>
                <w:szCs w:val="26"/>
                <w14:ligatures w14:val="none"/>
              </w:rPr>
              <w:t>.</w:t>
            </w:r>
          </w:p>
          <w:tbl>
            <w:tblPr>
              <w:tblW w:w="8876" w:type="dxa"/>
              <w:tblCellMar>
                <w:left w:w="0" w:type="dxa"/>
                <w:right w:w="0" w:type="dxa"/>
              </w:tblCellMar>
              <w:tblLook w:val="04A0" w:firstRow="1" w:lastRow="0" w:firstColumn="1" w:lastColumn="0" w:noHBand="0" w:noVBand="1"/>
            </w:tblPr>
            <w:tblGrid>
              <w:gridCol w:w="3438"/>
              <w:gridCol w:w="5438"/>
            </w:tblGrid>
            <w:tr w:rsidR="00087F95" w14:paraId="3ED032AF" w14:textId="77777777" w:rsidTr="002B0A1B">
              <w:tc>
                <w:tcPr>
                  <w:tcW w:w="3438" w:type="dxa"/>
                  <w:tcMar>
                    <w:top w:w="0" w:type="dxa"/>
                    <w:left w:w="108" w:type="dxa"/>
                    <w:bottom w:w="0" w:type="dxa"/>
                    <w:right w:w="108" w:type="dxa"/>
                  </w:tcMar>
                </w:tcPr>
                <w:p w14:paraId="20561F0D" w14:textId="77777777" w:rsidR="00087F95" w:rsidRDefault="006F3EFE">
                  <w:pPr>
                    <w:jc w:val="center"/>
                    <w:rPr>
                      <w:sz w:val="26"/>
                      <w:szCs w:val="26"/>
                      <w14:ligatures w14:val="none"/>
                    </w:rPr>
                  </w:pPr>
                  <w:r>
                    <w:rPr>
                      <w:sz w:val="26"/>
                      <w:szCs w:val="26"/>
                      <w14:ligatures w14:val="none"/>
                    </w:rPr>
                    <w:t> </w:t>
                  </w:r>
                </w:p>
              </w:tc>
              <w:tc>
                <w:tcPr>
                  <w:tcW w:w="5438" w:type="dxa"/>
                  <w:tcMar>
                    <w:top w:w="0" w:type="dxa"/>
                    <w:left w:w="108" w:type="dxa"/>
                    <w:bottom w:w="0" w:type="dxa"/>
                    <w:right w:w="108" w:type="dxa"/>
                  </w:tcMar>
                </w:tcPr>
                <w:p w14:paraId="22F20141" w14:textId="06DE502E" w:rsidR="00087F95" w:rsidRPr="00674D83" w:rsidRDefault="002B0A1B">
                  <w:pPr>
                    <w:jc w:val="center"/>
                    <w:rPr>
                      <w:sz w:val="28"/>
                      <w:szCs w:val="26"/>
                      <w14:ligatures w14:val="none"/>
                    </w:rPr>
                  </w:pPr>
                  <w:r w:rsidRPr="00674D83">
                    <w:rPr>
                      <w:b/>
                      <w:bCs/>
                      <w:sz w:val="28"/>
                      <w:szCs w:val="26"/>
                      <w14:ligatures w14:val="none"/>
                    </w:rPr>
                    <w:t>NGƯỜI ĐỨNG ĐẦU</w:t>
                  </w:r>
                </w:p>
                <w:p w14:paraId="3926D1B0" w14:textId="0FD4F150" w:rsidR="00087F95" w:rsidRPr="00674D83" w:rsidRDefault="002B0A1B">
                  <w:pPr>
                    <w:jc w:val="center"/>
                    <w:rPr>
                      <w:sz w:val="28"/>
                      <w:szCs w:val="26"/>
                      <w14:ligatures w14:val="none"/>
                    </w:rPr>
                  </w:pPr>
                  <w:r w:rsidRPr="00674D83">
                    <w:rPr>
                      <w:b/>
                      <w:bCs/>
                      <w:sz w:val="28"/>
                      <w:szCs w:val="26"/>
                      <w14:ligatures w14:val="none"/>
                    </w:rPr>
                    <w:t>CƠ SỞ KHÁM BỆNH, CHỮA BỆNH</w:t>
                  </w:r>
                </w:p>
                <w:p w14:paraId="214713D2" w14:textId="77777777" w:rsidR="00087F95" w:rsidRDefault="006F3EFE">
                  <w:pPr>
                    <w:jc w:val="center"/>
                    <w:rPr>
                      <w:sz w:val="26"/>
                      <w:szCs w:val="26"/>
                      <w14:ligatures w14:val="none"/>
                    </w:rPr>
                  </w:pPr>
                  <w:r w:rsidRPr="00674D83">
                    <w:rPr>
                      <w:i/>
                      <w:iCs/>
                      <w:sz w:val="28"/>
                      <w:szCs w:val="26"/>
                      <w14:ligatures w14:val="none"/>
                    </w:rPr>
                    <w:t>(</w:t>
                  </w:r>
                  <w:proofErr w:type="spellStart"/>
                  <w:r w:rsidRPr="00674D83">
                    <w:rPr>
                      <w:i/>
                      <w:iCs/>
                      <w:sz w:val="28"/>
                      <w:szCs w:val="26"/>
                      <w14:ligatures w14:val="none"/>
                    </w:rPr>
                    <w:t>Ký</w:t>
                  </w:r>
                  <w:proofErr w:type="spellEnd"/>
                  <w:r w:rsidRPr="00674D83">
                    <w:rPr>
                      <w:i/>
                      <w:iCs/>
                      <w:sz w:val="28"/>
                      <w:szCs w:val="26"/>
                      <w14:ligatures w14:val="none"/>
                    </w:rPr>
                    <w:t xml:space="preserve">, </w:t>
                  </w:r>
                  <w:proofErr w:type="spellStart"/>
                  <w:r w:rsidRPr="00674D83">
                    <w:rPr>
                      <w:i/>
                      <w:iCs/>
                      <w:sz w:val="28"/>
                      <w:szCs w:val="26"/>
                      <w14:ligatures w14:val="none"/>
                    </w:rPr>
                    <w:t>ghi</w:t>
                  </w:r>
                  <w:proofErr w:type="spellEnd"/>
                  <w:r w:rsidRPr="00674D83">
                    <w:rPr>
                      <w:i/>
                      <w:iCs/>
                      <w:sz w:val="28"/>
                      <w:szCs w:val="26"/>
                      <w14:ligatures w14:val="none"/>
                    </w:rPr>
                    <w:t xml:space="preserve"> </w:t>
                  </w:r>
                  <w:proofErr w:type="spellStart"/>
                  <w:r w:rsidRPr="00674D83">
                    <w:rPr>
                      <w:i/>
                      <w:iCs/>
                      <w:sz w:val="28"/>
                      <w:szCs w:val="26"/>
                      <w14:ligatures w14:val="none"/>
                    </w:rPr>
                    <w:t>rõ</w:t>
                  </w:r>
                  <w:proofErr w:type="spellEnd"/>
                  <w:r w:rsidRPr="00674D83">
                    <w:rPr>
                      <w:i/>
                      <w:iCs/>
                      <w:sz w:val="28"/>
                      <w:szCs w:val="26"/>
                      <w14:ligatures w14:val="none"/>
                    </w:rPr>
                    <w:t xml:space="preserve"> </w:t>
                  </w:r>
                  <w:proofErr w:type="spellStart"/>
                  <w:r w:rsidRPr="00674D83">
                    <w:rPr>
                      <w:i/>
                      <w:iCs/>
                      <w:sz w:val="28"/>
                      <w:szCs w:val="26"/>
                      <w14:ligatures w14:val="none"/>
                    </w:rPr>
                    <w:t>họ</w:t>
                  </w:r>
                  <w:proofErr w:type="spellEnd"/>
                  <w:r w:rsidRPr="00674D83">
                    <w:rPr>
                      <w:i/>
                      <w:iCs/>
                      <w:sz w:val="28"/>
                      <w:szCs w:val="26"/>
                      <w14:ligatures w14:val="none"/>
                    </w:rPr>
                    <w:t xml:space="preserve"> </w:t>
                  </w:r>
                  <w:proofErr w:type="spellStart"/>
                  <w:r w:rsidRPr="00674D83">
                    <w:rPr>
                      <w:i/>
                      <w:iCs/>
                      <w:sz w:val="28"/>
                      <w:szCs w:val="26"/>
                      <w14:ligatures w14:val="none"/>
                    </w:rPr>
                    <w:t>tên</w:t>
                  </w:r>
                  <w:proofErr w:type="spellEnd"/>
                  <w:r w:rsidRPr="00674D83">
                    <w:rPr>
                      <w:i/>
                      <w:iCs/>
                      <w:sz w:val="28"/>
                      <w:szCs w:val="26"/>
                      <w14:ligatures w14:val="none"/>
                    </w:rPr>
                    <w:t xml:space="preserve"> </w:t>
                  </w:r>
                  <w:proofErr w:type="spellStart"/>
                  <w:r w:rsidRPr="00674D83">
                    <w:rPr>
                      <w:i/>
                      <w:iCs/>
                      <w:sz w:val="28"/>
                      <w:szCs w:val="26"/>
                      <w14:ligatures w14:val="none"/>
                    </w:rPr>
                    <w:t>và</w:t>
                  </w:r>
                  <w:proofErr w:type="spellEnd"/>
                  <w:r w:rsidRPr="00674D83">
                    <w:rPr>
                      <w:i/>
                      <w:iCs/>
                      <w:sz w:val="28"/>
                      <w:szCs w:val="26"/>
                      <w14:ligatures w14:val="none"/>
                    </w:rPr>
                    <w:t xml:space="preserve"> </w:t>
                  </w:r>
                  <w:proofErr w:type="spellStart"/>
                  <w:r w:rsidRPr="00674D83">
                    <w:rPr>
                      <w:i/>
                      <w:iCs/>
                      <w:sz w:val="28"/>
                      <w:szCs w:val="26"/>
                      <w14:ligatures w14:val="none"/>
                    </w:rPr>
                    <w:t>đóng</w:t>
                  </w:r>
                  <w:proofErr w:type="spellEnd"/>
                  <w:r w:rsidRPr="00674D83">
                    <w:rPr>
                      <w:i/>
                      <w:iCs/>
                      <w:sz w:val="28"/>
                      <w:szCs w:val="26"/>
                      <w14:ligatures w14:val="none"/>
                    </w:rPr>
                    <w:t xml:space="preserve"> </w:t>
                  </w:r>
                  <w:proofErr w:type="spellStart"/>
                  <w:r w:rsidRPr="00674D83">
                    <w:rPr>
                      <w:i/>
                      <w:iCs/>
                      <w:sz w:val="28"/>
                      <w:szCs w:val="26"/>
                      <w14:ligatures w14:val="none"/>
                    </w:rPr>
                    <w:t>dấu</w:t>
                  </w:r>
                  <w:proofErr w:type="spellEnd"/>
                  <w:r w:rsidRPr="00674D83">
                    <w:rPr>
                      <w:i/>
                      <w:iCs/>
                      <w:sz w:val="28"/>
                      <w:szCs w:val="26"/>
                      <w14:ligatures w14:val="none"/>
                    </w:rPr>
                    <w:t>)</w:t>
                  </w:r>
                </w:p>
              </w:tc>
            </w:tr>
          </w:tbl>
          <w:p w14:paraId="543543C8" w14:textId="77777777" w:rsidR="00087F95" w:rsidRDefault="00087F95">
            <w:pPr>
              <w:rPr>
                <w:sz w:val="26"/>
                <w:szCs w:val="26"/>
              </w:rPr>
            </w:pPr>
          </w:p>
        </w:tc>
      </w:tr>
      <w:bookmarkEnd w:id="34"/>
    </w:tbl>
    <w:p w14:paraId="43702FCF" w14:textId="77777777" w:rsidR="00087F95" w:rsidRDefault="00087F95">
      <w:pPr>
        <w:spacing w:line="276" w:lineRule="auto"/>
        <w:jc w:val="both"/>
        <w:rPr>
          <w:sz w:val="26"/>
          <w:szCs w:val="26"/>
          <w14:ligatures w14:val="none"/>
        </w:rPr>
        <w:sectPr w:rsidR="00087F95" w:rsidSect="00674D83">
          <w:footnotePr>
            <w:numRestart w:val="eachSect"/>
          </w:footnotePr>
          <w:type w:val="continuous"/>
          <w:pgSz w:w="11907" w:h="16840"/>
          <w:pgMar w:top="1276" w:right="1134" w:bottom="1134" w:left="1871" w:header="0" w:footer="0" w:gutter="0"/>
          <w:cols w:space="720"/>
          <w:docGrid w:linePitch="299"/>
        </w:sectPr>
      </w:pPr>
    </w:p>
    <w:p w14:paraId="179EE4BD" w14:textId="6BD5F217" w:rsidR="006F3EFE" w:rsidRPr="003C1EE6" w:rsidRDefault="006F3EFE" w:rsidP="006F3EFE">
      <w:pPr>
        <w:pStyle w:val="Heading2"/>
        <w:jc w:val="both"/>
        <w:rPr>
          <w:rFonts w:ascii="Times New Roman" w:hAnsi="Times New Roman" w:cs="Times New Roman"/>
          <w:b/>
          <w:bCs/>
          <w:color w:val="auto"/>
          <w:lang w:val="en-SG"/>
        </w:rPr>
      </w:pPr>
      <w:r>
        <w:rPr>
          <w:rFonts w:ascii="Times New Roman" w:hAnsi="Times New Roman" w:cs="Times New Roman"/>
          <w:b/>
          <w:bCs/>
          <w:color w:val="auto"/>
          <w:lang w:val="vi-VN"/>
        </w:rPr>
        <w:lastRenderedPageBreak/>
        <w:t>Mẫu 04 - Văn bản đề nghị phê duyệt nghiên cứu</w:t>
      </w:r>
      <w:r w:rsidR="00323537">
        <w:rPr>
          <w:rFonts w:ascii="Times New Roman" w:hAnsi="Times New Roman" w:cs="Times New Roman"/>
          <w:b/>
          <w:bCs/>
          <w:color w:val="auto"/>
        </w:rPr>
        <w:t xml:space="preserve"> </w:t>
      </w:r>
      <w:proofErr w:type="spellStart"/>
      <w:r w:rsidR="00323537">
        <w:rPr>
          <w:rFonts w:ascii="Times New Roman" w:hAnsi="Times New Roman" w:cs="Times New Roman"/>
          <w:b/>
          <w:bCs/>
          <w:color w:val="auto"/>
        </w:rPr>
        <w:t>thử</w:t>
      </w:r>
      <w:proofErr w:type="spellEnd"/>
      <w:r w:rsidR="00323537">
        <w:rPr>
          <w:rFonts w:ascii="Times New Roman" w:hAnsi="Times New Roman" w:cs="Times New Roman"/>
          <w:b/>
          <w:bCs/>
          <w:color w:val="auto"/>
        </w:rPr>
        <w:t xml:space="preserve"> </w:t>
      </w:r>
      <w:proofErr w:type="spellStart"/>
      <w:r w:rsidR="00323537">
        <w:rPr>
          <w:rFonts w:ascii="Times New Roman" w:hAnsi="Times New Roman" w:cs="Times New Roman"/>
          <w:b/>
          <w:bCs/>
          <w:color w:val="auto"/>
        </w:rPr>
        <w:t>nghiệm</w:t>
      </w:r>
      <w:proofErr w:type="spellEnd"/>
      <w:r w:rsidR="00323537">
        <w:rPr>
          <w:rFonts w:ascii="Times New Roman" w:hAnsi="Times New Roman" w:cs="Times New Roman"/>
          <w:b/>
          <w:bCs/>
          <w:color w:val="auto"/>
        </w:rPr>
        <w:t xml:space="preserve"> </w:t>
      </w:r>
      <w:proofErr w:type="spellStart"/>
      <w:r w:rsidR="00323537">
        <w:rPr>
          <w:rFonts w:ascii="Times New Roman" w:hAnsi="Times New Roman" w:cs="Times New Roman"/>
          <w:b/>
          <w:bCs/>
          <w:color w:val="auto"/>
        </w:rPr>
        <w:t>lâm</w:t>
      </w:r>
      <w:proofErr w:type="spellEnd"/>
      <w:r w:rsidR="00323537">
        <w:rPr>
          <w:rFonts w:ascii="Times New Roman" w:hAnsi="Times New Roman" w:cs="Times New Roman"/>
          <w:b/>
          <w:bCs/>
          <w:color w:val="auto"/>
        </w:rPr>
        <w:t xml:space="preserve"> </w:t>
      </w:r>
      <w:proofErr w:type="spellStart"/>
      <w:r w:rsidR="00323537">
        <w:rPr>
          <w:rFonts w:ascii="Times New Roman" w:hAnsi="Times New Roman" w:cs="Times New Roman"/>
          <w:b/>
          <w:bCs/>
          <w:color w:val="auto"/>
        </w:rPr>
        <w:t>sàng</w:t>
      </w:r>
      <w:proofErr w:type="spellEnd"/>
      <w:r>
        <w:rPr>
          <w:rFonts w:ascii="Times New Roman" w:hAnsi="Times New Roman" w:cs="Times New Roman"/>
          <w:b/>
          <w:bCs/>
          <w:color w:val="auto"/>
          <w:lang w:val="vi-VN"/>
        </w:rPr>
        <w:t xml:space="preserve"> của tổ chức, cá nhân có kỹ thuật mới, phương pháp mới</w:t>
      </w:r>
      <w:r w:rsidR="003C1EE6">
        <w:rPr>
          <w:rFonts w:ascii="Times New Roman" w:hAnsi="Times New Roman" w:cs="Times New Roman"/>
          <w:b/>
          <w:bCs/>
          <w:color w:val="auto"/>
          <w:lang w:val="en-SG"/>
        </w:rPr>
        <w:t xml:space="preserve"> </w:t>
      </w:r>
      <w:proofErr w:type="spellStart"/>
      <w:r w:rsidR="003C1EE6" w:rsidRPr="003C1EE6">
        <w:rPr>
          <w:rFonts w:ascii="Times New Roman" w:hAnsi="Times New Roman" w:cs="Times New Roman"/>
          <w:b/>
          <w:bCs/>
          <w:color w:val="auto"/>
          <w:lang w:val="en-SG"/>
        </w:rPr>
        <w:t>trong</w:t>
      </w:r>
      <w:proofErr w:type="spellEnd"/>
      <w:r w:rsidR="003C1EE6" w:rsidRPr="003C1EE6">
        <w:rPr>
          <w:rFonts w:ascii="Times New Roman" w:hAnsi="Times New Roman" w:cs="Times New Roman"/>
          <w:b/>
          <w:bCs/>
          <w:color w:val="auto"/>
          <w:lang w:val="en-SG"/>
        </w:rPr>
        <w:t xml:space="preserve"> </w:t>
      </w:r>
      <w:proofErr w:type="spellStart"/>
      <w:r w:rsidR="003C1EE6" w:rsidRPr="003C1EE6">
        <w:rPr>
          <w:rFonts w:ascii="Times New Roman" w:hAnsi="Times New Roman" w:cs="Times New Roman"/>
          <w:b/>
          <w:bCs/>
          <w:color w:val="auto"/>
          <w:lang w:val="en-SG"/>
        </w:rPr>
        <w:t>khám</w:t>
      </w:r>
      <w:proofErr w:type="spellEnd"/>
      <w:r w:rsidR="003C1EE6" w:rsidRPr="003C1EE6">
        <w:rPr>
          <w:rFonts w:ascii="Times New Roman" w:hAnsi="Times New Roman" w:cs="Times New Roman"/>
          <w:b/>
          <w:bCs/>
          <w:color w:val="auto"/>
          <w:lang w:val="en-SG"/>
        </w:rPr>
        <w:t xml:space="preserve"> </w:t>
      </w:r>
      <w:proofErr w:type="spellStart"/>
      <w:r w:rsidR="003C1EE6" w:rsidRPr="003C1EE6">
        <w:rPr>
          <w:rFonts w:ascii="Times New Roman" w:hAnsi="Times New Roman" w:cs="Times New Roman"/>
          <w:b/>
          <w:bCs/>
          <w:color w:val="auto"/>
          <w:lang w:val="en-SG"/>
        </w:rPr>
        <w:t>bệnh</w:t>
      </w:r>
      <w:proofErr w:type="spellEnd"/>
      <w:r w:rsidR="003C1EE6" w:rsidRPr="003C1EE6">
        <w:rPr>
          <w:rFonts w:ascii="Times New Roman" w:hAnsi="Times New Roman" w:cs="Times New Roman"/>
          <w:b/>
          <w:bCs/>
          <w:color w:val="auto"/>
          <w:lang w:val="en-SG"/>
        </w:rPr>
        <w:t xml:space="preserve">, </w:t>
      </w:r>
      <w:proofErr w:type="spellStart"/>
      <w:r w:rsidR="003C1EE6" w:rsidRPr="003C1EE6">
        <w:rPr>
          <w:rFonts w:ascii="Times New Roman" w:hAnsi="Times New Roman" w:cs="Times New Roman"/>
          <w:b/>
          <w:bCs/>
          <w:color w:val="auto"/>
          <w:lang w:val="en-SG"/>
        </w:rPr>
        <w:t>chữa</w:t>
      </w:r>
      <w:proofErr w:type="spellEnd"/>
      <w:r w:rsidR="003C1EE6" w:rsidRPr="003C1EE6">
        <w:rPr>
          <w:rFonts w:ascii="Times New Roman" w:hAnsi="Times New Roman" w:cs="Times New Roman"/>
          <w:b/>
          <w:bCs/>
          <w:color w:val="auto"/>
          <w:lang w:val="en-SG"/>
        </w:rPr>
        <w:t xml:space="preserve"> </w:t>
      </w:r>
      <w:proofErr w:type="spellStart"/>
      <w:r w:rsidR="003C1EE6" w:rsidRPr="003C1EE6">
        <w:rPr>
          <w:rFonts w:ascii="Times New Roman" w:hAnsi="Times New Roman" w:cs="Times New Roman"/>
          <w:b/>
          <w:bCs/>
          <w:color w:val="auto"/>
          <w:lang w:val="en-SG"/>
        </w:rPr>
        <w:t>bệnh</w:t>
      </w:r>
      <w:proofErr w:type="spellEnd"/>
    </w:p>
    <w:p w14:paraId="45B9E1EE" w14:textId="77777777" w:rsidR="006F3EFE" w:rsidRDefault="006F3EFE" w:rsidP="006F3EFE">
      <w:pPr>
        <w:jc w:val="both"/>
        <w:rPr>
          <w:b/>
          <w:bCs/>
          <w:sz w:val="26"/>
          <w:szCs w:val="26"/>
          <w:lang w:val="vi-VN"/>
        </w:rPr>
      </w:pPr>
    </w:p>
    <w:p w14:paraId="2B136B5F" w14:textId="1BE6A4F5" w:rsidR="006F3EFE" w:rsidRDefault="006F3EFE" w:rsidP="00674D83">
      <w:pPr>
        <w:jc w:val="center"/>
        <w:rPr>
          <w:rFonts w:eastAsia="Calibri"/>
          <w:b/>
          <w:sz w:val="26"/>
          <w:szCs w:val="26"/>
          <w:lang w:val="nl-NL"/>
          <w14:ligatures w14:val="none"/>
        </w:rPr>
      </w:pPr>
      <w:r>
        <w:rPr>
          <w:rFonts w:eastAsia="Calibri"/>
          <w:b/>
          <w:sz w:val="26"/>
          <w:szCs w:val="26"/>
          <w:lang w:val="nl-NL"/>
          <w14:ligatures w14:val="none"/>
        </w:rPr>
        <w:t>CỘNG HOÀ XÃ HỘI CHỦ NGHĨA VIỆT NAM</w:t>
      </w:r>
    </w:p>
    <w:p w14:paraId="230AF8A6" w14:textId="6B3EA5F7" w:rsidR="006F3EFE" w:rsidRPr="00674D83" w:rsidRDefault="006F3EFE" w:rsidP="00674D83">
      <w:pPr>
        <w:jc w:val="center"/>
        <w:rPr>
          <w:rFonts w:eastAsia="Calibri"/>
          <w:b/>
          <w:sz w:val="28"/>
          <w:szCs w:val="26"/>
          <w:lang w:val="nl-NL"/>
          <w14:ligatures w14:val="none"/>
        </w:rPr>
      </w:pPr>
      <w:r w:rsidRPr="00674D83">
        <w:rPr>
          <w:rFonts w:eastAsia="Calibri"/>
          <w:b/>
          <w:sz w:val="28"/>
          <w:szCs w:val="26"/>
          <w:lang w:val="nl-NL"/>
          <w14:ligatures w14:val="none"/>
        </w:rPr>
        <w:t>Độc lập - Tự do - Hạnh phúc</w:t>
      </w:r>
    </w:p>
    <w:p w14:paraId="5D71E592" w14:textId="11CEBE47" w:rsidR="00674D83" w:rsidRPr="00674D83" w:rsidRDefault="00674D83" w:rsidP="00674D83">
      <w:pPr>
        <w:jc w:val="center"/>
        <w:rPr>
          <w:rFonts w:eastAsia="Calibri"/>
          <w:b/>
          <w:sz w:val="28"/>
          <w:szCs w:val="26"/>
          <w:vertAlign w:val="superscript"/>
          <w:lang w:val="nl-NL"/>
          <w14:ligatures w14:val="none"/>
        </w:rPr>
      </w:pPr>
      <w:r w:rsidRPr="00674D83">
        <w:rPr>
          <w:rFonts w:eastAsia="Calibri"/>
          <w:b/>
          <w:sz w:val="28"/>
          <w:szCs w:val="26"/>
          <w:vertAlign w:val="superscript"/>
          <w:lang w:val="nl-NL"/>
          <w14:ligatures w14:val="none"/>
        </w:rPr>
        <w:t>______________________________________</w:t>
      </w:r>
    </w:p>
    <w:p w14:paraId="34D2D5BA" w14:textId="7F835DA9" w:rsidR="006F3EFE" w:rsidRPr="00674D83" w:rsidRDefault="006F3EFE" w:rsidP="00674D83">
      <w:pPr>
        <w:jc w:val="center"/>
        <w:rPr>
          <w:rFonts w:eastAsia="Calibri"/>
          <w:i/>
          <w:sz w:val="28"/>
          <w:szCs w:val="26"/>
          <w:lang w:val="nl-NL"/>
          <w14:ligatures w14:val="none"/>
        </w:rPr>
      </w:pPr>
      <w:r w:rsidRPr="00674D83">
        <w:rPr>
          <w:rFonts w:eastAsia="Calibri"/>
          <w:i/>
          <w:sz w:val="28"/>
          <w:szCs w:val="26"/>
          <w:lang w:val="nl-NL"/>
          <w14:ligatures w14:val="none"/>
        </w:rPr>
        <w:t>…., ngày … tháng … năm …</w:t>
      </w:r>
    </w:p>
    <w:p w14:paraId="175E1F5B" w14:textId="77777777" w:rsidR="006F3EFE" w:rsidRDefault="006F3EFE" w:rsidP="00674D83">
      <w:pPr>
        <w:jc w:val="center"/>
        <w:rPr>
          <w:rFonts w:eastAsia="Calibri"/>
          <w:b/>
          <w:sz w:val="26"/>
          <w:szCs w:val="26"/>
          <w:lang w:val="nl-NL"/>
          <w14:ligatures w14:val="none"/>
        </w:rPr>
      </w:pPr>
    </w:p>
    <w:p w14:paraId="10E5B749" w14:textId="77777777" w:rsidR="006F3EFE" w:rsidRPr="00674D83" w:rsidRDefault="006F3EFE" w:rsidP="00674D83">
      <w:pPr>
        <w:jc w:val="center"/>
        <w:rPr>
          <w:rFonts w:eastAsia="Calibri"/>
          <w:b/>
          <w:sz w:val="26"/>
          <w:szCs w:val="26"/>
          <w:lang w:val="nl-NL"/>
          <w14:ligatures w14:val="none"/>
        </w:rPr>
      </w:pPr>
      <w:r w:rsidRPr="00674D83">
        <w:rPr>
          <w:b/>
          <w:bCs/>
          <w:iCs/>
          <w:sz w:val="26"/>
          <w:szCs w:val="26"/>
          <w:lang w:val="pt-BR"/>
        </w:rPr>
        <w:t>VĂN</w:t>
      </w:r>
      <w:r w:rsidRPr="00674D83">
        <w:rPr>
          <w:b/>
          <w:bCs/>
          <w:iCs/>
          <w:sz w:val="26"/>
          <w:szCs w:val="26"/>
          <w:lang w:val="vi-VN"/>
        </w:rPr>
        <w:t xml:space="preserve"> BẢN</w:t>
      </w:r>
      <w:r w:rsidRPr="00674D83">
        <w:rPr>
          <w:b/>
          <w:bCs/>
          <w:iCs/>
          <w:sz w:val="26"/>
          <w:szCs w:val="26"/>
          <w:lang w:val="pt-BR"/>
        </w:rPr>
        <w:t xml:space="preserve"> ĐỀ</w:t>
      </w:r>
      <w:r w:rsidRPr="00674D83">
        <w:rPr>
          <w:b/>
          <w:bCs/>
          <w:iCs/>
          <w:sz w:val="26"/>
          <w:szCs w:val="26"/>
          <w:lang w:val="vi-VN"/>
        </w:rPr>
        <w:t xml:space="preserve"> </w:t>
      </w:r>
      <w:r w:rsidRPr="00674D83">
        <w:rPr>
          <w:rFonts w:eastAsia="Calibri"/>
          <w:b/>
          <w:sz w:val="26"/>
          <w:szCs w:val="26"/>
          <w:lang w:val="nl-NL"/>
          <w14:ligatures w14:val="none"/>
        </w:rPr>
        <w:t xml:space="preserve">NGHỊ </w:t>
      </w:r>
    </w:p>
    <w:p w14:paraId="57B51B19" w14:textId="1D873FD2" w:rsidR="006F3EFE" w:rsidRPr="00674D83" w:rsidRDefault="003C1EE6" w:rsidP="00674D83">
      <w:pPr>
        <w:jc w:val="center"/>
        <w:rPr>
          <w:rFonts w:eastAsia="Calibri"/>
          <w:b/>
          <w:sz w:val="26"/>
          <w:szCs w:val="26"/>
          <w:lang w:val="nl-NL"/>
          <w14:ligatures w14:val="none"/>
        </w:rPr>
      </w:pPr>
      <w:r w:rsidRPr="00674D83">
        <w:rPr>
          <w:rFonts w:eastAsia="Calibri"/>
          <w:b/>
          <w:sz w:val="26"/>
          <w:szCs w:val="26"/>
          <w:lang w:val="nl-NL"/>
          <w14:ligatures w14:val="none"/>
        </w:rPr>
        <w:t>P</w:t>
      </w:r>
      <w:r w:rsidR="006F3EFE" w:rsidRPr="00674D83">
        <w:rPr>
          <w:rFonts w:eastAsia="Calibri"/>
          <w:b/>
          <w:sz w:val="26"/>
          <w:szCs w:val="26"/>
          <w:lang w:val="nl-NL"/>
          <w14:ligatures w14:val="none"/>
        </w:rPr>
        <w:t>hê duyệt nghiên cứu</w:t>
      </w:r>
      <w:r w:rsidR="00323537">
        <w:rPr>
          <w:rFonts w:eastAsia="Calibri"/>
          <w:b/>
          <w:sz w:val="26"/>
          <w:szCs w:val="26"/>
          <w:lang w:val="nl-NL"/>
          <w14:ligatures w14:val="none"/>
        </w:rPr>
        <w:t xml:space="preserve"> thử nghiệm lâm sàng</w:t>
      </w:r>
      <w:r w:rsidR="006F3EFE" w:rsidRPr="00674D83">
        <w:rPr>
          <w:rFonts w:eastAsia="Calibri"/>
          <w:b/>
          <w:sz w:val="26"/>
          <w:szCs w:val="26"/>
          <w:lang w:val="nl-NL"/>
          <w14:ligatures w14:val="none"/>
        </w:rPr>
        <w:t xml:space="preserve"> của</w:t>
      </w:r>
      <w:r w:rsidR="006F3EFE" w:rsidRPr="00674D83">
        <w:rPr>
          <w:rFonts w:eastAsia="Calibri"/>
          <w:b/>
          <w:sz w:val="26"/>
          <w:szCs w:val="26"/>
          <w:lang w:val="vi-VN"/>
          <w14:ligatures w14:val="none"/>
        </w:rPr>
        <w:t xml:space="preserve"> </w:t>
      </w:r>
      <w:r w:rsidR="006F3EFE" w:rsidRPr="00674D83">
        <w:rPr>
          <w:b/>
          <w:bCs/>
          <w:sz w:val="26"/>
          <w:szCs w:val="26"/>
          <w:lang w:val="vi-VN"/>
        </w:rPr>
        <w:t>tổ chức, cá nhân có</w:t>
      </w:r>
    </w:p>
    <w:p w14:paraId="59DD7508" w14:textId="6DAD16D3" w:rsidR="006F3EFE" w:rsidRPr="00674D83" w:rsidRDefault="006F3EFE" w:rsidP="00674D83">
      <w:pPr>
        <w:jc w:val="center"/>
        <w:rPr>
          <w:rFonts w:eastAsia="Calibri"/>
          <w:b/>
          <w:sz w:val="26"/>
          <w:szCs w:val="26"/>
          <w:lang w:val="nl-NL"/>
          <w14:ligatures w14:val="none"/>
        </w:rPr>
      </w:pPr>
      <w:r w:rsidRPr="00674D83">
        <w:rPr>
          <w:rFonts w:eastAsia="Calibri"/>
          <w:b/>
          <w:sz w:val="26"/>
          <w:szCs w:val="26"/>
          <w:lang w:val="nl-NL"/>
          <w14:ligatures w14:val="none"/>
        </w:rPr>
        <w:t>kỹ thuật mới, phương pháp mới trong khám bệnh, chữa bệnh</w:t>
      </w:r>
    </w:p>
    <w:p w14:paraId="2451955D" w14:textId="665D0973" w:rsidR="00674D83" w:rsidRPr="00674D83" w:rsidRDefault="00674D83" w:rsidP="00674D83">
      <w:pPr>
        <w:jc w:val="center"/>
        <w:rPr>
          <w:b/>
          <w:bCs/>
          <w:sz w:val="26"/>
          <w:szCs w:val="26"/>
          <w:vertAlign w:val="superscript"/>
        </w:rPr>
      </w:pPr>
      <w:r>
        <w:rPr>
          <w:b/>
          <w:bCs/>
          <w:sz w:val="26"/>
          <w:szCs w:val="26"/>
          <w:vertAlign w:val="superscript"/>
        </w:rPr>
        <w:t>____________</w:t>
      </w:r>
    </w:p>
    <w:p w14:paraId="1FDFA3C7" w14:textId="41FA8B4C" w:rsidR="006F3EFE" w:rsidRPr="00674D83" w:rsidRDefault="006F3EFE" w:rsidP="002B0A1B">
      <w:pPr>
        <w:spacing w:before="200" w:line="288" w:lineRule="auto"/>
        <w:jc w:val="center"/>
        <w:rPr>
          <w:rFonts w:eastAsia="Calibri"/>
          <w:iCs/>
          <w:sz w:val="26"/>
          <w:szCs w:val="26"/>
          <w:lang w:val="nl-NL"/>
          <w14:ligatures w14:val="none"/>
        </w:rPr>
      </w:pPr>
      <w:r w:rsidRPr="00674D83">
        <w:rPr>
          <w:rFonts w:eastAsia="Calibri"/>
          <w:iCs/>
          <w:sz w:val="26"/>
          <w:szCs w:val="26"/>
          <w:lang w:val="nl-NL"/>
          <w14:ligatures w14:val="none"/>
        </w:rPr>
        <w:t>Kính gửi: Bộ Y tế</w:t>
      </w:r>
      <w:r w:rsidR="00674D83" w:rsidRPr="00674D83">
        <w:rPr>
          <w:rFonts w:eastAsia="Calibri"/>
          <w:iCs/>
          <w:sz w:val="26"/>
          <w:szCs w:val="26"/>
          <w:lang w:val="nl-NL"/>
          <w14:ligatures w14:val="none"/>
        </w:rPr>
        <w:t>.</w:t>
      </w:r>
    </w:p>
    <w:p w14:paraId="26CF0B5D" w14:textId="23CA238A" w:rsidR="003E4B05" w:rsidRDefault="003E4B05" w:rsidP="00674D83">
      <w:pPr>
        <w:spacing w:before="120"/>
        <w:ind w:firstLine="567"/>
        <w:jc w:val="both"/>
        <w:rPr>
          <w:rFonts w:eastAsia="Calibri"/>
          <w:sz w:val="26"/>
          <w:szCs w:val="26"/>
          <w:lang w:val="vi-VN"/>
          <w14:ligatures w14:val="none"/>
        </w:rPr>
      </w:pPr>
      <w:r>
        <w:rPr>
          <w:rFonts w:eastAsia="Calibri"/>
          <w:sz w:val="26"/>
          <w:szCs w:val="26"/>
          <w:lang w:val="nl-NL"/>
          <w14:ligatures w14:val="none"/>
        </w:rPr>
        <w:t>Tên tổ chức/cá nhân có kỹ thuật</w:t>
      </w:r>
      <w:r>
        <w:rPr>
          <w:rFonts w:eastAsia="Calibri"/>
          <w:sz w:val="26"/>
          <w:szCs w:val="26"/>
          <w:lang w:val="vi-VN"/>
          <w14:ligatures w14:val="none"/>
        </w:rPr>
        <w:t xml:space="preserve"> mới</w:t>
      </w:r>
      <w:r>
        <w:rPr>
          <w:rFonts w:eastAsia="Calibri"/>
          <w:sz w:val="26"/>
          <w:szCs w:val="26"/>
          <w:lang w:val="nl-NL"/>
          <w14:ligatures w14:val="none"/>
        </w:rPr>
        <w:t>/phương pháp mới</w:t>
      </w:r>
      <w:r w:rsidR="00674D83">
        <w:rPr>
          <w:rStyle w:val="FootnoteReference"/>
          <w:rFonts w:eastAsia="Calibri"/>
          <w:sz w:val="26"/>
          <w:szCs w:val="26"/>
          <w:lang w:val="nl-NL"/>
          <w14:ligatures w14:val="none"/>
        </w:rPr>
        <w:footnoteReference w:customMarkFollows="1" w:id="155"/>
        <w:t>1</w:t>
      </w:r>
      <w:r>
        <w:rPr>
          <w:rFonts w:eastAsia="Calibri"/>
          <w:sz w:val="26"/>
          <w:szCs w:val="26"/>
          <w:lang w:val="nl-NL"/>
          <w14:ligatures w14:val="none"/>
        </w:rPr>
        <w:t>:</w:t>
      </w:r>
      <w:r>
        <w:rPr>
          <w:rFonts w:eastAsia="Calibri"/>
          <w:sz w:val="26"/>
          <w:szCs w:val="26"/>
          <w:lang w:val="vi-VN"/>
          <w14:ligatures w14:val="none"/>
        </w:rPr>
        <w:t xml:space="preserve"> ...................................</w:t>
      </w:r>
    </w:p>
    <w:p w14:paraId="2E5953F2" w14:textId="57CE85F7" w:rsidR="006F3EFE" w:rsidRDefault="006F3EFE" w:rsidP="00674D83">
      <w:pPr>
        <w:spacing w:before="120"/>
        <w:ind w:firstLine="567"/>
        <w:jc w:val="both"/>
        <w:rPr>
          <w:rFonts w:eastAsia="Calibri"/>
          <w:i/>
          <w:sz w:val="26"/>
          <w:szCs w:val="26"/>
          <w:lang w:val="vi-VN"/>
          <w14:ligatures w14:val="none"/>
        </w:rPr>
      </w:pPr>
      <w:r>
        <w:rPr>
          <w:rFonts w:eastAsia="Calibri"/>
          <w:sz w:val="26"/>
          <w:szCs w:val="26"/>
          <w:lang w:val="nl-NL"/>
          <w14:ligatures w14:val="none"/>
        </w:rPr>
        <w:t>Địa chỉ giao dịch:</w:t>
      </w:r>
      <w:r>
        <w:rPr>
          <w:rFonts w:eastAsia="Calibri"/>
          <w:sz w:val="26"/>
          <w:szCs w:val="26"/>
          <w:lang w:val="vi-VN"/>
          <w14:ligatures w14:val="none"/>
        </w:rPr>
        <w:t xml:space="preserve"> .............................</w:t>
      </w:r>
      <w:r w:rsidR="00674D83">
        <w:rPr>
          <w:rFonts w:eastAsia="Calibri"/>
          <w:sz w:val="26"/>
          <w:szCs w:val="26"/>
          <w14:ligatures w14:val="none"/>
        </w:rPr>
        <w:t>..</w:t>
      </w:r>
      <w:r>
        <w:rPr>
          <w:rFonts w:eastAsia="Calibri"/>
          <w:sz w:val="26"/>
          <w:szCs w:val="26"/>
          <w:lang w:val="vi-VN"/>
          <w14:ligatures w14:val="none"/>
        </w:rPr>
        <w:t>...................................................................</w:t>
      </w:r>
    </w:p>
    <w:p w14:paraId="33F6371E" w14:textId="77777777" w:rsidR="006F3EFE" w:rsidRDefault="006F3EFE" w:rsidP="00674D83">
      <w:pPr>
        <w:spacing w:before="120"/>
        <w:ind w:firstLine="567"/>
        <w:jc w:val="both"/>
        <w:rPr>
          <w:rFonts w:eastAsia="Calibri"/>
          <w:sz w:val="26"/>
          <w:szCs w:val="26"/>
          <w:lang w:val="vi-VN"/>
          <w14:ligatures w14:val="none"/>
        </w:rPr>
      </w:pPr>
      <w:r>
        <w:rPr>
          <w:rFonts w:eastAsia="Calibri"/>
          <w:sz w:val="26"/>
          <w:szCs w:val="26"/>
          <w:lang w:val="nl-NL"/>
          <w14:ligatures w14:val="none"/>
        </w:rPr>
        <w:t xml:space="preserve">Điện thoại: </w:t>
      </w:r>
      <w:r>
        <w:rPr>
          <w:rFonts w:eastAsia="Calibri"/>
          <w:sz w:val="26"/>
          <w:szCs w:val="26"/>
          <w:lang w:val="vi-VN"/>
          <w14:ligatures w14:val="none"/>
        </w:rPr>
        <w:t>.......................................................</w:t>
      </w:r>
      <w:r>
        <w:rPr>
          <w:rFonts w:eastAsia="Calibri"/>
          <w:sz w:val="26"/>
          <w:szCs w:val="26"/>
          <w:lang w:val="nl-NL"/>
          <w14:ligatures w14:val="none"/>
        </w:rPr>
        <w:t>Fax:</w:t>
      </w:r>
      <w:r>
        <w:rPr>
          <w:rFonts w:eastAsia="Calibri"/>
          <w:sz w:val="26"/>
          <w:szCs w:val="26"/>
          <w:lang w:val="vi-VN"/>
          <w14:ligatures w14:val="none"/>
        </w:rPr>
        <w:t xml:space="preserve"> ..............................................</w:t>
      </w:r>
    </w:p>
    <w:p w14:paraId="07AD4954" w14:textId="28F62C79" w:rsidR="006F3EFE" w:rsidRDefault="006F3EFE" w:rsidP="00674D83">
      <w:pPr>
        <w:spacing w:before="120"/>
        <w:ind w:firstLine="567"/>
        <w:jc w:val="both"/>
        <w:rPr>
          <w:rFonts w:eastAsia="Calibri"/>
          <w:sz w:val="26"/>
          <w:szCs w:val="26"/>
          <w:lang w:val="vi-VN"/>
          <w14:ligatures w14:val="none"/>
        </w:rPr>
      </w:pPr>
      <w:r>
        <w:rPr>
          <w:rFonts w:eastAsia="Calibri"/>
          <w:sz w:val="26"/>
          <w:szCs w:val="26"/>
          <w:lang w:val="nl-NL"/>
          <w14:ligatures w14:val="none"/>
        </w:rPr>
        <w:t>Email:</w:t>
      </w:r>
      <w:r>
        <w:rPr>
          <w:rFonts w:eastAsia="Calibri"/>
          <w:sz w:val="26"/>
          <w:szCs w:val="26"/>
          <w:lang w:val="vi-VN"/>
          <w14:ligatures w14:val="none"/>
        </w:rPr>
        <w:t xml:space="preserve"> </w:t>
      </w:r>
      <w:r>
        <w:rPr>
          <w:rFonts w:eastAsia="Calibri"/>
          <w:iCs/>
          <w:sz w:val="26"/>
          <w:szCs w:val="26"/>
          <w:lang w:val="vi-VN"/>
          <w14:ligatures w14:val="none"/>
        </w:rPr>
        <w:t>....................................</w:t>
      </w:r>
      <w:r w:rsidR="00674D83">
        <w:rPr>
          <w:rFonts w:eastAsia="Calibri"/>
          <w:iCs/>
          <w:sz w:val="26"/>
          <w:szCs w:val="26"/>
          <w14:ligatures w14:val="none"/>
        </w:rPr>
        <w:t>.</w:t>
      </w:r>
      <w:r>
        <w:rPr>
          <w:rFonts w:eastAsia="Calibri"/>
          <w:iCs/>
          <w:sz w:val="26"/>
          <w:szCs w:val="26"/>
          <w:lang w:val="vi-VN"/>
          <w14:ligatures w14:val="none"/>
        </w:rPr>
        <w:t>..............................................................................</w:t>
      </w:r>
    </w:p>
    <w:p w14:paraId="1DE2BD50" w14:textId="0714EC56" w:rsidR="006F3EFE" w:rsidRDefault="006F3EFE" w:rsidP="00674D83">
      <w:pPr>
        <w:spacing w:before="120"/>
        <w:ind w:firstLine="567"/>
        <w:jc w:val="both"/>
        <w:rPr>
          <w:rFonts w:eastAsia="Calibri"/>
          <w:sz w:val="26"/>
          <w:szCs w:val="26"/>
          <w:lang w:val="vi-VN"/>
          <w14:ligatures w14:val="none"/>
        </w:rPr>
      </w:pPr>
      <w:r>
        <w:rPr>
          <w:rFonts w:eastAsia="Calibri"/>
          <w:sz w:val="26"/>
          <w:szCs w:val="26"/>
          <w:lang w:val="nl-NL"/>
          <w14:ligatures w14:val="none"/>
        </w:rPr>
        <w:t>Tài khoản:</w:t>
      </w:r>
      <w:r>
        <w:rPr>
          <w:rFonts w:eastAsia="Calibri"/>
          <w:sz w:val="26"/>
          <w:szCs w:val="26"/>
          <w:lang w:val="vi-VN"/>
          <w14:ligatures w14:val="none"/>
        </w:rPr>
        <w:t xml:space="preserve"> </w:t>
      </w:r>
      <w:r>
        <w:rPr>
          <w:rFonts w:eastAsia="Calibri"/>
          <w:iCs/>
          <w:sz w:val="26"/>
          <w:szCs w:val="26"/>
          <w:lang w:val="vi-VN"/>
          <w14:ligatures w14:val="none"/>
        </w:rPr>
        <w:t>.............................................................................................................</w:t>
      </w:r>
    </w:p>
    <w:p w14:paraId="1E855678" w14:textId="68A80B04" w:rsidR="006F3EFE" w:rsidRDefault="006F3EFE" w:rsidP="00674D83">
      <w:pPr>
        <w:spacing w:before="120"/>
        <w:ind w:firstLine="567"/>
        <w:jc w:val="both"/>
        <w:rPr>
          <w:rFonts w:eastAsia="Calibri"/>
          <w:sz w:val="26"/>
          <w:szCs w:val="26"/>
          <w:lang w:val="nl-NL"/>
          <w14:ligatures w14:val="none"/>
        </w:rPr>
      </w:pPr>
      <w:r>
        <w:rPr>
          <w:rFonts w:eastAsia="Calibri"/>
          <w:sz w:val="26"/>
          <w:szCs w:val="26"/>
          <w:lang w:val="nl-NL"/>
          <w14:ligatures w14:val="none"/>
        </w:rPr>
        <w:t>Làm đơn đề nghị Bộ Y tế xem xét phê duyệt nghiên cứu thử nghiệm lâm sàng:</w:t>
      </w:r>
    </w:p>
    <w:p w14:paraId="7C52FA1B" w14:textId="69BD0C28" w:rsidR="006F3EFE" w:rsidRDefault="006F3EFE" w:rsidP="00674D83">
      <w:pPr>
        <w:spacing w:before="120"/>
        <w:ind w:firstLine="567"/>
        <w:jc w:val="both"/>
        <w:rPr>
          <w:rFonts w:eastAsia="Calibri"/>
          <w:sz w:val="26"/>
          <w:szCs w:val="26"/>
          <w:lang w:val="vi-VN"/>
          <w14:ligatures w14:val="none"/>
        </w:rPr>
      </w:pPr>
      <w:r>
        <w:rPr>
          <w:rFonts w:eastAsia="Calibri"/>
          <w:sz w:val="26"/>
          <w:szCs w:val="26"/>
          <w:lang w:val="nl-NL"/>
          <w14:ligatures w14:val="none"/>
        </w:rPr>
        <w:t xml:space="preserve">Tên kỹ thuật mới/phương pháp mới: </w:t>
      </w:r>
      <w:r>
        <w:rPr>
          <w:rFonts w:eastAsia="Calibri"/>
          <w:sz w:val="26"/>
          <w:szCs w:val="26"/>
          <w:lang w:val="vi-VN"/>
          <w14:ligatures w14:val="none"/>
        </w:rPr>
        <w:t>............</w:t>
      </w:r>
      <w:r w:rsidR="00AF2D48">
        <w:rPr>
          <w:rFonts w:eastAsia="Calibri"/>
          <w:sz w:val="26"/>
          <w:szCs w:val="26"/>
          <w14:ligatures w14:val="none"/>
        </w:rPr>
        <w:t>.........</w:t>
      </w:r>
      <w:r>
        <w:rPr>
          <w:rFonts w:eastAsia="Calibri"/>
          <w:sz w:val="26"/>
          <w:szCs w:val="26"/>
          <w:lang w:val="vi-VN"/>
          <w14:ligatures w14:val="none"/>
        </w:rPr>
        <w:t>...............................................</w:t>
      </w:r>
    </w:p>
    <w:p w14:paraId="1651C6B6" w14:textId="48BB5291" w:rsidR="006F3EFE" w:rsidRDefault="006F3EFE" w:rsidP="00674D83">
      <w:pPr>
        <w:spacing w:before="120"/>
        <w:ind w:firstLine="567"/>
        <w:jc w:val="both"/>
        <w:rPr>
          <w:rFonts w:eastAsia="Calibri"/>
          <w:sz w:val="26"/>
          <w:szCs w:val="26"/>
          <w:lang w:val="vi-VN"/>
          <w14:ligatures w14:val="none"/>
        </w:rPr>
      </w:pPr>
      <w:r>
        <w:rPr>
          <w:rFonts w:eastAsia="Calibri"/>
          <w:sz w:val="26"/>
          <w:szCs w:val="26"/>
          <w:lang w:val="nl-NL"/>
          <w14:ligatures w14:val="none"/>
        </w:rPr>
        <w:t>Nước/Quốc gia phát minh:</w:t>
      </w:r>
      <w:r>
        <w:rPr>
          <w:rFonts w:eastAsia="Calibri"/>
          <w:sz w:val="26"/>
          <w:szCs w:val="26"/>
          <w:lang w:val="vi-VN"/>
          <w14:ligatures w14:val="none"/>
        </w:rPr>
        <w:t xml:space="preserve"> ....................................................................................</w:t>
      </w:r>
    </w:p>
    <w:p w14:paraId="5A40F2FB" w14:textId="77777777" w:rsidR="006F3EFE" w:rsidRDefault="006F3EFE" w:rsidP="00674D83">
      <w:pPr>
        <w:tabs>
          <w:tab w:val="left" w:pos="1080"/>
        </w:tabs>
        <w:spacing w:before="120"/>
        <w:ind w:firstLine="567"/>
        <w:jc w:val="both"/>
        <w:rPr>
          <w:rFonts w:eastAsia="Calibri"/>
          <w:sz w:val="26"/>
          <w:szCs w:val="26"/>
          <w:lang w:val="nl-NL"/>
          <w14:ligatures w14:val="none"/>
        </w:rPr>
      </w:pPr>
      <w:r>
        <w:rPr>
          <w:rFonts w:eastAsia="Calibri"/>
          <w:sz w:val="26"/>
          <w:szCs w:val="26"/>
          <w:lang w:val="nl-NL"/>
          <w14:ligatures w14:val="none"/>
        </w:rPr>
        <w:t>Phân loại:</w:t>
      </w:r>
    </w:p>
    <w:p w14:paraId="08B6703D" w14:textId="411EC124" w:rsidR="006F3EFE" w:rsidRDefault="006F3EFE" w:rsidP="00674D83">
      <w:pPr>
        <w:spacing w:before="120"/>
        <w:ind w:firstLine="567"/>
        <w:jc w:val="both"/>
        <w:rPr>
          <w:rFonts w:eastAsia="Calibri"/>
          <w:sz w:val="26"/>
          <w:szCs w:val="26"/>
          <w:lang w:val="nl-NL"/>
          <w14:ligatures w14:val="none"/>
        </w:rPr>
      </w:pPr>
      <w:r>
        <w:rPr>
          <w:rFonts w:eastAsia="Calibri"/>
          <w:iCs/>
          <w:sz w:val="26"/>
          <w:szCs w:val="26"/>
          <w:lang w:val="nl-NL"/>
          <w14:ligatures w14:val="none"/>
        </w:rPr>
        <w:t>Nhóm nguy cơ:</w:t>
      </w:r>
      <w:r>
        <w:rPr>
          <w:rFonts w:eastAsia="Calibri"/>
          <w:iCs/>
          <w:sz w:val="26"/>
          <w:szCs w:val="26"/>
          <w:lang w:val="vi-VN"/>
          <w14:ligatures w14:val="none"/>
        </w:rPr>
        <w:t xml:space="preserve"> ......................................................................................................</w:t>
      </w:r>
    </w:p>
    <w:p w14:paraId="59FC7A99" w14:textId="560CBE9E" w:rsidR="006F3EFE" w:rsidRDefault="006F3EFE" w:rsidP="00674D83">
      <w:pPr>
        <w:tabs>
          <w:tab w:val="left" w:pos="360"/>
          <w:tab w:val="left" w:pos="1080"/>
        </w:tabs>
        <w:spacing w:before="120"/>
        <w:ind w:firstLine="567"/>
        <w:jc w:val="both"/>
        <w:rPr>
          <w:rFonts w:eastAsia="Calibri"/>
          <w:sz w:val="26"/>
          <w:szCs w:val="26"/>
          <w:lang w:val="vi-VN"/>
          <w14:ligatures w14:val="none"/>
        </w:rPr>
      </w:pPr>
      <w:r>
        <w:rPr>
          <w:rFonts w:eastAsia="Calibri"/>
          <w:sz w:val="26"/>
          <w:szCs w:val="26"/>
          <w:lang w:val="nl-NL"/>
          <w14:ligatures w14:val="none"/>
        </w:rPr>
        <w:t>Đề nghị thử nghiệm lâm sàng giai đoạn:</w:t>
      </w:r>
      <w:r>
        <w:rPr>
          <w:rFonts w:eastAsia="Calibri"/>
          <w:sz w:val="26"/>
          <w:szCs w:val="26"/>
          <w:lang w:val="vi-VN"/>
          <w14:ligatures w14:val="none"/>
        </w:rPr>
        <w:t xml:space="preserve"> ................................................................</w:t>
      </w:r>
    </w:p>
    <w:p w14:paraId="45F82064" w14:textId="34D43A42" w:rsidR="006F3EFE" w:rsidRDefault="006F3EFE" w:rsidP="00674D83">
      <w:pPr>
        <w:spacing w:before="120"/>
        <w:jc w:val="both"/>
        <w:rPr>
          <w:rFonts w:eastAsia="Calibri"/>
          <w:sz w:val="26"/>
          <w:szCs w:val="26"/>
          <w:lang w:val="nl-NL"/>
          <w14:ligatures w14:val="none"/>
        </w:rPr>
      </w:pPr>
      <w:r>
        <w:rPr>
          <w:rFonts w:eastAsia="Calibri"/>
          <w:i/>
          <w:sz w:val="26"/>
          <w:szCs w:val="26"/>
          <w:lang w:val="nl-NL"/>
          <w14:ligatures w14:val="none"/>
        </w:rPr>
        <w:t>hoặc</w:t>
      </w:r>
      <w:r>
        <w:rPr>
          <w:rFonts w:eastAsia="Calibri"/>
          <w:sz w:val="26"/>
          <w:szCs w:val="26"/>
          <w:lang w:val="nl-NL"/>
          <w14:ligatures w14:val="none"/>
        </w:rPr>
        <w:t xml:space="preserve"> đề nghị thử nghiệm lâm sàng từ giai đoạn:</w:t>
      </w:r>
      <w:r>
        <w:rPr>
          <w:rFonts w:eastAsia="Calibri"/>
          <w:sz w:val="26"/>
          <w:szCs w:val="26"/>
          <w:lang w:val="vi-VN"/>
          <w14:ligatures w14:val="none"/>
        </w:rPr>
        <w:t xml:space="preserve"> ...................................................</w:t>
      </w:r>
      <w:r>
        <w:rPr>
          <w:rFonts w:eastAsia="Calibri"/>
          <w:sz w:val="26"/>
          <w:szCs w:val="26"/>
          <w:lang w:val="nl-NL"/>
          <w14:ligatures w14:val="none"/>
        </w:rPr>
        <w:t xml:space="preserve">       đến giai đoạn:</w:t>
      </w:r>
      <w:r>
        <w:rPr>
          <w:rFonts w:eastAsia="Calibri"/>
          <w:sz w:val="26"/>
          <w:szCs w:val="26"/>
          <w:lang w:val="vi-VN"/>
          <w14:ligatures w14:val="none"/>
        </w:rPr>
        <w:t xml:space="preserve"> .................................................................................................................</w:t>
      </w:r>
      <w:r>
        <w:rPr>
          <w:rFonts w:eastAsia="Calibri"/>
          <w:sz w:val="26"/>
          <w:szCs w:val="26"/>
          <w:lang w:val="nl-NL"/>
          <w14:ligatures w14:val="none"/>
        </w:rPr>
        <w:t xml:space="preserve">                      </w:t>
      </w:r>
    </w:p>
    <w:p w14:paraId="5AFF69E1" w14:textId="790FB32B" w:rsidR="006F3EFE" w:rsidRDefault="006F3EFE" w:rsidP="00674D83">
      <w:pPr>
        <w:spacing w:before="120"/>
        <w:ind w:firstLine="567"/>
        <w:jc w:val="both"/>
        <w:rPr>
          <w:rFonts w:eastAsia="Calibri"/>
          <w:sz w:val="26"/>
          <w:szCs w:val="26"/>
          <w:lang w:val="vi-VN"/>
          <w14:ligatures w14:val="none"/>
        </w:rPr>
      </w:pPr>
      <w:r>
        <w:rPr>
          <w:rFonts w:eastAsia="Calibri"/>
          <w:sz w:val="26"/>
          <w:szCs w:val="26"/>
          <w:lang w:val="nl-NL"/>
          <w14:ligatures w14:val="none"/>
        </w:rPr>
        <w:t>Đề</w:t>
      </w:r>
      <w:r>
        <w:rPr>
          <w:rFonts w:eastAsia="Calibri"/>
          <w:sz w:val="26"/>
          <w:szCs w:val="26"/>
          <w:lang w:val="vi-VN"/>
          <w14:ligatures w14:val="none"/>
        </w:rPr>
        <w:t xml:space="preserve"> xuất </w:t>
      </w:r>
      <w:r>
        <w:rPr>
          <w:rFonts w:eastAsia="Calibri"/>
          <w:sz w:val="26"/>
          <w:szCs w:val="26"/>
          <w:lang w:val="nl-NL"/>
          <w14:ligatures w14:val="none"/>
        </w:rPr>
        <w:t>cơ sở nhận thử nghiệm lâm sàng kỹ thuật mới, phương pháp mới:</w:t>
      </w:r>
      <w:r>
        <w:rPr>
          <w:rFonts w:eastAsia="Calibri"/>
          <w:sz w:val="26"/>
          <w:szCs w:val="26"/>
          <w:lang w:val="vi-VN"/>
          <w14:ligatures w14:val="none"/>
        </w:rPr>
        <w:t xml:space="preserve"> ........................................................................................................................................</w:t>
      </w:r>
    </w:p>
    <w:p w14:paraId="138DB681" w14:textId="5DE61E98" w:rsidR="006F3EFE" w:rsidRDefault="006F3EFE" w:rsidP="00674D83">
      <w:pPr>
        <w:spacing w:before="120"/>
        <w:ind w:firstLine="567"/>
        <w:jc w:val="both"/>
        <w:rPr>
          <w:rFonts w:eastAsia="Calibri"/>
          <w:i/>
          <w:sz w:val="26"/>
          <w:szCs w:val="26"/>
          <w:lang w:val="vi-VN"/>
          <w14:ligatures w14:val="none"/>
        </w:rPr>
      </w:pPr>
      <w:r>
        <w:rPr>
          <w:rFonts w:eastAsia="Calibri"/>
          <w:sz w:val="26"/>
          <w:szCs w:val="26"/>
          <w:lang w:val="nl-NL"/>
          <w14:ligatures w14:val="none"/>
        </w:rPr>
        <w:t>Địa chỉ cơ quan:</w:t>
      </w:r>
      <w:r>
        <w:rPr>
          <w:rFonts w:eastAsia="Calibri"/>
          <w:sz w:val="26"/>
          <w:szCs w:val="26"/>
          <w:lang w:val="vi-VN"/>
          <w14:ligatures w14:val="none"/>
        </w:rPr>
        <w:t xml:space="preserve"> ....................................................................................................</w:t>
      </w:r>
    </w:p>
    <w:p w14:paraId="3E9F3D91" w14:textId="77777777" w:rsidR="006F3EFE" w:rsidRDefault="006F3EFE" w:rsidP="00674D83">
      <w:pPr>
        <w:spacing w:before="120"/>
        <w:ind w:firstLine="567"/>
        <w:jc w:val="both"/>
        <w:rPr>
          <w:rFonts w:eastAsia="Calibri"/>
          <w:sz w:val="26"/>
          <w:szCs w:val="26"/>
          <w:lang w:val="vi-VN"/>
          <w14:ligatures w14:val="none"/>
        </w:rPr>
      </w:pPr>
      <w:r>
        <w:rPr>
          <w:rFonts w:eastAsia="Calibri"/>
          <w:sz w:val="26"/>
          <w:szCs w:val="26"/>
          <w:lang w:val="nl-NL"/>
          <w14:ligatures w14:val="none"/>
        </w:rPr>
        <w:t xml:space="preserve">Điện thoại: </w:t>
      </w:r>
      <w:r>
        <w:rPr>
          <w:rFonts w:eastAsia="Calibri"/>
          <w:sz w:val="26"/>
          <w:szCs w:val="26"/>
          <w:lang w:val="vi-VN"/>
          <w14:ligatures w14:val="none"/>
        </w:rPr>
        <w:t>.......................................................</w:t>
      </w:r>
      <w:r>
        <w:rPr>
          <w:rFonts w:eastAsia="Calibri"/>
          <w:sz w:val="26"/>
          <w:szCs w:val="26"/>
          <w:lang w:val="nl-NL"/>
          <w14:ligatures w14:val="none"/>
        </w:rPr>
        <w:t>Fax:</w:t>
      </w:r>
      <w:r>
        <w:rPr>
          <w:rFonts w:eastAsia="Calibri"/>
          <w:sz w:val="26"/>
          <w:szCs w:val="26"/>
          <w:lang w:val="vi-VN"/>
          <w14:ligatures w14:val="none"/>
        </w:rPr>
        <w:t xml:space="preserve"> ..............................................</w:t>
      </w:r>
    </w:p>
    <w:p w14:paraId="7E09C12F" w14:textId="4107B8A1" w:rsidR="006F3EFE" w:rsidRDefault="006F3EFE" w:rsidP="00674D83">
      <w:pPr>
        <w:spacing w:before="120"/>
        <w:ind w:firstLine="567"/>
        <w:jc w:val="both"/>
        <w:rPr>
          <w:rFonts w:eastAsia="Calibri"/>
          <w:sz w:val="26"/>
          <w:szCs w:val="26"/>
          <w:lang w:val="vi-VN"/>
          <w14:ligatures w14:val="none"/>
        </w:rPr>
      </w:pPr>
      <w:r>
        <w:rPr>
          <w:rFonts w:eastAsia="Calibri"/>
          <w:sz w:val="26"/>
          <w:szCs w:val="26"/>
          <w:lang w:val="nl-NL"/>
          <w14:ligatures w14:val="none"/>
        </w:rPr>
        <w:t>Email:</w:t>
      </w:r>
      <w:r>
        <w:rPr>
          <w:rFonts w:eastAsia="Calibri"/>
          <w:sz w:val="26"/>
          <w:szCs w:val="26"/>
          <w:lang w:val="vi-VN"/>
          <w14:ligatures w14:val="none"/>
        </w:rPr>
        <w:t xml:space="preserve"> </w:t>
      </w:r>
      <w:r>
        <w:rPr>
          <w:rFonts w:eastAsia="Calibri"/>
          <w:iCs/>
          <w:sz w:val="26"/>
          <w:szCs w:val="26"/>
          <w:lang w:val="vi-VN"/>
          <w14:ligatures w14:val="none"/>
        </w:rPr>
        <w:t>...................................................................................................................</w:t>
      </w:r>
    </w:p>
    <w:p w14:paraId="57451C49" w14:textId="3080CACE" w:rsidR="006F3EFE" w:rsidRDefault="006F3EFE" w:rsidP="00674D83">
      <w:pPr>
        <w:spacing w:before="120"/>
        <w:ind w:firstLine="567"/>
        <w:jc w:val="both"/>
        <w:rPr>
          <w:rFonts w:eastAsia="Calibri"/>
          <w:iCs/>
          <w:sz w:val="26"/>
          <w:szCs w:val="26"/>
          <w:lang w:val="vi-VN"/>
          <w14:ligatures w14:val="none"/>
        </w:rPr>
      </w:pPr>
      <w:r>
        <w:rPr>
          <w:rFonts w:eastAsia="Calibri"/>
          <w:sz w:val="26"/>
          <w:szCs w:val="26"/>
          <w:lang w:val="nl-NL"/>
          <w14:ligatures w14:val="none"/>
        </w:rPr>
        <w:t>Tài khoản:</w:t>
      </w:r>
      <w:r>
        <w:rPr>
          <w:rFonts w:eastAsia="Calibri"/>
          <w:sz w:val="26"/>
          <w:szCs w:val="26"/>
          <w:lang w:val="vi-VN"/>
          <w14:ligatures w14:val="none"/>
        </w:rPr>
        <w:t xml:space="preserve"> </w:t>
      </w:r>
      <w:r>
        <w:rPr>
          <w:rFonts w:eastAsia="Calibri"/>
          <w:iCs/>
          <w:sz w:val="26"/>
          <w:szCs w:val="26"/>
          <w:lang w:val="vi-VN"/>
          <w14:ligatures w14:val="none"/>
        </w:rPr>
        <w:t>.............................................................................................................</w:t>
      </w:r>
    </w:p>
    <w:p w14:paraId="115B123C" w14:textId="195D6F3A" w:rsidR="006F3EFE" w:rsidRDefault="006F3EFE" w:rsidP="00674D83">
      <w:pPr>
        <w:spacing w:before="120"/>
        <w:ind w:firstLine="567"/>
        <w:jc w:val="both"/>
        <w:rPr>
          <w:rFonts w:eastAsia="Calibri"/>
          <w:sz w:val="26"/>
          <w:szCs w:val="26"/>
          <w:lang w:val="vi-VN"/>
          <w14:ligatures w14:val="none"/>
        </w:rPr>
      </w:pPr>
      <w:r>
        <w:rPr>
          <w:rFonts w:eastAsia="Calibri"/>
          <w:sz w:val="26"/>
          <w:szCs w:val="26"/>
          <w:lang w:val="nl-NL"/>
          <w14:ligatures w14:val="none"/>
        </w:rPr>
        <w:t>Họ và tên nghiên cứu viên chính:</w:t>
      </w:r>
      <w:r>
        <w:rPr>
          <w:rFonts w:eastAsia="Calibri"/>
          <w:sz w:val="26"/>
          <w:szCs w:val="26"/>
          <w:lang w:val="vi-VN"/>
          <w14:ligatures w14:val="none"/>
        </w:rPr>
        <w:t xml:space="preserve"> ..........................................................................</w:t>
      </w:r>
    </w:p>
    <w:p w14:paraId="19ED5959" w14:textId="4398D7CA" w:rsidR="003E4B05" w:rsidRDefault="003E4B05" w:rsidP="00674D83">
      <w:pPr>
        <w:spacing w:before="120"/>
        <w:ind w:firstLine="567"/>
        <w:jc w:val="both"/>
        <w:rPr>
          <w:sz w:val="26"/>
          <w:szCs w:val="26"/>
          <w:lang w:val="vi-VN"/>
          <w14:ligatures w14:val="none"/>
        </w:rPr>
      </w:pPr>
      <w:proofErr w:type="spellStart"/>
      <w:r>
        <w:rPr>
          <w:sz w:val="28"/>
          <w:szCs w:val="28"/>
        </w:rPr>
        <w:lastRenderedPageBreak/>
        <w:t>Số</w:t>
      </w:r>
      <w:proofErr w:type="spellEnd"/>
      <w:r>
        <w:rPr>
          <w:sz w:val="28"/>
          <w:szCs w:val="28"/>
        </w:rPr>
        <w:t xml:space="preserve"> </w:t>
      </w:r>
      <w:proofErr w:type="spellStart"/>
      <w:r>
        <w:rPr>
          <w:sz w:val="28"/>
          <w:szCs w:val="28"/>
        </w:rPr>
        <w:t>chứng</w:t>
      </w:r>
      <w:proofErr w:type="spellEnd"/>
      <w:r>
        <w:rPr>
          <w:sz w:val="28"/>
          <w:szCs w:val="28"/>
        </w:rPr>
        <w:t xml:space="preserve"> </w:t>
      </w:r>
      <w:proofErr w:type="spellStart"/>
      <w:r>
        <w:rPr>
          <w:sz w:val="28"/>
          <w:szCs w:val="28"/>
        </w:rPr>
        <w:t>minh</w:t>
      </w:r>
      <w:proofErr w:type="spellEnd"/>
      <w:r>
        <w:rPr>
          <w:sz w:val="28"/>
          <w:szCs w:val="28"/>
        </w:rPr>
        <w:t xml:space="preserve"> </w:t>
      </w:r>
      <w:proofErr w:type="spellStart"/>
      <w:r>
        <w:rPr>
          <w:sz w:val="28"/>
          <w:szCs w:val="28"/>
        </w:rPr>
        <w:t>nhân</w:t>
      </w:r>
      <w:proofErr w:type="spellEnd"/>
      <w:r>
        <w:rPr>
          <w:sz w:val="28"/>
          <w:szCs w:val="28"/>
        </w:rPr>
        <w:t xml:space="preserve"> </w:t>
      </w:r>
      <w:proofErr w:type="spellStart"/>
      <w:r>
        <w:rPr>
          <w:sz w:val="28"/>
          <w:szCs w:val="28"/>
        </w:rPr>
        <w:t>dân</w:t>
      </w:r>
      <w:proofErr w:type="spellEnd"/>
      <w:r>
        <w:rPr>
          <w:sz w:val="28"/>
          <w:szCs w:val="28"/>
        </w:rPr>
        <w:t>/</w:t>
      </w:r>
      <w:proofErr w:type="spellStart"/>
      <w:r>
        <w:rPr>
          <w:sz w:val="28"/>
          <w:szCs w:val="28"/>
        </w:rPr>
        <w:t>số</w:t>
      </w:r>
      <w:proofErr w:type="spellEnd"/>
      <w:r>
        <w:rPr>
          <w:sz w:val="28"/>
          <w:szCs w:val="28"/>
        </w:rPr>
        <w:t xml:space="preserve"> </w:t>
      </w:r>
      <w:proofErr w:type="spellStart"/>
      <w:r>
        <w:rPr>
          <w:sz w:val="28"/>
          <w:szCs w:val="28"/>
        </w:rPr>
        <w:t>căn</w:t>
      </w:r>
      <w:proofErr w:type="spellEnd"/>
      <w:r>
        <w:rPr>
          <w:sz w:val="28"/>
          <w:szCs w:val="28"/>
        </w:rPr>
        <w:t xml:space="preserve"> </w:t>
      </w:r>
      <w:proofErr w:type="spellStart"/>
      <w:r>
        <w:rPr>
          <w:sz w:val="28"/>
          <w:szCs w:val="28"/>
        </w:rPr>
        <w:t>cước</w:t>
      </w:r>
      <w:proofErr w:type="spellEnd"/>
      <w:r>
        <w:rPr>
          <w:sz w:val="28"/>
          <w:szCs w:val="28"/>
        </w:rPr>
        <w:t xml:space="preserve"> </w:t>
      </w:r>
      <w:proofErr w:type="spellStart"/>
      <w:r>
        <w:rPr>
          <w:sz w:val="28"/>
          <w:szCs w:val="28"/>
        </w:rPr>
        <w:t>công</w:t>
      </w:r>
      <w:proofErr w:type="spellEnd"/>
      <w:r>
        <w:rPr>
          <w:sz w:val="28"/>
          <w:szCs w:val="28"/>
        </w:rPr>
        <w:t xml:space="preserve"> </w:t>
      </w:r>
      <w:proofErr w:type="spellStart"/>
      <w:r>
        <w:rPr>
          <w:sz w:val="28"/>
          <w:szCs w:val="28"/>
        </w:rPr>
        <w:t>dân</w:t>
      </w:r>
      <w:proofErr w:type="spellEnd"/>
      <w:r>
        <w:rPr>
          <w:sz w:val="28"/>
          <w:szCs w:val="28"/>
        </w:rPr>
        <w:t>/</w:t>
      </w:r>
      <w:proofErr w:type="spellStart"/>
      <w:r>
        <w:rPr>
          <w:sz w:val="28"/>
          <w:szCs w:val="28"/>
        </w:rPr>
        <w:t>số</w:t>
      </w:r>
      <w:proofErr w:type="spellEnd"/>
      <w:r>
        <w:rPr>
          <w:sz w:val="28"/>
          <w:szCs w:val="28"/>
        </w:rPr>
        <w:t xml:space="preserve"> </w:t>
      </w:r>
      <w:proofErr w:type="spellStart"/>
      <w:r>
        <w:rPr>
          <w:sz w:val="28"/>
          <w:szCs w:val="28"/>
        </w:rPr>
        <w:t>căn</w:t>
      </w:r>
      <w:proofErr w:type="spellEnd"/>
      <w:r>
        <w:rPr>
          <w:sz w:val="28"/>
          <w:szCs w:val="28"/>
        </w:rPr>
        <w:t xml:space="preserve"> </w:t>
      </w:r>
      <w:proofErr w:type="spellStart"/>
      <w:r>
        <w:rPr>
          <w:sz w:val="28"/>
          <w:szCs w:val="28"/>
        </w:rPr>
        <w:t>cước</w:t>
      </w:r>
      <w:proofErr w:type="spellEnd"/>
      <w:r>
        <w:rPr>
          <w:sz w:val="28"/>
          <w:szCs w:val="28"/>
        </w:rPr>
        <w:t>/</w:t>
      </w:r>
      <w:proofErr w:type="spellStart"/>
      <w:r>
        <w:rPr>
          <w:sz w:val="28"/>
          <w:szCs w:val="28"/>
        </w:rPr>
        <w:t>số</w:t>
      </w:r>
      <w:proofErr w:type="spellEnd"/>
      <w:r>
        <w:rPr>
          <w:sz w:val="28"/>
          <w:szCs w:val="28"/>
        </w:rPr>
        <w:t xml:space="preserve"> </w:t>
      </w:r>
      <w:proofErr w:type="spellStart"/>
      <w:r>
        <w:rPr>
          <w:sz w:val="28"/>
          <w:szCs w:val="28"/>
        </w:rPr>
        <w:t>định</w:t>
      </w:r>
      <w:proofErr w:type="spellEnd"/>
      <w:r>
        <w:rPr>
          <w:sz w:val="28"/>
          <w:szCs w:val="28"/>
        </w:rPr>
        <w:t xml:space="preserve"> </w:t>
      </w:r>
      <w:proofErr w:type="spellStart"/>
      <w:r>
        <w:rPr>
          <w:sz w:val="28"/>
          <w:szCs w:val="28"/>
        </w:rPr>
        <w:t>danh</w:t>
      </w:r>
      <w:proofErr w:type="spellEnd"/>
      <w:r>
        <w:rPr>
          <w:sz w:val="28"/>
          <w:szCs w:val="28"/>
        </w:rPr>
        <w:t xml:space="preserve"> </w:t>
      </w:r>
      <w:proofErr w:type="spellStart"/>
      <w:r>
        <w:rPr>
          <w:sz w:val="28"/>
          <w:szCs w:val="28"/>
        </w:rPr>
        <w:t>cá</w:t>
      </w:r>
      <w:proofErr w:type="spellEnd"/>
      <w:r>
        <w:rPr>
          <w:sz w:val="28"/>
          <w:szCs w:val="28"/>
        </w:rPr>
        <w:t xml:space="preserve"> </w:t>
      </w:r>
      <w:proofErr w:type="spellStart"/>
      <w:r>
        <w:rPr>
          <w:sz w:val="28"/>
          <w:szCs w:val="28"/>
        </w:rPr>
        <w:t>nhân</w:t>
      </w:r>
      <w:proofErr w:type="spellEnd"/>
      <w:r>
        <w:rPr>
          <w:sz w:val="28"/>
          <w:szCs w:val="28"/>
        </w:rPr>
        <w:t>/</w:t>
      </w:r>
      <w:proofErr w:type="spellStart"/>
      <w:r>
        <w:rPr>
          <w:sz w:val="28"/>
          <w:szCs w:val="28"/>
        </w:rPr>
        <w:t>số</w:t>
      </w:r>
      <w:proofErr w:type="spellEnd"/>
      <w:r>
        <w:rPr>
          <w:sz w:val="28"/>
          <w:szCs w:val="28"/>
        </w:rPr>
        <w:t xml:space="preserve"> </w:t>
      </w:r>
      <w:proofErr w:type="spellStart"/>
      <w:r>
        <w:rPr>
          <w:sz w:val="28"/>
          <w:szCs w:val="28"/>
        </w:rPr>
        <w:t>hộ</w:t>
      </w:r>
      <w:proofErr w:type="spellEnd"/>
      <w:r>
        <w:rPr>
          <w:sz w:val="28"/>
          <w:szCs w:val="28"/>
        </w:rPr>
        <w:t xml:space="preserve"> chiếu</w:t>
      </w:r>
      <w:r w:rsidR="00AF2D48">
        <w:rPr>
          <w:rStyle w:val="FootnoteReference"/>
          <w:sz w:val="28"/>
          <w:szCs w:val="28"/>
        </w:rPr>
        <w:footnoteReference w:customMarkFollows="1" w:id="156"/>
        <w:t>2</w:t>
      </w:r>
      <w:r>
        <w:rPr>
          <w:sz w:val="26"/>
          <w:szCs w:val="26"/>
          <w:lang w:val="vi-VN"/>
          <w14:ligatures w14:val="none"/>
        </w:rPr>
        <w:t>:.........</w:t>
      </w:r>
      <w:r w:rsidR="00674D83">
        <w:rPr>
          <w:sz w:val="26"/>
          <w:szCs w:val="26"/>
          <w14:ligatures w14:val="none"/>
        </w:rPr>
        <w:t>................................................................</w:t>
      </w:r>
      <w:r>
        <w:rPr>
          <w:sz w:val="26"/>
          <w:szCs w:val="26"/>
          <w:lang w:val="vi-VN"/>
          <w14:ligatures w14:val="none"/>
        </w:rPr>
        <w:t>........................</w:t>
      </w:r>
    </w:p>
    <w:p w14:paraId="7717C66F" w14:textId="77777777" w:rsidR="006F3EFE" w:rsidRDefault="006F3EFE" w:rsidP="00674D83">
      <w:pPr>
        <w:tabs>
          <w:tab w:val="left" w:pos="360"/>
          <w:tab w:val="left" w:pos="1080"/>
        </w:tabs>
        <w:spacing w:before="120"/>
        <w:ind w:firstLine="567"/>
        <w:jc w:val="both"/>
        <w:rPr>
          <w:rFonts w:eastAsia="Calibri"/>
          <w:sz w:val="26"/>
          <w:szCs w:val="26"/>
          <w:lang w:val="nl-NL"/>
          <w14:ligatures w14:val="none"/>
        </w:rPr>
        <w:sectPr w:rsidR="006F3EFE" w:rsidSect="00674D83">
          <w:type w:val="continuous"/>
          <w:pgSz w:w="11907" w:h="16840"/>
          <w:pgMar w:top="1276" w:right="1134" w:bottom="1134" w:left="1928" w:header="454" w:footer="0" w:gutter="0"/>
          <w:cols w:space="720"/>
          <w:docGrid w:linePitch="326"/>
        </w:sectPr>
      </w:pPr>
    </w:p>
    <w:p w14:paraId="662476E6" w14:textId="12B11EC6" w:rsidR="006F3EFE" w:rsidRDefault="006F3EFE" w:rsidP="00674D83">
      <w:pPr>
        <w:tabs>
          <w:tab w:val="left" w:pos="360"/>
          <w:tab w:val="left" w:pos="567"/>
          <w:tab w:val="left" w:pos="1080"/>
        </w:tabs>
        <w:spacing w:before="120"/>
        <w:ind w:firstLine="567"/>
        <w:jc w:val="both"/>
        <w:rPr>
          <w:rFonts w:eastAsia="Calibri"/>
          <w:sz w:val="26"/>
          <w:szCs w:val="26"/>
          <w:lang w:val="nl-NL"/>
          <w14:ligatures w14:val="none"/>
        </w:rPr>
        <w:sectPr w:rsidR="006F3EFE" w:rsidSect="00674D83">
          <w:footnotePr>
            <w:numRestart w:val="eachSect"/>
          </w:footnotePr>
          <w:type w:val="continuous"/>
          <w:pgSz w:w="11907" w:h="16840"/>
          <w:pgMar w:top="1276" w:right="1134" w:bottom="1134" w:left="1928" w:header="0" w:footer="0" w:gutter="0"/>
          <w:cols w:space="720"/>
          <w:docGrid w:linePitch="299"/>
        </w:sectPr>
      </w:pPr>
      <w:r>
        <w:rPr>
          <w:rFonts w:eastAsia="Calibri"/>
          <w:sz w:val="26"/>
          <w:szCs w:val="26"/>
          <w:lang w:val="nl-NL"/>
          <w14:ligatures w14:val="none"/>
        </w:rPr>
        <w:t xml:space="preserve">Hồ sơ bao gồm: </w:t>
      </w:r>
      <w:r w:rsidR="00AF2D48">
        <w:rPr>
          <w:rStyle w:val="FootnoteReference"/>
          <w:rFonts w:eastAsia="Calibri"/>
          <w:sz w:val="26"/>
          <w:szCs w:val="26"/>
          <w:lang w:val="nl-NL"/>
          <w14:ligatures w14:val="none"/>
        </w:rPr>
        <w:footnoteReference w:customMarkFollows="1" w:id="157"/>
        <w:t>3</w:t>
      </w:r>
    </w:p>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6"/>
      </w:tblGrid>
      <w:tr w:rsidR="006F3EFE" w14:paraId="2CE81B23" w14:textId="77777777" w:rsidTr="006F3EFE">
        <w:tc>
          <w:tcPr>
            <w:tcW w:w="9356" w:type="dxa"/>
          </w:tcPr>
          <w:p w14:paraId="1FF24905" w14:textId="3107597E" w:rsidR="006F3EFE" w:rsidRDefault="006F3EFE" w:rsidP="00674D83">
            <w:pPr>
              <w:spacing w:before="120"/>
              <w:ind w:firstLine="567"/>
              <w:rPr>
                <w:sz w:val="26"/>
                <w:szCs w:val="26"/>
                <w:lang w:val="vi-VN"/>
              </w:rPr>
            </w:pPr>
            <w:r>
              <w:rPr>
                <w:sz w:val="26"/>
                <w:szCs w:val="26"/>
                <w:lang w:val="vi-VN"/>
              </w:rPr>
              <w:t>1. ...............................................................................................................................</w:t>
            </w:r>
          </w:p>
        </w:tc>
      </w:tr>
      <w:tr w:rsidR="006F3EFE" w14:paraId="5F2135EB" w14:textId="77777777" w:rsidTr="006F3EFE">
        <w:tc>
          <w:tcPr>
            <w:tcW w:w="9356" w:type="dxa"/>
          </w:tcPr>
          <w:p w14:paraId="5F65CAC8" w14:textId="1FACCB46" w:rsidR="006F3EFE" w:rsidRDefault="006F3EFE" w:rsidP="00674D83">
            <w:pPr>
              <w:spacing w:before="120"/>
              <w:ind w:firstLine="567"/>
              <w:rPr>
                <w:sz w:val="26"/>
                <w:szCs w:val="26"/>
                <w:lang w:val="vi-VN"/>
              </w:rPr>
            </w:pPr>
            <w:r>
              <w:rPr>
                <w:sz w:val="26"/>
                <w:szCs w:val="26"/>
                <w:lang w:val="vi-VN"/>
              </w:rPr>
              <w:t>2...............................................................................................................................</w:t>
            </w:r>
          </w:p>
        </w:tc>
      </w:tr>
      <w:tr w:rsidR="006F3EFE" w14:paraId="5FA36382" w14:textId="77777777" w:rsidTr="006F3EFE">
        <w:tc>
          <w:tcPr>
            <w:tcW w:w="9356" w:type="dxa"/>
          </w:tcPr>
          <w:p w14:paraId="181E5B5B" w14:textId="7D862E57" w:rsidR="006F3EFE" w:rsidRDefault="006F3EFE" w:rsidP="00674D83">
            <w:pPr>
              <w:spacing w:before="120"/>
              <w:ind w:firstLine="567"/>
              <w:rPr>
                <w:sz w:val="26"/>
                <w:szCs w:val="26"/>
                <w:lang w:val="vi-VN"/>
              </w:rPr>
            </w:pPr>
            <w:r>
              <w:rPr>
                <w:sz w:val="26"/>
                <w:szCs w:val="26"/>
                <w:lang w:val="vi-VN"/>
              </w:rPr>
              <w:t>3................................................................................................................................</w:t>
            </w:r>
          </w:p>
        </w:tc>
      </w:tr>
    </w:tbl>
    <w:p w14:paraId="1E8FC9CE" w14:textId="652C3EDC" w:rsidR="006F3EFE" w:rsidRDefault="006F3EFE" w:rsidP="00674D83">
      <w:pPr>
        <w:tabs>
          <w:tab w:val="left" w:pos="567"/>
        </w:tabs>
        <w:spacing w:before="120"/>
        <w:ind w:firstLine="567"/>
        <w:jc w:val="both"/>
        <w:rPr>
          <w:rFonts w:eastAsia="Calibri"/>
          <w:sz w:val="26"/>
          <w:szCs w:val="26"/>
          <w:lang w:val="nl-NL"/>
          <w14:ligatures w14:val="none"/>
        </w:rPr>
      </w:pPr>
      <w:r>
        <w:rPr>
          <w:rFonts w:eastAsia="Calibri"/>
          <w:sz w:val="26"/>
          <w:szCs w:val="26"/>
          <w:lang w:val="nl-NL"/>
          <w14:ligatures w14:val="none"/>
        </w:rPr>
        <w:t>Đề nghị Bộ Y tế xem xét và phê duyệt nghiên cứu thử nghiệm lâm sàng kỹ thuật mới/phương pháp mới nêu trên.</w:t>
      </w:r>
    </w:p>
    <w:p w14:paraId="0D3D9B96" w14:textId="6D7460D3" w:rsidR="006F3EFE" w:rsidRDefault="006F3EFE" w:rsidP="00674D83">
      <w:pPr>
        <w:spacing w:before="120"/>
        <w:ind w:firstLine="567"/>
        <w:jc w:val="both"/>
        <w:rPr>
          <w:rFonts w:eastAsia="Calibri"/>
          <w:sz w:val="26"/>
          <w:szCs w:val="26"/>
          <w:lang w:val="nl-NL"/>
          <w14:ligatures w14:val="none"/>
        </w:rPr>
      </w:pPr>
      <w:r>
        <w:rPr>
          <w:rFonts w:eastAsia="Calibri"/>
          <w:sz w:val="26"/>
          <w:szCs w:val="26"/>
          <w:lang w:val="nl-NL"/>
          <w14:ligatures w14:val="none"/>
        </w:rPr>
        <w:t xml:space="preserve">Nghiên cứu viên chính và </w:t>
      </w:r>
      <w:r w:rsidR="002B0A1B">
        <w:rPr>
          <w:rFonts w:eastAsia="Calibri"/>
          <w:sz w:val="26"/>
          <w:szCs w:val="26"/>
          <w:lang w:val="nl-NL"/>
          <w14:ligatures w14:val="none"/>
        </w:rPr>
        <w:t>t</w:t>
      </w:r>
      <w:r>
        <w:rPr>
          <w:rFonts w:eastAsia="Calibri"/>
          <w:sz w:val="26"/>
          <w:szCs w:val="26"/>
          <w:lang w:val="nl-NL"/>
          <w14:ligatures w14:val="none"/>
        </w:rPr>
        <w:t>ổ chức/cá nhân có kỹ thuật mới, phương pháp mới thử nghiệm lâm sàng cam kết thử nghiệm lâm sàng này hoàn toàn không có bất kỳ xung đột lợi ích nào giữa các bên tham gia và thực hiện đúng các nguyên tắc về đạo đức trong nghiên cứu được Bộ Y tế phê duyệt.</w:t>
      </w:r>
    </w:p>
    <w:p w14:paraId="0F86825E" w14:textId="77777777" w:rsidR="006F3EFE" w:rsidRDefault="006F3EFE" w:rsidP="006F3EFE">
      <w:pPr>
        <w:spacing w:before="120" w:line="288" w:lineRule="auto"/>
        <w:jc w:val="both"/>
        <w:rPr>
          <w:rFonts w:eastAsia="Calibri"/>
          <w:sz w:val="26"/>
          <w:szCs w:val="26"/>
          <w:lang w:val="nl-NL"/>
          <w14:ligatures w14:val="none"/>
        </w:rPr>
      </w:pPr>
    </w:p>
    <w:tbl>
      <w:tblPr>
        <w:tblStyle w:val="TableGrid"/>
        <w:tblW w:w="1003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6062"/>
      </w:tblGrid>
      <w:tr w:rsidR="00674D83" w:rsidRPr="00517151" w14:paraId="126BF3CD" w14:textId="77777777" w:rsidTr="002B0A1B">
        <w:trPr>
          <w:jc w:val="center"/>
        </w:trPr>
        <w:tc>
          <w:tcPr>
            <w:tcW w:w="3969" w:type="dxa"/>
          </w:tcPr>
          <w:p w14:paraId="1352A3D0" w14:textId="26DB626B" w:rsidR="00674D83" w:rsidRDefault="002B0A1B" w:rsidP="00674D83">
            <w:pPr>
              <w:tabs>
                <w:tab w:val="center" w:pos="1800"/>
                <w:tab w:val="center" w:pos="6660"/>
              </w:tabs>
              <w:jc w:val="center"/>
              <w:rPr>
                <w:b/>
                <w:bCs/>
                <w:sz w:val="26"/>
                <w:szCs w:val="26"/>
                <w:lang w:val="nl-NL"/>
              </w:rPr>
            </w:pPr>
            <w:r>
              <w:rPr>
                <w:b/>
                <w:bCs/>
                <w:sz w:val="26"/>
                <w:szCs w:val="26"/>
                <w:lang w:val="nl-NL"/>
              </w:rPr>
              <w:t>NGHIÊN CỨU VIÊN CHÍNH</w:t>
            </w:r>
          </w:p>
          <w:p w14:paraId="45F697DD" w14:textId="64631DC1" w:rsidR="00674D83" w:rsidRDefault="00674D83" w:rsidP="00674D83">
            <w:pPr>
              <w:tabs>
                <w:tab w:val="center" w:pos="1800"/>
                <w:tab w:val="center" w:pos="6660"/>
              </w:tabs>
              <w:jc w:val="center"/>
              <w:rPr>
                <w:bCs/>
                <w:i/>
                <w:sz w:val="26"/>
                <w:szCs w:val="26"/>
                <w:lang w:val="nl-NL"/>
              </w:rPr>
            </w:pPr>
            <w:r>
              <w:rPr>
                <w:bCs/>
                <w:i/>
                <w:sz w:val="26"/>
                <w:szCs w:val="26"/>
                <w:lang w:val="nl-NL"/>
              </w:rPr>
              <w:t>(Ký, ghi rõ họ tên)</w:t>
            </w:r>
          </w:p>
        </w:tc>
        <w:tc>
          <w:tcPr>
            <w:tcW w:w="6062" w:type="dxa"/>
          </w:tcPr>
          <w:p w14:paraId="7F693DD5" w14:textId="54F0A9CA" w:rsidR="00674D83" w:rsidRDefault="002B0A1B" w:rsidP="006F3EFE">
            <w:pPr>
              <w:tabs>
                <w:tab w:val="center" w:pos="1800"/>
                <w:tab w:val="center" w:pos="6660"/>
              </w:tabs>
              <w:jc w:val="center"/>
              <w:rPr>
                <w:b/>
                <w:bCs/>
                <w:sz w:val="26"/>
                <w:szCs w:val="26"/>
                <w:lang w:val="nl-NL"/>
              </w:rPr>
            </w:pPr>
            <w:r>
              <w:rPr>
                <w:b/>
                <w:bCs/>
                <w:sz w:val="26"/>
                <w:szCs w:val="26"/>
                <w:lang w:val="nl-NL"/>
              </w:rPr>
              <w:t>ĐẠI DIỆN TỔ CHỨC/CÁ NHÂN CÓ KỸ THUẬT MỚI, PHƯƠNG PHÁP MỚI</w:t>
            </w:r>
          </w:p>
          <w:p w14:paraId="651FDCF1" w14:textId="76D2C2C2" w:rsidR="00674D83" w:rsidRDefault="00674D83" w:rsidP="003C1EE6">
            <w:pPr>
              <w:tabs>
                <w:tab w:val="center" w:pos="1800"/>
                <w:tab w:val="center" w:pos="6660"/>
              </w:tabs>
              <w:jc w:val="center"/>
              <w:rPr>
                <w:bCs/>
                <w:i/>
                <w:sz w:val="26"/>
                <w:szCs w:val="26"/>
                <w:lang w:val="nl-NL"/>
              </w:rPr>
            </w:pPr>
            <w:r>
              <w:rPr>
                <w:bCs/>
                <w:i/>
                <w:sz w:val="26"/>
                <w:szCs w:val="26"/>
                <w:lang w:val="nl-NL"/>
              </w:rPr>
              <w:t>(Ký, ghi rõ họ tên và đóng dấu)</w:t>
            </w:r>
          </w:p>
        </w:tc>
      </w:tr>
    </w:tbl>
    <w:p w14:paraId="5274C8AD" w14:textId="77777777" w:rsidR="006F3EFE" w:rsidRDefault="006F3EFE" w:rsidP="006F3EFE">
      <w:pPr>
        <w:jc w:val="both"/>
        <w:rPr>
          <w:sz w:val="26"/>
          <w:szCs w:val="26"/>
          <w:lang w:val="vi-VN"/>
        </w:rPr>
      </w:pPr>
    </w:p>
    <w:p w14:paraId="65438071" w14:textId="77777777" w:rsidR="006F3EFE" w:rsidRDefault="006F3EFE" w:rsidP="006F3EFE">
      <w:pPr>
        <w:jc w:val="both"/>
        <w:rPr>
          <w:sz w:val="26"/>
          <w:szCs w:val="26"/>
          <w:lang w:val="vi-VN"/>
        </w:rPr>
      </w:pPr>
    </w:p>
    <w:p w14:paraId="69A368F5" w14:textId="77777777" w:rsidR="006F3EFE" w:rsidRDefault="006F3EFE" w:rsidP="006F3EFE">
      <w:pPr>
        <w:jc w:val="both"/>
        <w:rPr>
          <w:sz w:val="26"/>
          <w:szCs w:val="26"/>
          <w:lang w:val="vi-VN"/>
        </w:rPr>
      </w:pPr>
    </w:p>
    <w:p w14:paraId="3CFE6D26" w14:textId="77777777" w:rsidR="006F3EFE" w:rsidRDefault="006F3EFE" w:rsidP="006F3EFE">
      <w:pPr>
        <w:jc w:val="both"/>
        <w:rPr>
          <w:sz w:val="26"/>
          <w:szCs w:val="26"/>
          <w:lang w:val="vi-VN"/>
        </w:rPr>
      </w:pPr>
    </w:p>
    <w:p w14:paraId="07AE2519" w14:textId="77777777" w:rsidR="006F3EFE" w:rsidRDefault="006F3EFE" w:rsidP="006F3EFE">
      <w:pPr>
        <w:jc w:val="both"/>
        <w:rPr>
          <w:sz w:val="26"/>
          <w:szCs w:val="26"/>
          <w:lang w:val="vi-VN"/>
        </w:rPr>
      </w:pPr>
    </w:p>
    <w:p w14:paraId="3ED1DED6" w14:textId="77777777" w:rsidR="006F3EFE" w:rsidRDefault="006F3EFE" w:rsidP="006F3EFE">
      <w:pPr>
        <w:jc w:val="both"/>
        <w:rPr>
          <w:sz w:val="26"/>
          <w:szCs w:val="26"/>
          <w:lang w:val="vi-VN"/>
        </w:rPr>
      </w:pPr>
    </w:p>
    <w:p w14:paraId="145E9EC6" w14:textId="77777777" w:rsidR="006F3EFE" w:rsidRDefault="006F3EFE" w:rsidP="006F3EFE">
      <w:pPr>
        <w:jc w:val="both"/>
        <w:rPr>
          <w:sz w:val="26"/>
          <w:szCs w:val="26"/>
          <w:lang w:val="vi-VN"/>
        </w:rPr>
      </w:pPr>
    </w:p>
    <w:p w14:paraId="0CFDBC0B" w14:textId="77777777" w:rsidR="006F3EFE" w:rsidRDefault="006F3EFE" w:rsidP="006F3EFE">
      <w:pPr>
        <w:jc w:val="both"/>
        <w:rPr>
          <w:sz w:val="26"/>
          <w:szCs w:val="26"/>
          <w:lang w:val="vi-VN"/>
        </w:rPr>
      </w:pPr>
    </w:p>
    <w:p w14:paraId="7D23A89E" w14:textId="77777777" w:rsidR="006F3EFE" w:rsidRDefault="006F3EFE" w:rsidP="006F3EFE">
      <w:pPr>
        <w:jc w:val="both"/>
        <w:rPr>
          <w:sz w:val="26"/>
          <w:szCs w:val="26"/>
          <w:lang w:val="vi-VN"/>
        </w:rPr>
      </w:pPr>
    </w:p>
    <w:p w14:paraId="5C089F32" w14:textId="77777777" w:rsidR="006F3EFE" w:rsidRDefault="006F3EFE" w:rsidP="006F3EFE">
      <w:pPr>
        <w:jc w:val="both"/>
        <w:rPr>
          <w:sz w:val="26"/>
          <w:szCs w:val="26"/>
          <w:lang w:val="vi-VN"/>
        </w:rPr>
      </w:pPr>
    </w:p>
    <w:p w14:paraId="51D02D49" w14:textId="77777777" w:rsidR="006F3EFE" w:rsidRDefault="006F3EFE" w:rsidP="006F3EFE">
      <w:pPr>
        <w:jc w:val="both"/>
        <w:rPr>
          <w:sz w:val="26"/>
          <w:szCs w:val="26"/>
          <w:lang w:val="vi-VN"/>
        </w:rPr>
      </w:pPr>
    </w:p>
    <w:p w14:paraId="3A66277B" w14:textId="77777777" w:rsidR="006F3EFE" w:rsidRDefault="006F3EFE" w:rsidP="006F3EFE">
      <w:pPr>
        <w:jc w:val="both"/>
        <w:rPr>
          <w:sz w:val="26"/>
          <w:szCs w:val="26"/>
          <w:lang w:val="vi-VN"/>
        </w:rPr>
      </w:pPr>
    </w:p>
    <w:p w14:paraId="7C056AFA" w14:textId="77777777" w:rsidR="006F3EFE" w:rsidRDefault="006F3EFE" w:rsidP="006F3EFE">
      <w:pPr>
        <w:jc w:val="both"/>
        <w:rPr>
          <w:sz w:val="26"/>
          <w:szCs w:val="26"/>
          <w:lang w:val="vi-VN"/>
        </w:rPr>
      </w:pPr>
    </w:p>
    <w:p w14:paraId="76E5FC17" w14:textId="77777777" w:rsidR="006F3EFE" w:rsidRDefault="006F3EFE" w:rsidP="006F3EFE">
      <w:pPr>
        <w:jc w:val="both"/>
        <w:rPr>
          <w:sz w:val="26"/>
          <w:szCs w:val="26"/>
          <w:lang w:val="vi-VN"/>
        </w:rPr>
      </w:pPr>
    </w:p>
    <w:p w14:paraId="7005078C" w14:textId="77777777" w:rsidR="006F3EFE" w:rsidRDefault="006F3EFE" w:rsidP="006F3EFE">
      <w:pPr>
        <w:jc w:val="both"/>
        <w:rPr>
          <w:sz w:val="26"/>
          <w:szCs w:val="26"/>
          <w:lang w:val="vi-VN"/>
        </w:rPr>
      </w:pPr>
    </w:p>
    <w:p w14:paraId="0BFF762E" w14:textId="77777777" w:rsidR="006F3EFE" w:rsidRDefault="006F3EFE" w:rsidP="006F3EFE">
      <w:pPr>
        <w:jc w:val="both"/>
        <w:rPr>
          <w:sz w:val="26"/>
          <w:szCs w:val="26"/>
          <w:lang w:val="vi-VN"/>
        </w:rPr>
      </w:pPr>
    </w:p>
    <w:p w14:paraId="626580F9" w14:textId="77777777" w:rsidR="006F3EFE" w:rsidRDefault="006F3EFE" w:rsidP="006F3EFE">
      <w:pPr>
        <w:jc w:val="both"/>
        <w:rPr>
          <w:sz w:val="26"/>
          <w:szCs w:val="26"/>
          <w:lang w:val="vi-VN"/>
        </w:rPr>
      </w:pPr>
    </w:p>
    <w:p w14:paraId="6B11CE7C" w14:textId="77777777" w:rsidR="006F3EFE" w:rsidRDefault="006F3EFE" w:rsidP="006F3EFE">
      <w:pPr>
        <w:jc w:val="both"/>
        <w:rPr>
          <w:sz w:val="26"/>
          <w:szCs w:val="26"/>
          <w:lang w:val="vi-VN"/>
        </w:rPr>
      </w:pPr>
    </w:p>
    <w:p w14:paraId="252B58D2" w14:textId="77777777" w:rsidR="006F3EFE" w:rsidRDefault="006F3EFE" w:rsidP="006F3EFE">
      <w:pPr>
        <w:jc w:val="both"/>
        <w:rPr>
          <w:sz w:val="26"/>
          <w:szCs w:val="26"/>
          <w:lang w:val="vi-VN"/>
        </w:rPr>
      </w:pPr>
    </w:p>
    <w:p w14:paraId="0AFB27D1" w14:textId="77777777" w:rsidR="006F3EFE" w:rsidRDefault="006F3EFE" w:rsidP="006F3EFE">
      <w:pPr>
        <w:jc w:val="both"/>
        <w:rPr>
          <w:sz w:val="26"/>
          <w:szCs w:val="26"/>
          <w:lang w:val="vi-VN"/>
        </w:rPr>
      </w:pPr>
    </w:p>
    <w:p w14:paraId="603320E4" w14:textId="3D2FE768" w:rsidR="006F3EFE" w:rsidRPr="00715DD4" w:rsidRDefault="003C1EE6" w:rsidP="00715DD4">
      <w:pPr>
        <w:pStyle w:val="Heading2"/>
        <w:jc w:val="both"/>
        <w:rPr>
          <w:rFonts w:ascii="Times New Roman" w:hAnsi="Times New Roman" w:cs="Times New Roman"/>
          <w:b/>
          <w:bCs/>
          <w:iCs/>
          <w:color w:val="auto"/>
          <w:lang w:val="pt-BR"/>
        </w:rPr>
      </w:pPr>
      <w:r>
        <w:rPr>
          <w:b/>
          <w:bCs/>
          <w:lang w:val="vi-VN"/>
        </w:rPr>
        <w:br w:type="page"/>
      </w:r>
      <w:r w:rsidR="006F3EFE" w:rsidRPr="00715DD4">
        <w:rPr>
          <w:rFonts w:ascii="Times New Roman" w:hAnsi="Times New Roman" w:cs="Times New Roman"/>
          <w:b/>
          <w:bCs/>
          <w:iCs/>
          <w:color w:val="auto"/>
          <w:lang w:val="pt-BR"/>
        </w:rPr>
        <w:lastRenderedPageBreak/>
        <w:t>Mẫu 05 - Văn bản đề nghị phê duyệt nghiên cứu</w:t>
      </w:r>
      <w:r w:rsidR="00323537">
        <w:rPr>
          <w:rFonts w:ascii="Times New Roman" w:hAnsi="Times New Roman" w:cs="Times New Roman"/>
          <w:b/>
          <w:bCs/>
          <w:iCs/>
          <w:color w:val="auto"/>
          <w:lang w:val="pt-BR"/>
        </w:rPr>
        <w:t xml:space="preserve"> thử nghiệm lâm sàng</w:t>
      </w:r>
      <w:r w:rsidR="006F3EFE" w:rsidRPr="00715DD4">
        <w:rPr>
          <w:rFonts w:ascii="Times New Roman" w:hAnsi="Times New Roman" w:cs="Times New Roman"/>
          <w:b/>
          <w:bCs/>
          <w:iCs/>
          <w:color w:val="auto"/>
          <w:lang w:val="pt-BR"/>
        </w:rPr>
        <w:t xml:space="preserve"> của cơ sở nhận thử nghiệm lâm sàng kỹ thuật mới, phương pháp mới</w:t>
      </w:r>
      <w:r w:rsidRPr="00715DD4">
        <w:rPr>
          <w:rFonts w:ascii="Times New Roman" w:hAnsi="Times New Roman" w:cs="Times New Roman"/>
          <w:b/>
          <w:bCs/>
          <w:iCs/>
          <w:color w:val="auto"/>
          <w:lang w:val="pt-BR"/>
        </w:rPr>
        <w:t xml:space="preserve"> trong khám bệnh, chữa bệnh</w:t>
      </w:r>
    </w:p>
    <w:p w14:paraId="2481ABDD" w14:textId="77777777" w:rsidR="006F3EFE" w:rsidRDefault="006F3EFE" w:rsidP="006F3EFE">
      <w:pPr>
        <w:jc w:val="both"/>
        <w:rPr>
          <w:b/>
          <w:bCs/>
          <w:sz w:val="26"/>
          <w:szCs w:val="26"/>
          <w:lang w:val="vi-VN"/>
        </w:rPr>
      </w:pPr>
    </w:p>
    <w:p w14:paraId="1DAAF961" w14:textId="77777777" w:rsidR="006F3EFE" w:rsidRDefault="006F3EFE" w:rsidP="00AF2D48">
      <w:pPr>
        <w:jc w:val="center"/>
        <w:rPr>
          <w:b/>
          <w:color w:val="000000"/>
          <w:lang w:val="nl-NL"/>
        </w:rPr>
        <w:sectPr w:rsidR="006F3EFE" w:rsidSect="00AF2D48">
          <w:type w:val="continuous"/>
          <w:pgSz w:w="11907" w:h="16840"/>
          <w:pgMar w:top="1276" w:right="1134" w:bottom="1134" w:left="1871" w:header="510" w:footer="0" w:gutter="0"/>
          <w:cols w:space="720"/>
          <w:docGrid w:linePitch="326"/>
        </w:sectPr>
      </w:pPr>
    </w:p>
    <w:p w14:paraId="4EEA1E68" w14:textId="1B2E4887" w:rsidR="006F3EFE" w:rsidRPr="00AF2D48" w:rsidRDefault="006F3EFE" w:rsidP="00AF2D48">
      <w:pPr>
        <w:jc w:val="center"/>
        <w:rPr>
          <w:b/>
          <w:color w:val="000000"/>
          <w:sz w:val="26"/>
          <w:lang w:val="nl-NL"/>
        </w:rPr>
      </w:pPr>
      <w:r w:rsidRPr="00AF2D48">
        <w:rPr>
          <w:b/>
          <w:color w:val="000000"/>
          <w:sz w:val="26"/>
          <w:lang w:val="nl-NL"/>
        </w:rPr>
        <w:t>CỘNG HOÀ  XÃ HỘI CHỦ NGHĨA VIỆT NAM</w:t>
      </w:r>
    </w:p>
    <w:p w14:paraId="069D4EBB" w14:textId="59A124C1" w:rsidR="006F3EFE" w:rsidRPr="00AF2D48" w:rsidRDefault="006F3EFE" w:rsidP="00AF2D48">
      <w:pPr>
        <w:jc w:val="center"/>
        <w:rPr>
          <w:b/>
          <w:color w:val="000000"/>
          <w:sz w:val="28"/>
          <w:lang w:val="nl-NL"/>
        </w:rPr>
      </w:pPr>
      <w:r w:rsidRPr="00AF2D48">
        <w:rPr>
          <w:b/>
          <w:color w:val="000000"/>
          <w:sz w:val="28"/>
          <w:lang w:val="nl-NL"/>
        </w:rPr>
        <w:t>Độc lập - Tự do - Hạnh phúc</w:t>
      </w:r>
    </w:p>
    <w:p w14:paraId="140E5D86" w14:textId="5228F173" w:rsidR="00AF2D48" w:rsidRPr="00AF2D48" w:rsidRDefault="00AF2D48" w:rsidP="00AF2D48">
      <w:pPr>
        <w:jc w:val="center"/>
        <w:rPr>
          <w:b/>
          <w:color w:val="000000"/>
          <w:sz w:val="28"/>
          <w:vertAlign w:val="superscript"/>
          <w:lang w:val="nl-NL"/>
        </w:rPr>
      </w:pPr>
      <w:r w:rsidRPr="00AF2D48">
        <w:rPr>
          <w:b/>
          <w:color w:val="000000"/>
          <w:sz w:val="28"/>
          <w:vertAlign w:val="superscript"/>
          <w:lang w:val="nl-NL"/>
        </w:rPr>
        <w:t>____________________________________</w:t>
      </w:r>
    </w:p>
    <w:p w14:paraId="0AE61BC7" w14:textId="616D0386" w:rsidR="006F3EFE" w:rsidRPr="00AF2D48" w:rsidRDefault="006F3EFE" w:rsidP="00AF2D48">
      <w:pPr>
        <w:jc w:val="center"/>
        <w:rPr>
          <w:i/>
          <w:color w:val="000000"/>
          <w:sz w:val="28"/>
          <w:lang w:val="nl-NL"/>
        </w:rPr>
      </w:pPr>
      <w:r w:rsidRPr="00AF2D48">
        <w:rPr>
          <w:i/>
          <w:color w:val="000000"/>
          <w:sz w:val="28"/>
          <w:lang w:val="nl-NL"/>
        </w:rPr>
        <w:t>………., ngày … tháng … năm …</w:t>
      </w:r>
    </w:p>
    <w:p w14:paraId="38C44D0D" w14:textId="77777777" w:rsidR="006F3EFE" w:rsidRPr="00AF2D48" w:rsidRDefault="006F3EFE" w:rsidP="00AF2D48">
      <w:pPr>
        <w:jc w:val="center"/>
        <w:rPr>
          <w:b/>
          <w:color w:val="000000"/>
          <w:sz w:val="28"/>
          <w:szCs w:val="28"/>
          <w:lang w:val="nl-NL"/>
        </w:rPr>
      </w:pPr>
    </w:p>
    <w:p w14:paraId="5DCCC88F" w14:textId="77777777" w:rsidR="006F3EFE" w:rsidRPr="00AF2D48" w:rsidRDefault="006F3EFE" w:rsidP="00AF2D48">
      <w:pPr>
        <w:jc w:val="center"/>
        <w:rPr>
          <w:b/>
          <w:color w:val="000000"/>
          <w:sz w:val="28"/>
          <w:szCs w:val="28"/>
          <w:lang w:val="nl-NL"/>
        </w:rPr>
      </w:pPr>
      <w:r w:rsidRPr="00AF2D48">
        <w:rPr>
          <w:b/>
          <w:bCs/>
          <w:iCs/>
          <w:sz w:val="28"/>
          <w:szCs w:val="28"/>
          <w:lang w:val="pt-BR"/>
        </w:rPr>
        <w:t>VĂN</w:t>
      </w:r>
      <w:r w:rsidRPr="00AF2D48">
        <w:rPr>
          <w:b/>
          <w:bCs/>
          <w:iCs/>
          <w:sz w:val="28"/>
          <w:szCs w:val="28"/>
          <w:lang w:val="vi-VN"/>
        </w:rPr>
        <w:t xml:space="preserve"> BẢN</w:t>
      </w:r>
      <w:r w:rsidRPr="00AF2D48">
        <w:rPr>
          <w:b/>
          <w:color w:val="000000"/>
          <w:sz w:val="28"/>
          <w:szCs w:val="28"/>
          <w:lang w:val="nl-NL"/>
        </w:rPr>
        <w:t xml:space="preserve"> ĐỀ NGHỊ </w:t>
      </w:r>
    </w:p>
    <w:p w14:paraId="1AE78691" w14:textId="6A51CC32" w:rsidR="006F3EFE" w:rsidRPr="00AF2D48" w:rsidRDefault="003C1EE6" w:rsidP="00AF2D48">
      <w:pPr>
        <w:jc w:val="center"/>
        <w:rPr>
          <w:b/>
          <w:color w:val="000000"/>
          <w:sz w:val="28"/>
          <w:szCs w:val="28"/>
          <w:lang w:val="nl-NL"/>
        </w:rPr>
      </w:pPr>
      <w:r w:rsidRPr="00AF2D48">
        <w:rPr>
          <w:b/>
          <w:color w:val="000000"/>
          <w:sz w:val="28"/>
          <w:szCs w:val="28"/>
          <w:lang w:val="nl-NL"/>
        </w:rPr>
        <w:t>P</w:t>
      </w:r>
      <w:r w:rsidR="006F3EFE" w:rsidRPr="00AF2D48">
        <w:rPr>
          <w:b/>
          <w:color w:val="000000"/>
          <w:sz w:val="28"/>
          <w:szCs w:val="28"/>
          <w:lang w:val="nl-NL"/>
        </w:rPr>
        <w:t>hê duyệt nghiên cứu</w:t>
      </w:r>
      <w:r w:rsidR="00323537">
        <w:rPr>
          <w:b/>
          <w:color w:val="000000"/>
          <w:sz w:val="28"/>
          <w:szCs w:val="28"/>
          <w:lang w:val="nl-NL"/>
        </w:rPr>
        <w:t xml:space="preserve"> thử nghiệm lâm sàng</w:t>
      </w:r>
      <w:r w:rsidR="006F3EFE" w:rsidRPr="00AF2D48">
        <w:rPr>
          <w:b/>
          <w:color w:val="000000"/>
          <w:sz w:val="28"/>
          <w:szCs w:val="28"/>
          <w:lang w:val="nl-NL"/>
        </w:rPr>
        <w:t xml:space="preserve"> của cơ sở nhận thử nghiệm</w:t>
      </w:r>
      <w:r w:rsidR="00323537">
        <w:rPr>
          <w:b/>
          <w:color w:val="000000"/>
          <w:sz w:val="28"/>
          <w:szCs w:val="28"/>
          <w:lang w:val="nl-NL"/>
        </w:rPr>
        <w:t xml:space="preserve"> </w:t>
      </w:r>
      <w:r w:rsidR="006F3EFE" w:rsidRPr="00AF2D48">
        <w:rPr>
          <w:b/>
          <w:color w:val="000000"/>
          <w:sz w:val="28"/>
          <w:szCs w:val="28"/>
          <w:lang w:val="nl-NL"/>
        </w:rPr>
        <w:t>lâm sàng kỹ thuật mới, phương pháp mới trong khám bệnh, chữa bệnh</w:t>
      </w:r>
    </w:p>
    <w:p w14:paraId="13670C64" w14:textId="47D33B94" w:rsidR="00AF2D48" w:rsidRPr="00AF2D48" w:rsidRDefault="00AF2D48" w:rsidP="006F3EFE">
      <w:pPr>
        <w:spacing w:line="288" w:lineRule="auto"/>
        <w:jc w:val="center"/>
        <w:rPr>
          <w:b/>
          <w:color w:val="000000"/>
          <w:vertAlign w:val="superscript"/>
          <w:lang w:val="nl-NL"/>
        </w:rPr>
      </w:pPr>
      <w:r>
        <w:rPr>
          <w:b/>
          <w:color w:val="000000"/>
          <w:vertAlign w:val="superscript"/>
          <w:lang w:val="nl-NL"/>
        </w:rPr>
        <w:t>____________</w:t>
      </w:r>
    </w:p>
    <w:p w14:paraId="3F221F86" w14:textId="6E0B934D" w:rsidR="006F3EFE" w:rsidRPr="00AF2D48" w:rsidRDefault="006F3EFE" w:rsidP="00AF2D48">
      <w:pPr>
        <w:spacing w:before="200" w:line="288" w:lineRule="auto"/>
        <w:jc w:val="center"/>
        <w:rPr>
          <w:iCs/>
          <w:color w:val="000000"/>
          <w:sz w:val="28"/>
          <w:szCs w:val="28"/>
          <w:lang w:val="nl-NL"/>
        </w:rPr>
      </w:pPr>
      <w:r w:rsidRPr="00AF2D48">
        <w:rPr>
          <w:iCs/>
          <w:color w:val="000000"/>
          <w:sz w:val="28"/>
          <w:szCs w:val="28"/>
          <w:lang w:val="nl-NL"/>
        </w:rPr>
        <w:t>Kính gửi: Bộ Y tế</w:t>
      </w:r>
      <w:r w:rsidR="00AF2D48">
        <w:rPr>
          <w:iCs/>
          <w:color w:val="000000"/>
          <w:sz w:val="28"/>
          <w:szCs w:val="28"/>
          <w:lang w:val="nl-NL"/>
        </w:rPr>
        <w:t>.</w:t>
      </w:r>
    </w:p>
    <w:p w14:paraId="1B203006" w14:textId="77777777" w:rsidR="006F3EFE" w:rsidRPr="00AF2D48" w:rsidRDefault="006F3EFE" w:rsidP="006F3EFE">
      <w:pPr>
        <w:spacing w:before="120" w:line="288" w:lineRule="auto"/>
        <w:rPr>
          <w:color w:val="000000"/>
          <w:sz w:val="4"/>
          <w:lang w:val="nl-NL"/>
        </w:rPr>
      </w:pPr>
    </w:p>
    <w:p w14:paraId="3CDF0F93" w14:textId="322A9CFD" w:rsidR="006F3EFE" w:rsidRPr="00AF2D48" w:rsidRDefault="006F3EFE" w:rsidP="00AF2D48">
      <w:pPr>
        <w:spacing w:before="160"/>
        <w:ind w:firstLine="567"/>
        <w:jc w:val="both"/>
        <w:rPr>
          <w:color w:val="000000"/>
          <w:sz w:val="28"/>
          <w:szCs w:val="28"/>
          <w:lang w:val="vi-VN"/>
        </w:rPr>
      </w:pPr>
      <w:r w:rsidRPr="00AF2D48">
        <w:rPr>
          <w:color w:val="000000"/>
          <w:sz w:val="28"/>
          <w:szCs w:val="28"/>
          <w:lang w:val="nl-NL"/>
        </w:rPr>
        <w:t>Họ và tên nghiên cứu viên chính:</w:t>
      </w:r>
      <w:r w:rsidRPr="00AF2D48">
        <w:rPr>
          <w:color w:val="000000"/>
          <w:sz w:val="28"/>
          <w:szCs w:val="28"/>
          <w:lang w:val="vi-VN"/>
        </w:rPr>
        <w:t xml:space="preserve"> ................................................................</w:t>
      </w:r>
    </w:p>
    <w:p w14:paraId="0790DAF0" w14:textId="77777777" w:rsidR="003E4B05" w:rsidRPr="00AF2D48" w:rsidRDefault="003E4B05" w:rsidP="00AF2D48">
      <w:pPr>
        <w:spacing w:before="160"/>
        <w:ind w:firstLine="567"/>
        <w:jc w:val="both"/>
        <w:rPr>
          <w:sz w:val="28"/>
          <w:szCs w:val="28"/>
          <w:lang w:val="vi-VN"/>
          <w14:ligatures w14:val="none"/>
        </w:rPr>
      </w:pPr>
      <w:proofErr w:type="spellStart"/>
      <w:r w:rsidRPr="00AF2D48">
        <w:rPr>
          <w:sz w:val="28"/>
          <w:szCs w:val="28"/>
        </w:rPr>
        <w:t>Số</w:t>
      </w:r>
      <w:proofErr w:type="spellEnd"/>
      <w:r w:rsidRPr="00AF2D48">
        <w:rPr>
          <w:sz w:val="28"/>
          <w:szCs w:val="28"/>
        </w:rPr>
        <w:t xml:space="preserve"> </w:t>
      </w:r>
      <w:proofErr w:type="spellStart"/>
      <w:r w:rsidRPr="00AF2D48">
        <w:rPr>
          <w:sz w:val="28"/>
          <w:szCs w:val="28"/>
        </w:rPr>
        <w:t>chứng</w:t>
      </w:r>
      <w:proofErr w:type="spellEnd"/>
      <w:r w:rsidRPr="00AF2D48">
        <w:rPr>
          <w:sz w:val="28"/>
          <w:szCs w:val="28"/>
        </w:rPr>
        <w:t xml:space="preserve"> </w:t>
      </w:r>
      <w:proofErr w:type="spellStart"/>
      <w:r w:rsidRPr="00AF2D48">
        <w:rPr>
          <w:sz w:val="28"/>
          <w:szCs w:val="28"/>
        </w:rPr>
        <w:t>minh</w:t>
      </w:r>
      <w:proofErr w:type="spellEnd"/>
      <w:r w:rsidRPr="00AF2D48">
        <w:rPr>
          <w:sz w:val="28"/>
          <w:szCs w:val="28"/>
        </w:rPr>
        <w:t xml:space="preserve"> </w:t>
      </w:r>
      <w:proofErr w:type="spellStart"/>
      <w:r w:rsidRPr="00AF2D48">
        <w:rPr>
          <w:sz w:val="28"/>
          <w:szCs w:val="28"/>
        </w:rPr>
        <w:t>nhân</w:t>
      </w:r>
      <w:proofErr w:type="spellEnd"/>
      <w:r w:rsidRPr="00AF2D48">
        <w:rPr>
          <w:sz w:val="28"/>
          <w:szCs w:val="28"/>
        </w:rPr>
        <w:t xml:space="preserve"> </w:t>
      </w:r>
      <w:proofErr w:type="spellStart"/>
      <w:r w:rsidRPr="00AF2D48">
        <w:rPr>
          <w:sz w:val="28"/>
          <w:szCs w:val="28"/>
        </w:rPr>
        <w:t>dân</w:t>
      </w:r>
      <w:proofErr w:type="spellEnd"/>
      <w:r w:rsidRPr="00AF2D48">
        <w:rPr>
          <w:sz w:val="28"/>
          <w:szCs w:val="28"/>
        </w:rPr>
        <w:t>/</w:t>
      </w:r>
      <w:proofErr w:type="spellStart"/>
      <w:r w:rsidRPr="00AF2D48">
        <w:rPr>
          <w:sz w:val="28"/>
          <w:szCs w:val="28"/>
        </w:rPr>
        <w:t>số</w:t>
      </w:r>
      <w:proofErr w:type="spellEnd"/>
      <w:r w:rsidRPr="00AF2D48">
        <w:rPr>
          <w:sz w:val="28"/>
          <w:szCs w:val="28"/>
        </w:rPr>
        <w:t xml:space="preserve"> </w:t>
      </w:r>
      <w:proofErr w:type="spellStart"/>
      <w:r w:rsidRPr="00AF2D48">
        <w:rPr>
          <w:sz w:val="28"/>
          <w:szCs w:val="28"/>
        </w:rPr>
        <w:t>căn</w:t>
      </w:r>
      <w:proofErr w:type="spellEnd"/>
      <w:r w:rsidRPr="00AF2D48">
        <w:rPr>
          <w:sz w:val="28"/>
          <w:szCs w:val="28"/>
        </w:rPr>
        <w:t xml:space="preserve"> </w:t>
      </w:r>
      <w:proofErr w:type="spellStart"/>
      <w:r w:rsidRPr="00AF2D48">
        <w:rPr>
          <w:sz w:val="28"/>
          <w:szCs w:val="28"/>
        </w:rPr>
        <w:t>cước</w:t>
      </w:r>
      <w:proofErr w:type="spellEnd"/>
      <w:r w:rsidRPr="00AF2D48">
        <w:rPr>
          <w:sz w:val="28"/>
          <w:szCs w:val="28"/>
        </w:rPr>
        <w:t xml:space="preserve"> </w:t>
      </w:r>
      <w:proofErr w:type="spellStart"/>
      <w:r w:rsidRPr="00AF2D48">
        <w:rPr>
          <w:sz w:val="28"/>
          <w:szCs w:val="28"/>
        </w:rPr>
        <w:t>công</w:t>
      </w:r>
      <w:proofErr w:type="spellEnd"/>
      <w:r w:rsidRPr="00AF2D48">
        <w:rPr>
          <w:sz w:val="28"/>
          <w:szCs w:val="28"/>
        </w:rPr>
        <w:t xml:space="preserve"> </w:t>
      </w:r>
      <w:proofErr w:type="spellStart"/>
      <w:r w:rsidRPr="00AF2D48">
        <w:rPr>
          <w:sz w:val="28"/>
          <w:szCs w:val="28"/>
        </w:rPr>
        <w:t>dân</w:t>
      </w:r>
      <w:proofErr w:type="spellEnd"/>
      <w:r w:rsidRPr="00AF2D48">
        <w:rPr>
          <w:sz w:val="28"/>
          <w:szCs w:val="28"/>
        </w:rPr>
        <w:t>/</w:t>
      </w:r>
      <w:proofErr w:type="spellStart"/>
      <w:r w:rsidRPr="00AF2D48">
        <w:rPr>
          <w:sz w:val="28"/>
          <w:szCs w:val="28"/>
        </w:rPr>
        <w:t>số</w:t>
      </w:r>
      <w:proofErr w:type="spellEnd"/>
      <w:r w:rsidRPr="00AF2D48">
        <w:rPr>
          <w:sz w:val="28"/>
          <w:szCs w:val="28"/>
        </w:rPr>
        <w:t xml:space="preserve"> </w:t>
      </w:r>
      <w:proofErr w:type="spellStart"/>
      <w:r w:rsidRPr="00AF2D48">
        <w:rPr>
          <w:sz w:val="28"/>
          <w:szCs w:val="28"/>
        </w:rPr>
        <w:t>căn</w:t>
      </w:r>
      <w:proofErr w:type="spellEnd"/>
      <w:r w:rsidRPr="00AF2D48">
        <w:rPr>
          <w:sz w:val="28"/>
          <w:szCs w:val="28"/>
        </w:rPr>
        <w:t xml:space="preserve"> </w:t>
      </w:r>
      <w:proofErr w:type="spellStart"/>
      <w:r w:rsidRPr="00AF2D48">
        <w:rPr>
          <w:sz w:val="28"/>
          <w:szCs w:val="28"/>
        </w:rPr>
        <w:t>cước</w:t>
      </w:r>
      <w:proofErr w:type="spellEnd"/>
      <w:r w:rsidRPr="00AF2D48">
        <w:rPr>
          <w:sz w:val="28"/>
          <w:szCs w:val="28"/>
        </w:rPr>
        <w:t>/</w:t>
      </w:r>
      <w:proofErr w:type="spellStart"/>
      <w:r w:rsidRPr="00AF2D48">
        <w:rPr>
          <w:sz w:val="28"/>
          <w:szCs w:val="28"/>
        </w:rPr>
        <w:t>số</w:t>
      </w:r>
      <w:proofErr w:type="spellEnd"/>
      <w:r w:rsidRPr="00AF2D48">
        <w:rPr>
          <w:sz w:val="28"/>
          <w:szCs w:val="28"/>
        </w:rPr>
        <w:t xml:space="preserve"> </w:t>
      </w:r>
      <w:proofErr w:type="spellStart"/>
      <w:r w:rsidRPr="00AF2D48">
        <w:rPr>
          <w:sz w:val="28"/>
          <w:szCs w:val="28"/>
        </w:rPr>
        <w:t>định</w:t>
      </w:r>
      <w:proofErr w:type="spellEnd"/>
      <w:r w:rsidRPr="00AF2D48">
        <w:rPr>
          <w:sz w:val="28"/>
          <w:szCs w:val="28"/>
        </w:rPr>
        <w:t xml:space="preserve"> </w:t>
      </w:r>
      <w:proofErr w:type="spellStart"/>
      <w:r w:rsidRPr="00AF2D48">
        <w:rPr>
          <w:sz w:val="28"/>
          <w:szCs w:val="28"/>
        </w:rPr>
        <w:t>danh</w:t>
      </w:r>
      <w:proofErr w:type="spellEnd"/>
      <w:r w:rsidRPr="00AF2D48">
        <w:rPr>
          <w:sz w:val="28"/>
          <w:szCs w:val="28"/>
        </w:rPr>
        <w:t xml:space="preserve"> </w:t>
      </w:r>
      <w:proofErr w:type="spellStart"/>
      <w:r w:rsidRPr="00AF2D48">
        <w:rPr>
          <w:sz w:val="28"/>
          <w:szCs w:val="28"/>
        </w:rPr>
        <w:t>cá</w:t>
      </w:r>
      <w:proofErr w:type="spellEnd"/>
      <w:r w:rsidRPr="00AF2D48">
        <w:rPr>
          <w:sz w:val="28"/>
          <w:szCs w:val="28"/>
        </w:rPr>
        <w:t xml:space="preserve"> </w:t>
      </w:r>
      <w:proofErr w:type="spellStart"/>
      <w:r w:rsidRPr="00AF2D48">
        <w:rPr>
          <w:sz w:val="28"/>
          <w:szCs w:val="28"/>
        </w:rPr>
        <w:t>nhân</w:t>
      </w:r>
      <w:proofErr w:type="spellEnd"/>
      <w:r w:rsidRPr="00AF2D48">
        <w:rPr>
          <w:sz w:val="28"/>
          <w:szCs w:val="28"/>
        </w:rPr>
        <w:t>/</w:t>
      </w:r>
      <w:proofErr w:type="spellStart"/>
      <w:r w:rsidRPr="00AF2D48">
        <w:rPr>
          <w:sz w:val="28"/>
          <w:szCs w:val="28"/>
        </w:rPr>
        <w:t>số</w:t>
      </w:r>
      <w:proofErr w:type="spellEnd"/>
      <w:r w:rsidRPr="00AF2D48">
        <w:rPr>
          <w:sz w:val="28"/>
          <w:szCs w:val="28"/>
        </w:rPr>
        <w:t xml:space="preserve"> </w:t>
      </w:r>
      <w:proofErr w:type="spellStart"/>
      <w:r w:rsidRPr="00AF2D48">
        <w:rPr>
          <w:sz w:val="28"/>
          <w:szCs w:val="28"/>
        </w:rPr>
        <w:t>hộ</w:t>
      </w:r>
      <w:proofErr w:type="spellEnd"/>
      <w:r w:rsidRPr="00AF2D48">
        <w:rPr>
          <w:sz w:val="28"/>
          <w:szCs w:val="28"/>
        </w:rPr>
        <w:t xml:space="preserve"> </w:t>
      </w:r>
      <w:proofErr w:type="spellStart"/>
      <w:r w:rsidRPr="00AF2D48">
        <w:rPr>
          <w:sz w:val="28"/>
          <w:szCs w:val="28"/>
        </w:rPr>
        <w:t>chiếu</w:t>
      </w:r>
      <w:proofErr w:type="spellEnd"/>
      <w:r w:rsidRPr="00AF2D48">
        <w:rPr>
          <w:rStyle w:val="FootnoteReference"/>
          <w:sz w:val="28"/>
          <w:szCs w:val="28"/>
          <w:lang w:val="vi-VN"/>
          <w14:ligatures w14:val="none"/>
        </w:rPr>
        <w:t xml:space="preserve"> </w:t>
      </w:r>
      <w:r w:rsidRPr="00AF2D48">
        <w:rPr>
          <w:rStyle w:val="FootnoteReference"/>
          <w:sz w:val="28"/>
          <w:szCs w:val="28"/>
          <w:lang w:val="vi-VN"/>
          <w14:ligatures w14:val="none"/>
        </w:rPr>
        <w:footnoteReference w:id="158"/>
      </w:r>
      <w:r w:rsidRPr="00AF2D48">
        <w:rPr>
          <w:sz w:val="28"/>
          <w:szCs w:val="28"/>
          <w:lang w:val="vi-VN"/>
          <w14:ligatures w14:val="none"/>
        </w:rPr>
        <w:t>:.................................</w:t>
      </w:r>
    </w:p>
    <w:p w14:paraId="20186BE7" w14:textId="4B7AA6ED" w:rsidR="006F3EFE" w:rsidRPr="00AF2D48" w:rsidRDefault="006F3EFE" w:rsidP="00AF2D48">
      <w:pPr>
        <w:spacing w:before="160"/>
        <w:ind w:firstLine="567"/>
        <w:jc w:val="both"/>
        <w:rPr>
          <w:color w:val="000000"/>
          <w:sz w:val="28"/>
          <w:szCs w:val="28"/>
          <w:lang w:val="vi-VN"/>
        </w:rPr>
      </w:pPr>
      <w:r w:rsidRPr="00AF2D48">
        <w:rPr>
          <w:color w:val="000000"/>
          <w:sz w:val="28"/>
          <w:szCs w:val="28"/>
          <w:lang w:val="nl-NL"/>
        </w:rPr>
        <w:t>Cơ sở nhận thử nghiệm lâm sàng kỹ thuật mới, phương pháp mới:</w:t>
      </w:r>
      <w:r w:rsidRPr="00AF2D48">
        <w:rPr>
          <w:color w:val="000000"/>
          <w:sz w:val="28"/>
          <w:szCs w:val="28"/>
          <w:lang w:val="vi-VN"/>
        </w:rPr>
        <w:t xml:space="preserve"> ..................................................................................................................................................</w:t>
      </w:r>
      <w:r w:rsidR="00AF2D48">
        <w:rPr>
          <w:color w:val="000000"/>
          <w:sz w:val="28"/>
          <w:szCs w:val="28"/>
        </w:rPr>
        <w:t>...................................................</w:t>
      </w:r>
      <w:r w:rsidRPr="00AF2D48">
        <w:rPr>
          <w:color w:val="000000"/>
          <w:sz w:val="28"/>
          <w:szCs w:val="28"/>
          <w:lang w:val="vi-VN"/>
        </w:rPr>
        <w:t>.......................................................</w:t>
      </w:r>
    </w:p>
    <w:p w14:paraId="63F03F01" w14:textId="213FFDD7" w:rsidR="006F3EFE" w:rsidRPr="00AF2D48" w:rsidRDefault="006F3EFE" w:rsidP="00AF2D48">
      <w:pPr>
        <w:spacing w:before="160"/>
        <w:ind w:firstLine="567"/>
        <w:jc w:val="both"/>
        <w:rPr>
          <w:i/>
          <w:color w:val="000000"/>
          <w:sz w:val="28"/>
          <w:szCs w:val="28"/>
          <w:lang w:val="vi-VN"/>
        </w:rPr>
      </w:pPr>
      <w:r w:rsidRPr="00AF2D48">
        <w:rPr>
          <w:color w:val="000000"/>
          <w:sz w:val="28"/>
          <w:szCs w:val="28"/>
          <w:lang w:val="nl-NL"/>
        </w:rPr>
        <w:t>Địa chỉ cơ quan:</w:t>
      </w:r>
      <w:r w:rsidRPr="00AF2D48">
        <w:rPr>
          <w:color w:val="000000"/>
          <w:sz w:val="28"/>
          <w:szCs w:val="28"/>
          <w:lang w:val="vi-VN"/>
        </w:rPr>
        <w:t xml:space="preserve"> .........................................................................................</w:t>
      </w:r>
    </w:p>
    <w:p w14:paraId="12ADEB26" w14:textId="260E6890" w:rsidR="006F3EFE" w:rsidRPr="00AF2D48" w:rsidRDefault="006F3EFE" w:rsidP="00AF2D48">
      <w:pPr>
        <w:spacing w:before="160"/>
        <w:ind w:firstLine="567"/>
        <w:jc w:val="both"/>
        <w:rPr>
          <w:color w:val="000000"/>
          <w:sz w:val="28"/>
          <w:szCs w:val="28"/>
          <w:lang w:val="vi-VN"/>
        </w:rPr>
      </w:pPr>
      <w:r w:rsidRPr="00AF2D48">
        <w:rPr>
          <w:color w:val="000000"/>
          <w:sz w:val="28"/>
          <w:szCs w:val="28"/>
          <w:lang w:val="nl-NL"/>
        </w:rPr>
        <w:t xml:space="preserve">Điện thoại: </w:t>
      </w:r>
      <w:r w:rsidRPr="00AF2D48">
        <w:rPr>
          <w:color w:val="000000"/>
          <w:sz w:val="28"/>
          <w:szCs w:val="28"/>
          <w:lang w:val="vi-VN"/>
        </w:rPr>
        <w:t>............................................</w:t>
      </w:r>
      <w:r w:rsidRPr="00AF2D48">
        <w:rPr>
          <w:color w:val="000000"/>
          <w:sz w:val="28"/>
          <w:szCs w:val="28"/>
          <w:lang w:val="nl-NL"/>
        </w:rPr>
        <w:t xml:space="preserve">    Fax:</w:t>
      </w:r>
      <w:r w:rsidRPr="00AF2D48">
        <w:rPr>
          <w:color w:val="000000"/>
          <w:sz w:val="28"/>
          <w:szCs w:val="28"/>
          <w:lang w:val="vi-VN"/>
        </w:rPr>
        <w:t xml:space="preserve"> ..........................................</w:t>
      </w:r>
    </w:p>
    <w:p w14:paraId="3522C5DB" w14:textId="57E0142F" w:rsidR="006F3EFE" w:rsidRPr="00AF2D48" w:rsidRDefault="006F3EFE" w:rsidP="00AF2D48">
      <w:pPr>
        <w:spacing w:before="160"/>
        <w:ind w:firstLine="567"/>
        <w:jc w:val="both"/>
        <w:rPr>
          <w:color w:val="000000"/>
          <w:sz w:val="28"/>
          <w:szCs w:val="28"/>
          <w:lang w:val="vi-VN"/>
        </w:rPr>
      </w:pPr>
      <w:r w:rsidRPr="00AF2D48">
        <w:rPr>
          <w:color w:val="000000"/>
          <w:sz w:val="28"/>
          <w:szCs w:val="28"/>
          <w:lang w:val="nl-NL"/>
        </w:rPr>
        <w:t>Email:</w:t>
      </w:r>
      <w:r w:rsidRPr="00AF2D48">
        <w:rPr>
          <w:color w:val="000000"/>
          <w:sz w:val="28"/>
          <w:szCs w:val="28"/>
          <w:lang w:val="vi-VN"/>
        </w:rPr>
        <w:t xml:space="preserve"> .......................</w:t>
      </w:r>
      <w:r w:rsidR="00AF2D48">
        <w:rPr>
          <w:color w:val="000000"/>
          <w:sz w:val="28"/>
          <w:szCs w:val="28"/>
        </w:rPr>
        <w:t>...</w:t>
      </w:r>
      <w:r w:rsidRPr="00AF2D48">
        <w:rPr>
          <w:color w:val="000000"/>
          <w:sz w:val="28"/>
          <w:szCs w:val="28"/>
          <w:lang w:val="vi-VN"/>
        </w:rPr>
        <w:t>...............................................................................</w:t>
      </w:r>
    </w:p>
    <w:p w14:paraId="120D2D1E" w14:textId="162E02E5" w:rsidR="006F3EFE" w:rsidRPr="00AF2D48" w:rsidRDefault="006F3EFE" w:rsidP="00AF2D48">
      <w:pPr>
        <w:spacing w:before="160"/>
        <w:ind w:firstLine="567"/>
        <w:jc w:val="both"/>
        <w:rPr>
          <w:color w:val="000000"/>
          <w:sz w:val="28"/>
          <w:szCs w:val="28"/>
          <w:lang w:val="vi-VN"/>
        </w:rPr>
      </w:pPr>
      <w:r w:rsidRPr="00AF2D48">
        <w:rPr>
          <w:color w:val="000000"/>
          <w:sz w:val="28"/>
          <w:szCs w:val="28"/>
          <w:lang w:val="nl-NL"/>
        </w:rPr>
        <w:t>Tài khoản:</w:t>
      </w:r>
      <w:r w:rsidRPr="00AF2D48">
        <w:rPr>
          <w:color w:val="000000"/>
          <w:sz w:val="28"/>
          <w:szCs w:val="28"/>
          <w:lang w:val="vi-VN"/>
        </w:rPr>
        <w:t xml:space="preserve"> ...................................................................................................</w:t>
      </w:r>
    </w:p>
    <w:p w14:paraId="1E88811D" w14:textId="5F139B6A" w:rsidR="006F3EFE" w:rsidRPr="00323537" w:rsidRDefault="006F3EFE" w:rsidP="00AF2D48">
      <w:pPr>
        <w:spacing w:before="160"/>
        <w:ind w:firstLine="567"/>
        <w:jc w:val="both"/>
        <w:rPr>
          <w:color w:val="000000"/>
          <w:spacing w:val="-6"/>
          <w:sz w:val="28"/>
          <w:szCs w:val="28"/>
          <w:lang w:val="nl-NL"/>
        </w:rPr>
      </w:pPr>
      <w:r w:rsidRPr="00323537">
        <w:rPr>
          <w:color w:val="000000"/>
          <w:spacing w:val="-6"/>
          <w:sz w:val="28"/>
          <w:szCs w:val="28"/>
          <w:lang w:val="nl-NL"/>
        </w:rPr>
        <w:t>Làm đơn đề nghị Bộ Y tế xem xét phê duyệt nghiên cứu thử nghiệm lâm sàng:</w:t>
      </w:r>
    </w:p>
    <w:p w14:paraId="75CDE543" w14:textId="66257F54" w:rsidR="006F3EFE" w:rsidRPr="00AF2D48" w:rsidRDefault="006F3EFE" w:rsidP="00AF2D48">
      <w:pPr>
        <w:numPr>
          <w:ilvl w:val="0"/>
          <w:numId w:val="18"/>
        </w:numPr>
        <w:tabs>
          <w:tab w:val="clear" w:pos="1080"/>
          <w:tab w:val="left" w:pos="851"/>
        </w:tabs>
        <w:spacing w:before="160"/>
        <w:ind w:left="0" w:firstLine="567"/>
        <w:jc w:val="both"/>
        <w:rPr>
          <w:color w:val="000000"/>
          <w:sz w:val="28"/>
          <w:szCs w:val="28"/>
          <w:lang w:val="nl-NL"/>
        </w:rPr>
      </w:pPr>
      <w:r w:rsidRPr="00AF2D48">
        <w:rPr>
          <w:color w:val="000000"/>
          <w:sz w:val="28"/>
          <w:szCs w:val="28"/>
          <w:lang w:val="nl-NL"/>
        </w:rPr>
        <w:t xml:space="preserve">Tên kỹ thuật mới/phương pháp mới: </w:t>
      </w:r>
      <w:r w:rsidRPr="00AF2D48">
        <w:rPr>
          <w:color w:val="000000"/>
          <w:sz w:val="28"/>
          <w:szCs w:val="28"/>
          <w:lang w:val="vi-VN"/>
        </w:rPr>
        <w:t>....................................................</w:t>
      </w:r>
    </w:p>
    <w:p w14:paraId="76E1303A" w14:textId="3DFE73EB" w:rsidR="006F3EFE" w:rsidRPr="00AF2D48" w:rsidRDefault="006F3EFE" w:rsidP="00AF2D48">
      <w:pPr>
        <w:numPr>
          <w:ilvl w:val="0"/>
          <w:numId w:val="18"/>
        </w:numPr>
        <w:tabs>
          <w:tab w:val="clear" w:pos="1080"/>
          <w:tab w:val="left" w:pos="851"/>
        </w:tabs>
        <w:spacing w:before="160"/>
        <w:ind w:left="0" w:firstLine="567"/>
        <w:jc w:val="both"/>
        <w:rPr>
          <w:color w:val="000000"/>
          <w:sz w:val="28"/>
          <w:szCs w:val="28"/>
          <w:lang w:val="nl-NL"/>
        </w:rPr>
      </w:pPr>
      <w:r w:rsidRPr="00AF2D48">
        <w:rPr>
          <w:color w:val="000000"/>
          <w:sz w:val="28"/>
          <w:szCs w:val="28"/>
          <w:lang w:val="nl-NL"/>
        </w:rPr>
        <w:t>Nước/Quốc gia phát minh:</w:t>
      </w:r>
      <w:r w:rsidRPr="00AF2D48">
        <w:rPr>
          <w:color w:val="000000"/>
          <w:sz w:val="28"/>
          <w:szCs w:val="28"/>
          <w:lang w:val="vi-VN"/>
        </w:rPr>
        <w:t xml:space="preserve"> ...................................................................</w:t>
      </w:r>
    </w:p>
    <w:p w14:paraId="380408B2" w14:textId="68BCB71F" w:rsidR="006F3EFE" w:rsidRPr="00AF2D48" w:rsidRDefault="006F3EFE" w:rsidP="00AF2D48">
      <w:pPr>
        <w:numPr>
          <w:ilvl w:val="0"/>
          <w:numId w:val="18"/>
        </w:numPr>
        <w:tabs>
          <w:tab w:val="clear" w:pos="1080"/>
          <w:tab w:val="left" w:pos="851"/>
        </w:tabs>
        <w:spacing w:before="160"/>
        <w:ind w:left="0" w:firstLine="567"/>
        <w:jc w:val="both"/>
        <w:rPr>
          <w:color w:val="000000"/>
          <w:sz w:val="28"/>
          <w:szCs w:val="28"/>
          <w:lang w:val="nl-NL"/>
        </w:rPr>
      </w:pPr>
      <w:r w:rsidRPr="00AF2D48">
        <w:rPr>
          <w:color w:val="000000"/>
          <w:sz w:val="28"/>
          <w:szCs w:val="28"/>
          <w:lang w:val="nl-NL"/>
        </w:rPr>
        <w:t>Tổ chức/cá nhân có kỹ thuật</w:t>
      </w:r>
      <w:r w:rsidR="003C1EE6" w:rsidRPr="00AF2D48">
        <w:rPr>
          <w:color w:val="000000"/>
          <w:sz w:val="28"/>
          <w:szCs w:val="28"/>
          <w:lang w:val="nl-NL"/>
        </w:rPr>
        <w:t xml:space="preserve"> mới</w:t>
      </w:r>
      <w:r w:rsidRPr="00AF2D48">
        <w:rPr>
          <w:color w:val="000000"/>
          <w:sz w:val="28"/>
          <w:szCs w:val="28"/>
          <w:lang w:val="nl-NL"/>
        </w:rPr>
        <w:t>/phương pháp mới:</w:t>
      </w:r>
      <w:r w:rsidR="003C1EE6" w:rsidRPr="00AF2D48">
        <w:rPr>
          <w:color w:val="000000"/>
          <w:sz w:val="28"/>
          <w:szCs w:val="28"/>
          <w:lang w:val="vi-VN"/>
        </w:rPr>
        <w:t xml:space="preserve"> ..............</w:t>
      </w:r>
      <w:r w:rsidRPr="00AF2D48">
        <w:rPr>
          <w:color w:val="000000"/>
          <w:sz w:val="28"/>
          <w:szCs w:val="28"/>
          <w:lang w:val="vi-VN"/>
        </w:rPr>
        <w:t>..............</w:t>
      </w:r>
    </w:p>
    <w:p w14:paraId="0DCE7699" w14:textId="77777777" w:rsidR="006F3EFE" w:rsidRPr="00AF2D48" w:rsidRDefault="006F3EFE" w:rsidP="00AF2D48">
      <w:pPr>
        <w:tabs>
          <w:tab w:val="left" w:pos="1080"/>
        </w:tabs>
        <w:spacing w:before="160"/>
        <w:ind w:firstLine="567"/>
        <w:jc w:val="both"/>
        <w:rPr>
          <w:color w:val="000000"/>
          <w:sz w:val="28"/>
          <w:szCs w:val="28"/>
          <w:lang w:val="vi-VN"/>
        </w:rPr>
      </w:pPr>
      <w:r w:rsidRPr="00AF2D48">
        <w:rPr>
          <w:color w:val="000000"/>
          <w:sz w:val="28"/>
          <w:szCs w:val="28"/>
          <w:lang w:val="nl-NL"/>
        </w:rPr>
        <w:t>Phân loại:</w:t>
      </w:r>
      <w:r w:rsidRPr="00AF2D48">
        <w:rPr>
          <w:color w:val="000000"/>
          <w:sz w:val="28"/>
          <w:szCs w:val="28"/>
          <w:lang w:val="vi-VN"/>
        </w:rPr>
        <w:t xml:space="preserve"> </w:t>
      </w:r>
    </w:p>
    <w:p w14:paraId="44A88E91" w14:textId="4CF75240" w:rsidR="006F3EFE" w:rsidRPr="00AF2D48" w:rsidRDefault="006F3EFE" w:rsidP="00AF2D48">
      <w:pPr>
        <w:numPr>
          <w:ilvl w:val="0"/>
          <w:numId w:val="19"/>
        </w:numPr>
        <w:tabs>
          <w:tab w:val="clear" w:pos="1080"/>
          <w:tab w:val="left" w:pos="851"/>
        </w:tabs>
        <w:spacing w:before="160"/>
        <w:ind w:left="0" w:firstLine="567"/>
        <w:jc w:val="both"/>
        <w:rPr>
          <w:iCs/>
          <w:color w:val="000000"/>
          <w:sz w:val="28"/>
          <w:szCs w:val="28"/>
          <w:lang w:val="nl-NL"/>
        </w:rPr>
      </w:pPr>
      <w:r w:rsidRPr="00AF2D48">
        <w:rPr>
          <w:iCs/>
          <w:color w:val="000000"/>
          <w:sz w:val="28"/>
          <w:szCs w:val="28"/>
          <w:lang w:val="nl-NL"/>
        </w:rPr>
        <w:t>Nhóm nguy cơ:</w:t>
      </w:r>
      <w:r w:rsidRPr="00AF2D48">
        <w:rPr>
          <w:iCs/>
          <w:color w:val="000000"/>
          <w:sz w:val="28"/>
          <w:szCs w:val="28"/>
          <w:lang w:val="vi-VN"/>
        </w:rPr>
        <w:t xml:space="preserve"> .................................................</w:t>
      </w:r>
      <w:r w:rsidR="00AF2D48">
        <w:rPr>
          <w:iCs/>
          <w:color w:val="000000"/>
          <w:sz w:val="28"/>
          <w:szCs w:val="28"/>
        </w:rPr>
        <w:t>....</w:t>
      </w:r>
      <w:r w:rsidRPr="00AF2D48">
        <w:rPr>
          <w:iCs/>
          <w:color w:val="000000"/>
          <w:sz w:val="28"/>
          <w:szCs w:val="28"/>
          <w:lang w:val="vi-VN"/>
        </w:rPr>
        <w:t>...................................</w:t>
      </w:r>
    </w:p>
    <w:p w14:paraId="1172395B" w14:textId="3262B449" w:rsidR="006F3EFE" w:rsidRPr="00AF2D48" w:rsidRDefault="006F3EFE" w:rsidP="00AF2D48">
      <w:pPr>
        <w:tabs>
          <w:tab w:val="left" w:pos="360"/>
          <w:tab w:val="left" w:pos="1080"/>
        </w:tabs>
        <w:spacing w:before="160"/>
        <w:ind w:firstLine="567"/>
        <w:jc w:val="both"/>
        <w:rPr>
          <w:color w:val="000000"/>
          <w:sz w:val="28"/>
          <w:szCs w:val="28"/>
          <w:lang w:val="vi-VN"/>
        </w:rPr>
      </w:pPr>
      <w:r w:rsidRPr="00AF2D48">
        <w:rPr>
          <w:color w:val="000000"/>
          <w:sz w:val="28"/>
          <w:szCs w:val="28"/>
          <w:lang w:val="nl-NL"/>
        </w:rPr>
        <w:t>Đề nghị thử nghiệm lâm sàng giai đoạn:</w:t>
      </w:r>
      <w:r w:rsidRPr="00AF2D48">
        <w:rPr>
          <w:color w:val="000000"/>
          <w:sz w:val="28"/>
          <w:szCs w:val="28"/>
          <w:lang w:val="vi-VN"/>
        </w:rPr>
        <w:t xml:space="preserve"> .....................................................</w:t>
      </w:r>
    </w:p>
    <w:p w14:paraId="660F0204" w14:textId="34C1D878" w:rsidR="006F3EFE" w:rsidRPr="00AF2D48" w:rsidRDefault="006F3EFE" w:rsidP="00AF2D48">
      <w:pPr>
        <w:spacing w:before="160"/>
        <w:jc w:val="both"/>
        <w:rPr>
          <w:color w:val="000000"/>
          <w:sz w:val="28"/>
          <w:szCs w:val="28"/>
          <w:lang w:val="nl-NL"/>
        </w:rPr>
      </w:pPr>
      <w:r w:rsidRPr="00AF2D48">
        <w:rPr>
          <w:i/>
          <w:color w:val="000000"/>
          <w:sz w:val="28"/>
          <w:szCs w:val="28"/>
          <w:lang w:val="nl-NL"/>
        </w:rPr>
        <w:t>hoặc</w:t>
      </w:r>
      <w:r w:rsidRPr="00AF2D48">
        <w:rPr>
          <w:color w:val="000000"/>
          <w:sz w:val="28"/>
          <w:szCs w:val="28"/>
          <w:lang w:val="nl-NL"/>
        </w:rPr>
        <w:t xml:space="preserve">  đề nghị thử nghiệm lâm sàng từ giai đoạn: </w:t>
      </w:r>
      <w:r w:rsidRPr="00AF2D48">
        <w:rPr>
          <w:color w:val="000000"/>
          <w:sz w:val="28"/>
          <w:szCs w:val="28"/>
          <w:lang w:val="vi-VN"/>
        </w:rPr>
        <w:t>................................................</w:t>
      </w:r>
      <w:r w:rsidRPr="00AF2D48">
        <w:rPr>
          <w:color w:val="000000"/>
          <w:sz w:val="28"/>
          <w:szCs w:val="28"/>
          <w:lang w:val="nl-NL"/>
        </w:rPr>
        <w:t xml:space="preserve">                       đến giai đoạn: </w:t>
      </w:r>
      <w:r w:rsidRPr="00AF2D48">
        <w:rPr>
          <w:color w:val="000000"/>
          <w:sz w:val="28"/>
          <w:szCs w:val="28"/>
          <w:lang w:val="vi-VN"/>
        </w:rPr>
        <w:t>.............</w:t>
      </w:r>
      <w:r w:rsidR="00AF2D48">
        <w:rPr>
          <w:color w:val="000000"/>
          <w:sz w:val="28"/>
          <w:szCs w:val="28"/>
        </w:rPr>
        <w:t>..</w:t>
      </w:r>
      <w:r w:rsidRPr="00AF2D48">
        <w:rPr>
          <w:color w:val="000000"/>
          <w:sz w:val="28"/>
          <w:szCs w:val="28"/>
          <w:lang w:val="vi-VN"/>
        </w:rPr>
        <w:t>........................................................................................</w:t>
      </w:r>
      <w:r w:rsidRPr="00AF2D48">
        <w:rPr>
          <w:color w:val="000000"/>
          <w:sz w:val="28"/>
          <w:szCs w:val="28"/>
          <w:lang w:val="nl-NL"/>
        </w:rPr>
        <w:t xml:space="preserve">                     </w:t>
      </w:r>
    </w:p>
    <w:p w14:paraId="68CD48DD" w14:textId="77777777" w:rsidR="006F3EFE" w:rsidRPr="00AF2D48" w:rsidRDefault="006F3EFE" w:rsidP="00AF2D48">
      <w:pPr>
        <w:tabs>
          <w:tab w:val="left" w:pos="360"/>
          <w:tab w:val="left" w:pos="1080"/>
        </w:tabs>
        <w:spacing w:before="120"/>
        <w:ind w:firstLine="567"/>
        <w:jc w:val="both"/>
        <w:rPr>
          <w:color w:val="000000"/>
          <w:sz w:val="28"/>
          <w:szCs w:val="28"/>
          <w:lang w:val="nl-NL"/>
        </w:rPr>
      </w:pPr>
      <w:r w:rsidRPr="00AF2D48">
        <w:rPr>
          <w:color w:val="000000"/>
          <w:sz w:val="28"/>
          <w:szCs w:val="28"/>
          <w:lang w:val="nl-NL"/>
        </w:rPr>
        <w:lastRenderedPageBreak/>
        <w:t xml:space="preserve">Hồ sơ bao gồm: </w:t>
      </w:r>
      <w:r w:rsidRPr="00AF2D48">
        <w:rPr>
          <w:rStyle w:val="FootnoteReference"/>
          <w:color w:val="000000"/>
          <w:sz w:val="28"/>
          <w:szCs w:val="28"/>
          <w:lang w:val="nl-NL"/>
        </w:rPr>
        <w:footnoteReference w:id="159"/>
      </w:r>
    </w:p>
    <w:p w14:paraId="44E75323" w14:textId="3BA94E9A" w:rsidR="006F3EFE" w:rsidRPr="00AF2D48" w:rsidRDefault="006F3EFE" w:rsidP="00AF2D48">
      <w:pPr>
        <w:tabs>
          <w:tab w:val="left" w:pos="360"/>
          <w:tab w:val="left" w:pos="1080"/>
        </w:tabs>
        <w:spacing w:before="120"/>
        <w:ind w:firstLine="567"/>
        <w:jc w:val="both"/>
        <w:rPr>
          <w:color w:val="000000"/>
          <w:sz w:val="28"/>
          <w:szCs w:val="28"/>
          <w:lang w:val="nl-NL"/>
        </w:rPr>
      </w:pPr>
      <w:r w:rsidRPr="00AF2D48">
        <w:rPr>
          <w:color w:val="000000"/>
          <w:sz w:val="28"/>
          <w:szCs w:val="28"/>
          <w:lang w:val="nl-NL"/>
        </w:rPr>
        <w:t>Đề nghị Bộ Y tế xem xét và phê duyệt nghiên cứu thử nghiệm lâm sàng kỹ thuật mới/phương pháp mới nêu trên.</w:t>
      </w:r>
    </w:p>
    <w:p w14:paraId="796D520F" w14:textId="77777777" w:rsidR="006F3EFE" w:rsidRPr="00AF2D48" w:rsidRDefault="006F3EFE" w:rsidP="00AF2D48">
      <w:pPr>
        <w:tabs>
          <w:tab w:val="left" w:pos="360"/>
          <w:tab w:val="left" w:pos="1080"/>
        </w:tabs>
        <w:spacing w:before="120"/>
        <w:ind w:firstLine="567"/>
        <w:jc w:val="both"/>
        <w:rPr>
          <w:color w:val="000000"/>
          <w:sz w:val="28"/>
          <w:szCs w:val="28"/>
          <w:lang w:val="nl-NL"/>
        </w:rPr>
        <w:sectPr w:rsidR="006F3EFE" w:rsidRPr="00AF2D48" w:rsidSect="00AF2D48">
          <w:footnotePr>
            <w:numRestart w:val="eachSect"/>
          </w:footnotePr>
          <w:type w:val="continuous"/>
          <w:pgSz w:w="11907" w:h="16840"/>
          <w:pgMar w:top="1276" w:right="1134" w:bottom="1134" w:left="1928" w:header="510" w:footer="0" w:gutter="0"/>
          <w:cols w:space="720"/>
          <w:docGrid w:linePitch="326"/>
        </w:sectPr>
      </w:pPr>
    </w:p>
    <w:p w14:paraId="71F1FC50" w14:textId="24B375DE" w:rsidR="006F3EFE" w:rsidRPr="00AF2D48" w:rsidRDefault="006F3EFE" w:rsidP="00AF2D48">
      <w:pPr>
        <w:spacing w:before="120"/>
        <w:ind w:firstLine="567"/>
        <w:jc w:val="both"/>
        <w:rPr>
          <w:color w:val="000000"/>
          <w:sz w:val="28"/>
          <w:szCs w:val="28"/>
          <w:lang w:val="nl-NL"/>
        </w:rPr>
      </w:pPr>
      <w:r w:rsidRPr="00AF2D48">
        <w:rPr>
          <w:color w:val="000000"/>
          <w:sz w:val="28"/>
          <w:szCs w:val="28"/>
          <w:lang w:val="nl-NL"/>
        </w:rPr>
        <w:t xml:space="preserve">Nghiên cứu viên chính và Cơ sở nhận thử nghiệm lâm sàng kỹ thuật mới, phương pháp mới cam kết </w:t>
      </w:r>
      <w:r w:rsidRPr="00AF2D48">
        <w:rPr>
          <w:sz w:val="28"/>
          <w:szCs w:val="28"/>
          <w:lang w:val="nl-NL"/>
        </w:rPr>
        <w:t xml:space="preserve">thử nghiệm lâm sàng này hoàn toàn không có bất kỳ xung đột lợi ích nào giữa các bên tham gia và </w:t>
      </w:r>
      <w:r w:rsidRPr="00AF2D48">
        <w:rPr>
          <w:color w:val="000000"/>
          <w:sz w:val="28"/>
          <w:szCs w:val="28"/>
          <w:lang w:val="nl-NL"/>
        </w:rPr>
        <w:t>thực hiện đúng các nguyên tắc về đạo đức trong nghiên cứu được Bộ Y tế phê duyệt.</w:t>
      </w:r>
    </w:p>
    <w:p w14:paraId="6B69746F" w14:textId="77777777" w:rsidR="006F3EFE" w:rsidRDefault="006F3EFE" w:rsidP="006F3EFE">
      <w:pPr>
        <w:spacing w:before="120" w:line="288" w:lineRule="auto"/>
        <w:jc w:val="both"/>
        <w:rPr>
          <w:color w:val="000000"/>
          <w:lang w:val="nl-NL"/>
        </w:rPr>
      </w:pPr>
    </w:p>
    <w:tbl>
      <w:tblPr>
        <w:tblStyle w:val="TableGrid"/>
        <w:tblW w:w="1003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0"/>
        <w:gridCol w:w="283"/>
        <w:gridCol w:w="5778"/>
      </w:tblGrid>
      <w:tr w:rsidR="006F3EFE" w14:paraId="4D225978" w14:textId="77777777" w:rsidTr="002B0A1B">
        <w:trPr>
          <w:jc w:val="center"/>
        </w:trPr>
        <w:tc>
          <w:tcPr>
            <w:tcW w:w="3970" w:type="dxa"/>
          </w:tcPr>
          <w:p w14:paraId="47A4AB67" w14:textId="571E78D7" w:rsidR="006F3EFE" w:rsidRPr="00AF2D48" w:rsidRDefault="002B0A1B" w:rsidP="00AF2D48">
            <w:pPr>
              <w:tabs>
                <w:tab w:val="center" w:pos="1800"/>
                <w:tab w:val="center" w:pos="6660"/>
              </w:tabs>
              <w:jc w:val="center"/>
              <w:rPr>
                <w:b/>
                <w:bCs/>
                <w:color w:val="000000"/>
                <w:sz w:val="28"/>
                <w:szCs w:val="28"/>
                <w:lang w:val="nl-NL"/>
              </w:rPr>
            </w:pPr>
            <w:r w:rsidRPr="00AF2D48">
              <w:rPr>
                <w:b/>
                <w:bCs/>
                <w:color w:val="000000"/>
                <w:sz w:val="28"/>
                <w:szCs w:val="28"/>
                <w:lang w:val="nl-NL"/>
              </w:rPr>
              <w:t>NGHIÊN CỨU VIÊN CHÍNH</w:t>
            </w:r>
          </w:p>
          <w:p w14:paraId="0EF03B53" w14:textId="1E22BFF3" w:rsidR="006F3EFE" w:rsidRPr="00AF2D48" w:rsidRDefault="003C1EE6" w:rsidP="00AF2D48">
            <w:pPr>
              <w:tabs>
                <w:tab w:val="center" w:pos="1800"/>
                <w:tab w:val="center" w:pos="6660"/>
              </w:tabs>
              <w:jc w:val="center"/>
              <w:rPr>
                <w:bCs/>
                <w:i/>
                <w:color w:val="000000"/>
                <w:sz w:val="28"/>
                <w:szCs w:val="28"/>
                <w:lang w:val="nl-NL"/>
              </w:rPr>
            </w:pPr>
            <w:r w:rsidRPr="00AF2D48">
              <w:rPr>
                <w:bCs/>
                <w:i/>
                <w:sz w:val="28"/>
                <w:szCs w:val="28"/>
                <w:lang w:val="nl-NL"/>
              </w:rPr>
              <w:t>(</w:t>
            </w:r>
            <w:r w:rsidR="00AF2D48">
              <w:rPr>
                <w:bCs/>
                <w:i/>
                <w:sz w:val="28"/>
                <w:szCs w:val="28"/>
                <w:lang w:val="nl-NL"/>
              </w:rPr>
              <w:t>K</w:t>
            </w:r>
            <w:r w:rsidRPr="00AF2D48">
              <w:rPr>
                <w:bCs/>
                <w:i/>
                <w:sz w:val="28"/>
                <w:szCs w:val="28"/>
                <w:lang w:val="nl-NL"/>
              </w:rPr>
              <w:t>ý, ghi rõ họ tên)</w:t>
            </w:r>
          </w:p>
        </w:tc>
        <w:tc>
          <w:tcPr>
            <w:tcW w:w="283" w:type="dxa"/>
          </w:tcPr>
          <w:p w14:paraId="312094BA" w14:textId="77777777" w:rsidR="006F3EFE" w:rsidRPr="00AF2D48" w:rsidRDefault="006F3EFE" w:rsidP="00AF2D48">
            <w:pPr>
              <w:tabs>
                <w:tab w:val="center" w:pos="1800"/>
                <w:tab w:val="center" w:pos="6660"/>
              </w:tabs>
              <w:jc w:val="center"/>
              <w:rPr>
                <w:bCs/>
                <w:i/>
                <w:color w:val="000000"/>
                <w:sz w:val="28"/>
                <w:szCs w:val="28"/>
                <w:lang w:val="nl-NL"/>
              </w:rPr>
            </w:pPr>
          </w:p>
        </w:tc>
        <w:tc>
          <w:tcPr>
            <w:tcW w:w="5778" w:type="dxa"/>
          </w:tcPr>
          <w:p w14:paraId="43CF208D" w14:textId="77777777" w:rsidR="002B0A1B" w:rsidRDefault="002B0A1B" w:rsidP="00AF2D48">
            <w:pPr>
              <w:tabs>
                <w:tab w:val="center" w:pos="1800"/>
                <w:tab w:val="center" w:pos="6660"/>
              </w:tabs>
              <w:jc w:val="center"/>
              <w:rPr>
                <w:b/>
                <w:bCs/>
                <w:color w:val="000000"/>
                <w:sz w:val="28"/>
                <w:szCs w:val="28"/>
                <w:lang w:val="nl-NL"/>
              </w:rPr>
            </w:pPr>
            <w:r w:rsidRPr="00AF2D48">
              <w:rPr>
                <w:b/>
                <w:bCs/>
                <w:color w:val="000000"/>
                <w:sz w:val="28"/>
                <w:szCs w:val="28"/>
                <w:lang w:val="nl-NL"/>
              </w:rPr>
              <w:t xml:space="preserve">THỦ TRƯỞNG CƠ SỞ NHẬN </w:t>
            </w:r>
          </w:p>
          <w:p w14:paraId="49F6788A" w14:textId="67FBD960" w:rsidR="006F3EFE" w:rsidRPr="00AF2D48" w:rsidRDefault="002B0A1B" w:rsidP="00AF2D48">
            <w:pPr>
              <w:tabs>
                <w:tab w:val="center" w:pos="1800"/>
                <w:tab w:val="center" w:pos="6660"/>
              </w:tabs>
              <w:jc w:val="center"/>
              <w:rPr>
                <w:b/>
                <w:bCs/>
                <w:color w:val="000000"/>
                <w:sz w:val="28"/>
                <w:szCs w:val="28"/>
                <w:lang w:val="nl-NL"/>
              </w:rPr>
            </w:pPr>
            <w:r w:rsidRPr="00AF2D48">
              <w:rPr>
                <w:b/>
                <w:bCs/>
                <w:color w:val="000000"/>
                <w:sz w:val="28"/>
                <w:szCs w:val="28"/>
                <w:lang w:val="nl-NL"/>
              </w:rPr>
              <w:t>THỬ NGHIỆM LÂM SÀNG</w:t>
            </w:r>
          </w:p>
          <w:p w14:paraId="0169A66D" w14:textId="4A24BDDB" w:rsidR="006F3EFE" w:rsidRPr="00AF2D48" w:rsidRDefault="003C1EE6" w:rsidP="00AF2D48">
            <w:pPr>
              <w:tabs>
                <w:tab w:val="center" w:pos="1800"/>
                <w:tab w:val="center" w:pos="6660"/>
              </w:tabs>
              <w:jc w:val="center"/>
              <w:rPr>
                <w:bCs/>
                <w:i/>
                <w:color w:val="000000"/>
                <w:sz w:val="28"/>
                <w:szCs w:val="28"/>
                <w:lang w:val="nl-NL"/>
              </w:rPr>
            </w:pPr>
            <w:r w:rsidRPr="00AF2D48">
              <w:rPr>
                <w:bCs/>
                <w:i/>
                <w:sz w:val="28"/>
                <w:szCs w:val="28"/>
                <w:lang w:val="nl-NL"/>
              </w:rPr>
              <w:t>(</w:t>
            </w:r>
            <w:r w:rsidR="00AF2D48">
              <w:rPr>
                <w:bCs/>
                <w:i/>
                <w:sz w:val="28"/>
                <w:szCs w:val="28"/>
                <w:lang w:val="nl-NL"/>
              </w:rPr>
              <w:t>K</w:t>
            </w:r>
            <w:r w:rsidRPr="00AF2D48">
              <w:rPr>
                <w:bCs/>
                <w:i/>
                <w:sz w:val="28"/>
                <w:szCs w:val="28"/>
                <w:lang w:val="nl-NL"/>
              </w:rPr>
              <w:t>ý, ghi rõ họ tên và đóng dấu)</w:t>
            </w:r>
          </w:p>
        </w:tc>
      </w:tr>
    </w:tbl>
    <w:p w14:paraId="39CF4170" w14:textId="77777777" w:rsidR="006F3EFE" w:rsidRDefault="006F3EFE" w:rsidP="006F3EFE">
      <w:pPr>
        <w:rPr>
          <w:sz w:val="26"/>
          <w:szCs w:val="26"/>
          <w:lang w:val="de-DE"/>
        </w:rPr>
      </w:pPr>
    </w:p>
    <w:p w14:paraId="5F0E39C1" w14:textId="77777777" w:rsidR="006F3EFE" w:rsidRDefault="006F3EFE" w:rsidP="006F3EFE">
      <w:pPr>
        <w:rPr>
          <w:sz w:val="26"/>
          <w:szCs w:val="26"/>
          <w:lang w:val="vi-VN"/>
        </w:rPr>
      </w:pPr>
    </w:p>
    <w:p w14:paraId="17BA208A" w14:textId="77777777" w:rsidR="006F3EFE" w:rsidRDefault="006F3EFE" w:rsidP="006F3EFE">
      <w:pPr>
        <w:rPr>
          <w:sz w:val="26"/>
          <w:szCs w:val="26"/>
          <w:lang w:val="vi-VN"/>
        </w:rPr>
      </w:pPr>
    </w:p>
    <w:p w14:paraId="5A7F0967" w14:textId="77777777" w:rsidR="006F3EFE" w:rsidRDefault="006F3EFE" w:rsidP="006F3EFE">
      <w:pPr>
        <w:rPr>
          <w:sz w:val="26"/>
          <w:szCs w:val="26"/>
          <w:lang w:val="vi-VN"/>
        </w:rPr>
      </w:pPr>
    </w:p>
    <w:p w14:paraId="0330E41E" w14:textId="77777777" w:rsidR="003C1EE6" w:rsidRDefault="003C1EE6">
      <w:pPr>
        <w:rPr>
          <w:rFonts w:eastAsiaTheme="majorEastAsia"/>
          <w:b/>
          <w:bCs/>
          <w:sz w:val="26"/>
          <w:szCs w:val="26"/>
          <w:lang w:val="vi-VN"/>
        </w:rPr>
      </w:pPr>
      <w:r>
        <w:rPr>
          <w:b/>
          <w:bCs/>
          <w:lang w:val="vi-VN"/>
        </w:rPr>
        <w:br w:type="page"/>
      </w:r>
    </w:p>
    <w:p w14:paraId="0B8E4D97" w14:textId="01D63F1D" w:rsidR="006F3EFE" w:rsidRPr="003C1EE6" w:rsidRDefault="006F3EFE" w:rsidP="006F3EFE">
      <w:pPr>
        <w:pStyle w:val="Heading2"/>
        <w:rPr>
          <w:rFonts w:ascii="Times New Roman" w:hAnsi="Times New Roman" w:cs="Times New Roman"/>
          <w:b/>
          <w:bCs/>
          <w:color w:val="auto"/>
          <w:lang w:val="en-SG"/>
          <w14:ligatures w14:val="none"/>
        </w:rPr>
      </w:pPr>
      <w:r>
        <w:rPr>
          <w:rFonts w:ascii="Times New Roman" w:hAnsi="Times New Roman" w:cs="Times New Roman"/>
          <w:b/>
          <w:bCs/>
          <w:color w:val="auto"/>
          <w:lang w:val="vi-VN"/>
        </w:rPr>
        <w:lastRenderedPageBreak/>
        <w:t>Mẫu 06 - Thuyết minh đề cương</w:t>
      </w:r>
      <w:r w:rsidR="003C1EE6">
        <w:rPr>
          <w:rFonts w:ascii="Times New Roman" w:hAnsi="Times New Roman" w:cs="Times New Roman"/>
          <w:b/>
          <w:bCs/>
          <w:color w:val="auto"/>
          <w:lang w:val="en-SG"/>
        </w:rPr>
        <w:t xml:space="preserve"> </w:t>
      </w:r>
      <w:proofErr w:type="spellStart"/>
      <w:r w:rsidR="003C1EE6">
        <w:rPr>
          <w:rFonts w:ascii="Times New Roman" w:hAnsi="Times New Roman" w:cs="Times New Roman"/>
          <w:b/>
          <w:bCs/>
          <w:color w:val="auto"/>
          <w:lang w:val="en-SG"/>
        </w:rPr>
        <w:t>nghiên</w:t>
      </w:r>
      <w:proofErr w:type="spellEnd"/>
      <w:r w:rsidR="003C1EE6">
        <w:rPr>
          <w:rFonts w:ascii="Times New Roman" w:hAnsi="Times New Roman" w:cs="Times New Roman"/>
          <w:b/>
          <w:bCs/>
          <w:color w:val="auto"/>
          <w:lang w:val="en-SG"/>
        </w:rPr>
        <w:t xml:space="preserve"> </w:t>
      </w:r>
      <w:proofErr w:type="spellStart"/>
      <w:r w:rsidR="003C1EE6">
        <w:rPr>
          <w:rFonts w:ascii="Times New Roman" w:hAnsi="Times New Roman" w:cs="Times New Roman"/>
          <w:b/>
          <w:bCs/>
          <w:color w:val="auto"/>
          <w:lang w:val="en-SG"/>
        </w:rPr>
        <w:t>cứu</w:t>
      </w:r>
      <w:proofErr w:type="spellEnd"/>
      <w:r>
        <w:rPr>
          <w:rFonts w:ascii="Times New Roman" w:hAnsi="Times New Roman" w:cs="Times New Roman"/>
          <w:b/>
          <w:bCs/>
          <w:color w:val="auto"/>
          <w:lang w:val="vi-VN"/>
        </w:rPr>
        <w:t xml:space="preserve"> thử nghiệm lâm sàng kỹ thuật mới, phương pháp mới</w:t>
      </w:r>
      <w:r w:rsidR="003C1EE6">
        <w:rPr>
          <w:rFonts w:ascii="Times New Roman" w:hAnsi="Times New Roman" w:cs="Times New Roman"/>
          <w:b/>
          <w:bCs/>
          <w:color w:val="auto"/>
          <w:lang w:val="en-SG"/>
        </w:rPr>
        <w:t xml:space="preserve"> </w:t>
      </w:r>
      <w:proofErr w:type="spellStart"/>
      <w:r w:rsidR="003C1EE6">
        <w:rPr>
          <w:rFonts w:ascii="Times New Roman" w:hAnsi="Times New Roman" w:cs="Times New Roman"/>
          <w:b/>
          <w:bCs/>
          <w:color w:val="auto"/>
          <w:lang w:val="en-SG"/>
        </w:rPr>
        <w:t>trong</w:t>
      </w:r>
      <w:proofErr w:type="spellEnd"/>
      <w:r w:rsidR="003C1EE6">
        <w:rPr>
          <w:rFonts w:ascii="Times New Roman" w:hAnsi="Times New Roman" w:cs="Times New Roman"/>
          <w:b/>
          <w:bCs/>
          <w:color w:val="auto"/>
          <w:lang w:val="en-SG"/>
        </w:rPr>
        <w:t xml:space="preserve"> </w:t>
      </w:r>
      <w:proofErr w:type="spellStart"/>
      <w:r w:rsidR="003C1EE6">
        <w:rPr>
          <w:rFonts w:ascii="Times New Roman" w:hAnsi="Times New Roman" w:cs="Times New Roman"/>
          <w:b/>
          <w:bCs/>
          <w:color w:val="auto"/>
          <w:lang w:val="en-SG"/>
        </w:rPr>
        <w:t>khám</w:t>
      </w:r>
      <w:proofErr w:type="spellEnd"/>
      <w:r w:rsidR="003C1EE6">
        <w:rPr>
          <w:rFonts w:ascii="Times New Roman" w:hAnsi="Times New Roman" w:cs="Times New Roman"/>
          <w:b/>
          <w:bCs/>
          <w:color w:val="auto"/>
          <w:lang w:val="en-SG"/>
        </w:rPr>
        <w:t xml:space="preserve"> </w:t>
      </w:r>
      <w:proofErr w:type="spellStart"/>
      <w:r w:rsidR="003C1EE6">
        <w:rPr>
          <w:rFonts w:ascii="Times New Roman" w:hAnsi="Times New Roman" w:cs="Times New Roman"/>
          <w:b/>
          <w:bCs/>
          <w:color w:val="auto"/>
          <w:lang w:val="en-SG"/>
        </w:rPr>
        <w:t>bệnh</w:t>
      </w:r>
      <w:proofErr w:type="spellEnd"/>
      <w:r w:rsidR="003C1EE6">
        <w:rPr>
          <w:rFonts w:ascii="Times New Roman" w:hAnsi="Times New Roman" w:cs="Times New Roman"/>
          <w:b/>
          <w:bCs/>
          <w:color w:val="auto"/>
          <w:lang w:val="en-SG"/>
        </w:rPr>
        <w:t xml:space="preserve">, </w:t>
      </w:r>
      <w:proofErr w:type="spellStart"/>
      <w:r w:rsidR="003C1EE6">
        <w:rPr>
          <w:rFonts w:ascii="Times New Roman" w:hAnsi="Times New Roman" w:cs="Times New Roman"/>
          <w:b/>
          <w:bCs/>
          <w:color w:val="auto"/>
          <w:lang w:val="en-SG"/>
        </w:rPr>
        <w:t>chữa</w:t>
      </w:r>
      <w:proofErr w:type="spellEnd"/>
      <w:r w:rsidR="003C1EE6">
        <w:rPr>
          <w:rFonts w:ascii="Times New Roman" w:hAnsi="Times New Roman" w:cs="Times New Roman"/>
          <w:b/>
          <w:bCs/>
          <w:color w:val="auto"/>
          <w:lang w:val="en-SG"/>
        </w:rPr>
        <w:t xml:space="preserve"> </w:t>
      </w:r>
      <w:proofErr w:type="spellStart"/>
      <w:r w:rsidR="003C1EE6">
        <w:rPr>
          <w:rFonts w:ascii="Times New Roman" w:hAnsi="Times New Roman" w:cs="Times New Roman"/>
          <w:b/>
          <w:bCs/>
          <w:color w:val="auto"/>
          <w:lang w:val="en-SG"/>
        </w:rPr>
        <w:t>bệnh</w:t>
      </w:r>
      <w:proofErr w:type="spellEnd"/>
    </w:p>
    <w:p w14:paraId="6D435FB0" w14:textId="77777777" w:rsidR="006F3EFE" w:rsidRDefault="006F3EFE" w:rsidP="006F3EFE">
      <w:pPr>
        <w:rPr>
          <w:b/>
          <w:bCs/>
          <w:sz w:val="26"/>
          <w:szCs w:val="26"/>
          <w:lang w:val="nl-NL"/>
          <w14:ligatures w14:val="none"/>
        </w:rPr>
      </w:pPr>
    </w:p>
    <w:p w14:paraId="4CBAC7DE" w14:textId="77777777" w:rsidR="006F3EFE" w:rsidRDefault="006F3EFE" w:rsidP="006F3EFE">
      <w:pPr>
        <w:jc w:val="center"/>
        <w:rPr>
          <w:b/>
          <w:bCs/>
          <w:sz w:val="26"/>
          <w:szCs w:val="26"/>
          <w:lang w:val="nl-NL"/>
          <w14:ligatures w14:val="none"/>
        </w:rPr>
      </w:pPr>
      <w:r>
        <w:rPr>
          <w:b/>
          <w:bCs/>
          <w:sz w:val="26"/>
          <w:szCs w:val="26"/>
          <w:lang w:val="nl-NL"/>
          <w14:ligatures w14:val="none"/>
        </w:rPr>
        <w:t>Bộ Y tế</w:t>
      </w:r>
    </w:p>
    <w:p w14:paraId="58AFCAE6" w14:textId="77777777" w:rsidR="00AD6E0C" w:rsidRDefault="006F3EFE" w:rsidP="00AD6E0C">
      <w:pPr>
        <w:jc w:val="center"/>
        <w:rPr>
          <w:b/>
          <w:bCs/>
          <w:sz w:val="26"/>
          <w:szCs w:val="26"/>
          <w:lang w:val="nl-NL"/>
          <w14:ligatures w14:val="none"/>
        </w:rPr>
      </w:pPr>
      <w:r>
        <w:rPr>
          <w:b/>
          <w:bCs/>
          <w:sz w:val="26"/>
          <w:szCs w:val="26"/>
          <w:lang w:val="nl-NL"/>
          <w14:ligatures w14:val="none"/>
        </w:rPr>
        <w:t>Thuyết minh đề cương</w:t>
      </w:r>
      <w:r w:rsidR="00AD6E0C">
        <w:rPr>
          <w:b/>
          <w:bCs/>
          <w:sz w:val="26"/>
          <w:szCs w:val="26"/>
          <w:lang w:val="nl-NL"/>
          <w14:ligatures w14:val="none"/>
        </w:rPr>
        <w:t xml:space="preserve"> </w:t>
      </w:r>
      <w:r w:rsidRPr="00AD6E0C">
        <w:rPr>
          <w:b/>
          <w:bCs/>
          <w:sz w:val="26"/>
          <w:szCs w:val="26"/>
          <w:lang w:val="nl-NL"/>
          <w14:ligatures w14:val="none"/>
        </w:rPr>
        <w:t>nghiên cứu thử nghiệm lâm sàng</w:t>
      </w:r>
    </w:p>
    <w:p w14:paraId="7C805C50" w14:textId="66334A21" w:rsidR="00AD6E0C" w:rsidRPr="00AD6E0C" w:rsidRDefault="00AD6E0C" w:rsidP="00AD6E0C">
      <w:pPr>
        <w:jc w:val="center"/>
        <w:rPr>
          <w:b/>
          <w:bCs/>
          <w:sz w:val="26"/>
          <w:szCs w:val="26"/>
          <w:lang w:val="nl-NL"/>
          <w14:ligatures w14:val="none"/>
        </w:rPr>
      </w:pPr>
      <w:r w:rsidRPr="00AD6E0C">
        <w:rPr>
          <w:b/>
          <w:bCs/>
          <w:sz w:val="26"/>
          <w:szCs w:val="26"/>
          <w:lang w:val="nl-NL"/>
          <w14:ligatures w14:val="none"/>
        </w:rPr>
        <w:t>kỹ thuật mới, phương pháp mới trong khám bệnh, chữa bệnh</w:t>
      </w:r>
    </w:p>
    <w:p w14:paraId="6E02C7CE" w14:textId="14CF3B70" w:rsidR="006F3EFE" w:rsidRPr="00AF2D48" w:rsidRDefault="006F3EFE" w:rsidP="006F3EFE">
      <w:pPr>
        <w:jc w:val="center"/>
        <w:rPr>
          <w:rFonts w:eastAsia="Calibri"/>
          <w:b/>
          <w:sz w:val="6"/>
          <w:szCs w:val="26"/>
          <w:lang w:val="nl-NL"/>
          <w14:ligatures w14:val="none"/>
        </w:rPr>
      </w:pPr>
    </w:p>
    <w:p w14:paraId="7BB82B62" w14:textId="77777777" w:rsidR="006F3EFE" w:rsidRDefault="006F3EFE" w:rsidP="006F3EFE">
      <w:pPr>
        <w:rPr>
          <w:rFonts w:eastAsia="Calibri"/>
          <w:sz w:val="26"/>
          <w:szCs w:val="26"/>
          <w:lang w:val="nl-NL"/>
          <w14:ligatures w14:val="none"/>
        </w:rPr>
      </w:pPr>
    </w:p>
    <w:p w14:paraId="6365510D" w14:textId="2EE9B74F" w:rsidR="006F3EFE" w:rsidRDefault="006F3EFE" w:rsidP="00AF2D48">
      <w:pPr>
        <w:ind w:firstLine="567"/>
        <w:rPr>
          <w:b/>
          <w:bCs/>
          <w:kern w:val="32"/>
          <w:sz w:val="26"/>
          <w:szCs w:val="26"/>
          <w:lang w:val="nl-NL"/>
          <w14:ligatures w14:val="none"/>
        </w:rPr>
      </w:pPr>
      <w:r>
        <w:rPr>
          <w:b/>
          <w:bCs/>
          <w:kern w:val="32"/>
          <w:sz w:val="26"/>
          <w:szCs w:val="26"/>
          <w:lang w:val="nl-NL"/>
          <w14:ligatures w14:val="none"/>
        </w:rPr>
        <w:t>I. Thông tin chung về nghiên cứu thử nghiệm lâm sàng (TNLS)</w:t>
      </w:r>
    </w:p>
    <w:p w14:paraId="572A1BA7" w14:textId="77777777" w:rsidR="00AF2D48" w:rsidRPr="00AF2D48" w:rsidRDefault="00AF2D48" w:rsidP="00AF2D48">
      <w:pPr>
        <w:ind w:firstLine="567"/>
        <w:rPr>
          <w:b/>
          <w:bCs/>
          <w:kern w:val="32"/>
          <w:sz w:val="14"/>
          <w:szCs w:val="26"/>
          <w:lang w:val="nl-NL"/>
          <w14:ligatures w14:val="none"/>
        </w:rPr>
      </w:pPr>
    </w:p>
    <w:tbl>
      <w:tblPr>
        <w:tblW w:w="93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58"/>
        <w:gridCol w:w="4937"/>
        <w:gridCol w:w="3883"/>
      </w:tblGrid>
      <w:tr w:rsidR="006F3EFE" w14:paraId="68CFBEE9" w14:textId="77777777" w:rsidTr="006F3EFE">
        <w:trPr>
          <w:cantSplit/>
        </w:trPr>
        <w:tc>
          <w:tcPr>
            <w:tcW w:w="5495" w:type="dxa"/>
            <w:gridSpan w:val="2"/>
          </w:tcPr>
          <w:p w14:paraId="63A41426" w14:textId="1B8F7A50" w:rsidR="006F3EFE" w:rsidRPr="00AF2D48" w:rsidRDefault="006F3EFE" w:rsidP="006F3EFE">
            <w:pPr>
              <w:rPr>
                <w:rFonts w:eastAsia="Calibri"/>
                <w:sz w:val="26"/>
                <w:szCs w:val="26"/>
                <w:lang w:val="nl-NL"/>
                <w14:ligatures w14:val="none"/>
              </w:rPr>
            </w:pPr>
            <w:r w:rsidRPr="00AF2D48">
              <w:rPr>
                <w:rFonts w:eastAsia="Calibri"/>
                <w:sz w:val="26"/>
                <w:szCs w:val="26"/>
                <w:lang w:val="nl-NL"/>
                <w14:ligatures w14:val="none"/>
              </w:rPr>
              <w:t>1. Tên nghiên cứu</w:t>
            </w:r>
          </w:p>
        </w:tc>
        <w:tc>
          <w:tcPr>
            <w:tcW w:w="3883" w:type="dxa"/>
          </w:tcPr>
          <w:p w14:paraId="707C3A26" w14:textId="43BBED68" w:rsidR="006F3EFE" w:rsidRPr="00AF2D48" w:rsidRDefault="006F3EFE" w:rsidP="006F3EFE">
            <w:pPr>
              <w:rPr>
                <w:rFonts w:eastAsia="Calibri"/>
                <w:sz w:val="26"/>
                <w:szCs w:val="26"/>
                <w:lang w:val="nl-NL"/>
                <w14:ligatures w14:val="none"/>
              </w:rPr>
            </w:pPr>
            <w:r w:rsidRPr="00AF2D48">
              <w:rPr>
                <w:rFonts w:eastAsia="Calibri"/>
                <w:sz w:val="26"/>
                <w:szCs w:val="26"/>
                <w:lang w:val="nl-NL"/>
                <w14:ligatures w14:val="none"/>
              </w:rPr>
              <w:t>2. Mã số</w:t>
            </w:r>
          </w:p>
        </w:tc>
      </w:tr>
      <w:tr w:rsidR="006F3EFE" w14:paraId="5677FA3A" w14:textId="77777777" w:rsidTr="006F3EFE">
        <w:trPr>
          <w:cantSplit/>
        </w:trPr>
        <w:tc>
          <w:tcPr>
            <w:tcW w:w="5495" w:type="dxa"/>
            <w:gridSpan w:val="2"/>
          </w:tcPr>
          <w:p w14:paraId="04DBDB45" w14:textId="77777777" w:rsidR="006F3EFE" w:rsidRPr="00AF2D48" w:rsidRDefault="006F3EFE" w:rsidP="006F3EFE">
            <w:pPr>
              <w:rPr>
                <w:rFonts w:eastAsia="Calibri"/>
                <w:sz w:val="26"/>
                <w:szCs w:val="26"/>
                <w:lang w:val="nl-NL"/>
                <w14:ligatures w14:val="none"/>
              </w:rPr>
            </w:pPr>
            <w:r w:rsidRPr="00AF2D48">
              <w:rPr>
                <w:rFonts w:eastAsia="Calibri"/>
                <w:sz w:val="26"/>
                <w:szCs w:val="26"/>
                <w:lang w:val="nl-NL"/>
                <w14:ligatures w14:val="none"/>
              </w:rPr>
              <w:t>3. Thời gian thực hiện:</w:t>
            </w:r>
          </w:p>
          <w:p w14:paraId="0177ABC1" w14:textId="77777777" w:rsidR="006F3EFE" w:rsidRPr="00AF2D48" w:rsidRDefault="006F3EFE" w:rsidP="006F3EFE">
            <w:pPr>
              <w:rPr>
                <w:rFonts w:eastAsia="Calibri"/>
                <w:sz w:val="26"/>
                <w:szCs w:val="26"/>
                <w:lang w:val="nl-NL"/>
                <w14:ligatures w14:val="none"/>
              </w:rPr>
            </w:pPr>
            <w:r w:rsidRPr="00AF2D48">
              <w:rPr>
                <w:rFonts w:eastAsia="Calibri"/>
                <w:sz w:val="26"/>
                <w:szCs w:val="26"/>
                <w:lang w:val="nl-NL"/>
                <w14:ligatures w14:val="none"/>
              </w:rPr>
              <w:t>(Từ tháng ..../20....  đến tháng ..../20.... )</w:t>
            </w:r>
          </w:p>
          <w:p w14:paraId="6704BBBD" w14:textId="77777777" w:rsidR="006F3EFE" w:rsidRPr="00AF2D48" w:rsidRDefault="006F3EFE" w:rsidP="006F3EFE">
            <w:pPr>
              <w:rPr>
                <w:rFonts w:eastAsia="Calibri"/>
                <w:sz w:val="26"/>
                <w:szCs w:val="26"/>
                <w:lang w:val="nl-NL"/>
                <w14:ligatures w14:val="none"/>
              </w:rPr>
            </w:pPr>
          </w:p>
        </w:tc>
        <w:tc>
          <w:tcPr>
            <w:tcW w:w="3883" w:type="dxa"/>
          </w:tcPr>
          <w:p w14:paraId="3BA33D72" w14:textId="77777777" w:rsidR="006F3EFE" w:rsidRPr="00AF2D48" w:rsidRDefault="006F3EFE" w:rsidP="006F3EFE">
            <w:pPr>
              <w:rPr>
                <w:rFonts w:eastAsia="Calibri"/>
                <w:sz w:val="26"/>
                <w:szCs w:val="26"/>
                <w:lang w:val="nl-NL"/>
                <w14:ligatures w14:val="none"/>
              </w:rPr>
            </w:pPr>
            <w:r w:rsidRPr="00AF2D48">
              <w:rPr>
                <w:rFonts w:eastAsia="Calibri"/>
                <w:sz w:val="26"/>
                <w:szCs w:val="26"/>
                <w:lang w:val="nl-NL"/>
                <w14:ligatures w14:val="none"/>
              </w:rPr>
              <w:t>4. Cấp quản lý</w:t>
            </w:r>
          </w:p>
          <w:p w14:paraId="0079000E" w14:textId="6A540622" w:rsidR="006F3EFE" w:rsidRPr="00AF2D48" w:rsidRDefault="006F3EFE" w:rsidP="006F3EFE">
            <w:pPr>
              <w:rPr>
                <w:rFonts w:eastAsia="Calibri"/>
                <w:sz w:val="26"/>
                <w:szCs w:val="26"/>
                <w:lang w:val="nl-NL"/>
                <w14:ligatures w14:val="none"/>
              </w:rPr>
            </w:pPr>
            <w:r w:rsidRPr="00AF2D48">
              <w:rPr>
                <w:rFonts w:eastAsia="Calibri"/>
                <w:sz w:val="26"/>
                <w:szCs w:val="26"/>
                <w:lang w:val="nl-NL"/>
                <w14:ligatures w14:val="none"/>
              </w:rPr>
              <w:t xml:space="preserve">NN    </w:t>
            </w:r>
            <w:r w:rsidRPr="00AF2D48">
              <w:rPr>
                <w:rFonts w:eastAsia="Calibri"/>
                <w:sz w:val="26"/>
                <w:szCs w:val="26"/>
                <w:bdr w:val="single" w:sz="4" w:space="0" w:color="auto"/>
                <w:lang w:val="nl-NL"/>
                <w14:ligatures w14:val="none"/>
              </w:rPr>
              <w:t xml:space="preserve">      </w:t>
            </w:r>
            <w:r w:rsidRPr="00AF2D48">
              <w:rPr>
                <w:rFonts w:eastAsia="Calibri"/>
                <w:sz w:val="26"/>
                <w:szCs w:val="26"/>
                <w:lang w:val="nl-NL"/>
                <w14:ligatures w14:val="none"/>
              </w:rPr>
              <w:t xml:space="preserve">        Bộ/  </w:t>
            </w:r>
            <w:r w:rsidRPr="00AF2D48">
              <w:rPr>
                <w:rFonts w:eastAsia="Calibri"/>
                <w:sz w:val="26"/>
                <w:szCs w:val="26"/>
                <w:bdr w:val="single" w:sz="4" w:space="0" w:color="auto"/>
                <w:lang w:val="nl-NL"/>
                <w14:ligatures w14:val="none"/>
              </w:rPr>
              <w:t xml:space="preserve">      </w:t>
            </w:r>
            <w:r w:rsidRPr="00AF2D48">
              <w:rPr>
                <w:rFonts w:eastAsia="Calibri"/>
                <w:sz w:val="26"/>
                <w:szCs w:val="26"/>
                <w:lang w:val="nl-NL"/>
                <w14:ligatures w14:val="none"/>
              </w:rPr>
              <w:t xml:space="preserve">    CS  </w:t>
            </w:r>
            <w:r w:rsidRPr="00AF2D48">
              <w:rPr>
                <w:rFonts w:eastAsia="Calibri"/>
                <w:sz w:val="26"/>
                <w:szCs w:val="26"/>
                <w:bdr w:val="single" w:sz="4" w:space="0" w:color="auto"/>
                <w:lang w:val="nl-NL"/>
                <w14:ligatures w14:val="none"/>
              </w:rPr>
              <w:t xml:space="preserve">      </w:t>
            </w:r>
          </w:p>
          <w:p w14:paraId="3D03D10F" w14:textId="77777777" w:rsidR="006F3EFE" w:rsidRPr="00AF2D48" w:rsidRDefault="006F3EFE" w:rsidP="006F3EFE">
            <w:pPr>
              <w:rPr>
                <w:rFonts w:eastAsia="Calibri"/>
                <w:sz w:val="26"/>
                <w:szCs w:val="26"/>
                <w:lang w:val="nl-NL"/>
                <w14:ligatures w14:val="none"/>
              </w:rPr>
            </w:pPr>
            <w:r w:rsidRPr="00AF2D48">
              <w:rPr>
                <w:rFonts w:eastAsia="Calibri"/>
                <w:sz w:val="26"/>
                <w:szCs w:val="26"/>
                <w:lang w:val="nl-NL"/>
                <w14:ligatures w14:val="none"/>
              </w:rPr>
              <w:t xml:space="preserve">                       Tỉnh  </w:t>
            </w:r>
          </w:p>
        </w:tc>
      </w:tr>
      <w:tr w:rsidR="006F3EFE" w:rsidRPr="00517151" w14:paraId="3C2AE94A" w14:textId="77777777" w:rsidTr="006F3EFE">
        <w:trPr>
          <w:cantSplit/>
        </w:trPr>
        <w:tc>
          <w:tcPr>
            <w:tcW w:w="558" w:type="dxa"/>
            <w:tcBorders>
              <w:right w:val="nil"/>
            </w:tcBorders>
          </w:tcPr>
          <w:p w14:paraId="53C756D7" w14:textId="77777777" w:rsidR="006F3EFE" w:rsidRPr="00AF2D48" w:rsidRDefault="006F3EFE" w:rsidP="006F3EFE">
            <w:pPr>
              <w:rPr>
                <w:rFonts w:eastAsia="Calibri"/>
                <w:position w:val="-20"/>
                <w:sz w:val="26"/>
                <w:szCs w:val="26"/>
                <w:lang w:val="nl-NL"/>
                <w14:ligatures w14:val="none"/>
              </w:rPr>
            </w:pPr>
            <w:r w:rsidRPr="00AF2D48">
              <w:rPr>
                <w:rFonts w:eastAsia="Calibri"/>
                <w:position w:val="-20"/>
                <w:sz w:val="26"/>
                <w:szCs w:val="26"/>
                <w:lang w:val="nl-NL"/>
                <w14:ligatures w14:val="none"/>
              </w:rPr>
              <w:t>5.</w:t>
            </w:r>
          </w:p>
        </w:tc>
        <w:tc>
          <w:tcPr>
            <w:tcW w:w="8820" w:type="dxa"/>
            <w:gridSpan w:val="2"/>
            <w:tcBorders>
              <w:left w:val="nil"/>
            </w:tcBorders>
          </w:tcPr>
          <w:p w14:paraId="215B52CB" w14:textId="77777777" w:rsidR="006F3EFE" w:rsidRPr="00AF2D48" w:rsidRDefault="006F3EFE" w:rsidP="006F3EFE">
            <w:pPr>
              <w:rPr>
                <w:rFonts w:eastAsia="Calibri"/>
                <w:sz w:val="26"/>
                <w:szCs w:val="26"/>
                <w:lang w:val="nl-NL"/>
                <w14:ligatures w14:val="none"/>
              </w:rPr>
            </w:pPr>
            <w:r w:rsidRPr="00AF2D48">
              <w:rPr>
                <w:rFonts w:eastAsia="Calibri"/>
                <w:sz w:val="26"/>
                <w:szCs w:val="26"/>
                <w:lang w:val="nl-NL"/>
                <w14:ligatures w14:val="none"/>
              </w:rPr>
              <w:t xml:space="preserve">Kinh phí  </w:t>
            </w:r>
          </w:p>
          <w:p w14:paraId="478403AC" w14:textId="77777777" w:rsidR="006F3EFE" w:rsidRPr="00AF2D48" w:rsidRDefault="006F3EFE" w:rsidP="006F3EFE">
            <w:pPr>
              <w:rPr>
                <w:rFonts w:eastAsia="Calibri"/>
                <w:sz w:val="26"/>
                <w:szCs w:val="26"/>
                <w:lang w:val="nl-NL"/>
                <w14:ligatures w14:val="none"/>
              </w:rPr>
            </w:pPr>
            <w:r w:rsidRPr="00AF2D48">
              <w:rPr>
                <w:rFonts w:eastAsia="Calibri"/>
                <w:sz w:val="26"/>
                <w:szCs w:val="26"/>
                <w:lang w:val="nl-NL"/>
                <w14:ligatures w14:val="none"/>
              </w:rPr>
              <w:t>Tổng số:</w:t>
            </w:r>
          </w:p>
          <w:p w14:paraId="2E8DB3BA" w14:textId="3B43034E" w:rsidR="006F3EFE" w:rsidRPr="00AF2D48" w:rsidRDefault="006F3EFE" w:rsidP="006F3EFE">
            <w:pPr>
              <w:rPr>
                <w:rFonts w:eastAsia="Calibri"/>
                <w:sz w:val="26"/>
                <w:szCs w:val="26"/>
                <w:lang w:val="nl-NL"/>
                <w14:ligatures w14:val="none"/>
              </w:rPr>
            </w:pPr>
            <w:r w:rsidRPr="00AF2D48">
              <w:rPr>
                <w:rFonts w:eastAsia="Calibri"/>
                <w:sz w:val="26"/>
                <w:szCs w:val="26"/>
                <w:lang w:val="nl-NL"/>
                <w14:ligatures w14:val="none"/>
              </w:rPr>
              <w:t xml:space="preserve">Trong đó, từ </w:t>
            </w:r>
            <w:r w:rsidR="009E0CBC">
              <w:rPr>
                <w:rFonts w:eastAsia="Calibri"/>
                <w:sz w:val="26"/>
                <w:szCs w:val="26"/>
                <w:lang w:val="nl-NL"/>
                <w14:ligatures w14:val="none"/>
              </w:rPr>
              <w:t>n</w:t>
            </w:r>
            <w:r w:rsidRPr="00AF2D48">
              <w:rPr>
                <w:rFonts w:eastAsia="Calibri"/>
                <w:sz w:val="26"/>
                <w:szCs w:val="26"/>
                <w:lang w:val="nl-NL"/>
                <w14:ligatures w14:val="none"/>
              </w:rPr>
              <w:t>gân sách SNKH:</w:t>
            </w:r>
          </w:p>
          <w:p w14:paraId="0D34C309" w14:textId="347C3399" w:rsidR="006F3EFE" w:rsidRPr="00AF2D48" w:rsidRDefault="006F3EFE" w:rsidP="006F3EFE">
            <w:pPr>
              <w:rPr>
                <w:rFonts w:eastAsia="Calibri"/>
                <w:i/>
                <w:position w:val="-20"/>
                <w:sz w:val="26"/>
                <w:szCs w:val="26"/>
                <w:lang w:val="nl-NL"/>
                <w14:ligatures w14:val="none"/>
              </w:rPr>
            </w:pPr>
            <w:r w:rsidRPr="00AF2D48">
              <w:rPr>
                <w:rFonts w:eastAsia="Calibri"/>
                <w:sz w:val="26"/>
                <w:szCs w:val="26"/>
                <w:lang w:val="nl-NL"/>
                <w14:ligatures w14:val="none"/>
              </w:rPr>
              <w:t xml:space="preserve"> Từ nguồn khác (ghi rõ nguồn): </w:t>
            </w:r>
            <w:r w:rsidRPr="00AF2D48">
              <w:rPr>
                <w:rFonts w:eastAsia="Calibri"/>
                <w:i/>
                <w:position w:val="-20"/>
                <w:sz w:val="26"/>
                <w:szCs w:val="26"/>
                <w:lang w:val="nl-NL"/>
                <w14:ligatures w14:val="none"/>
              </w:rPr>
              <w:t xml:space="preserve">    </w:t>
            </w:r>
          </w:p>
        </w:tc>
      </w:tr>
      <w:tr w:rsidR="006F3EFE" w:rsidRPr="00517151" w14:paraId="2AD857F0" w14:textId="77777777" w:rsidTr="009E0CBC">
        <w:trPr>
          <w:cantSplit/>
        </w:trPr>
        <w:tc>
          <w:tcPr>
            <w:tcW w:w="558" w:type="dxa"/>
            <w:tcBorders>
              <w:bottom w:val="single" w:sz="4" w:space="0" w:color="auto"/>
            </w:tcBorders>
          </w:tcPr>
          <w:p w14:paraId="55449E7D" w14:textId="77777777" w:rsidR="006F3EFE" w:rsidRPr="00AF2D48" w:rsidRDefault="006F3EFE" w:rsidP="006F3EFE">
            <w:pPr>
              <w:rPr>
                <w:rFonts w:eastAsia="Calibri"/>
                <w:position w:val="-20"/>
                <w:sz w:val="26"/>
                <w:szCs w:val="26"/>
                <w:lang w:val="nl-NL"/>
                <w14:ligatures w14:val="none"/>
              </w:rPr>
            </w:pPr>
            <w:r w:rsidRPr="00AF2D48">
              <w:rPr>
                <w:rFonts w:eastAsia="Calibri"/>
                <w:position w:val="-20"/>
                <w:sz w:val="26"/>
                <w:szCs w:val="26"/>
                <w:lang w:val="nl-NL"/>
                <w14:ligatures w14:val="none"/>
              </w:rPr>
              <w:t>6</w:t>
            </w:r>
          </w:p>
        </w:tc>
        <w:tc>
          <w:tcPr>
            <w:tcW w:w="8820" w:type="dxa"/>
            <w:gridSpan w:val="2"/>
            <w:tcBorders>
              <w:bottom w:val="nil"/>
            </w:tcBorders>
          </w:tcPr>
          <w:p w14:paraId="4480FCBF" w14:textId="1C3C3C5E" w:rsidR="006F3EFE" w:rsidRPr="00AF2D48" w:rsidRDefault="00AD6E0C" w:rsidP="006F3EFE">
            <w:pPr>
              <w:rPr>
                <w:rFonts w:eastAsia="Calibri"/>
                <w:position w:val="-20"/>
                <w:sz w:val="26"/>
                <w:szCs w:val="26"/>
                <w:lang w:val="nl-NL"/>
                <w14:ligatures w14:val="none"/>
              </w:rPr>
            </w:pPr>
            <w:r w:rsidRPr="00AF2D48">
              <w:rPr>
                <w:noProof/>
                <w:lang w:val="en-SG" w:eastAsia="en-SG"/>
              </w:rPr>
              <mc:AlternateContent>
                <mc:Choice Requires="wps">
                  <w:drawing>
                    <wp:anchor distT="0" distB="0" distL="114300" distR="114300" simplePos="0" relativeHeight="251714560" behindDoc="0" locked="0" layoutInCell="1" allowOverlap="1" wp14:anchorId="3F3E1CA9" wp14:editId="07AA5CAA">
                      <wp:simplePos x="0" y="0"/>
                      <wp:positionH relativeFrom="column">
                        <wp:posOffset>4183380</wp:posOffset>
                      </wp:positionH>
                      <wp:positionV relativeFrom="paragraph">
                        <wp:posOffset>161925</wp:posOffset>
                      </wp:positionV>
                      <wp:extent cx="419100" cy="182880"/>
                      <wp:effectExtent l="0" t="0" r="19050" b="26670"/>
                      <wp:wrapNone/>
                      <wp:docPr id="1877099848"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182880"/>
                              </a:xfrm>
                              <a:prstGeom prst="rect">
                                <a:avLst/>
                              </a:prstGeom>
                              <a:solidFill>
                                <a:srgbClr val="FFFFFF"/>
                              </a:solidFill>
                              <a:ln w="9525">
                                <a:solidFill>
                                  <a:srgbClr val="000000"/>
                                </a:solidFill>
                                <a:miter lim="800000"/>
                              </a:ln>
                            </wps:spPr>
                            <wps:txbx>
                              <w:txbxContent>
                                <w:p w14:paraId="5F5694FF" w14:textId="77777777" w:rsidR="008B771F" w:rsidRDefault="008B771F" w:rsidP="006F3EFE">
                                  <w:pPr>
                                    <w:rPr>
                                      <w:lang w:val="nl-NL"/>
                                    </w:rPr>
                                  </w:pPr>
                                </w:p>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rect w14:anchorId="3F3E1CA9" id="Rectangle 11" o:spid="_x0000_s1027" style="position:absolute;margin-left:329.4pt;margin-top:12.75pt;width:33pt;height:14.4pt;z-index:2517145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">
                      <v:textbox>
                        <w:txbxContent>
                          <w:p w14:paraId="5F5694FF" w14:textId="77777777" w:rsidR="008B771F" w:rsidRDefault="008B771F" w:rsidP="006F3EFE">
                            <w:pPr>
                              <w:rPr>
                                <w:lang w:val="nl-NL"/>
                              </w:rPr>
                            </w:pPr>
                          </w:p>
                        </w:txbxContent>
                      </v:textbox>
                    </v:rect>
                  </w:pict>
                </mc:Fallback>
              </mc:AlternateContent>
            </w:r>
            <w:r w:rsidRPr="00AF2D48">
              <w:rPr>
                <w:noProof/>
                <w:lang w:val="en-SG" w:eastAsia="en-SG"/>
              </w:rPr>
              <mc:AlternateContent>
                <mc:Choice Requires="wps">
                  <w:drawing>
                    <wp:anchor distT="0" distB="0" distL="114300" distR="114300" simplePos="0" relativeHeight="251713536" behindDoc="0" locked="0" layoutInCell="1" allowOverlap="1" wp14:anchorId="7F886DD2" wp14:editId="25D85D00">
                      <wp:simplePos x="0" y="0"/>
                      <wp:positionH relativeFrom="column">
                        <wp:posOffset>4183380</wp:posOffset>
                      </wp:positionH>
                      <wp:positionV relativeFrom="paragraph">
                        <wp:posOffset>3175</wp:posOffset>
                      </wp:positionV>
                      <wp:extent cx="419100" cy="158750"/>
                      <wp:effectExtent l="0" t="0" r="19050" b="12700"/>
                      <wp:wrapNone/>
                      <wp:docPr id="561882655"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9100" cy="158750"/>
                              </a:xfrm>
                              <a:prstGeom prst="rect">
                                <a:avLst/>
                              </a:prstGeom>
                              <a:solidFill>
                                <a:srgbClr val="FFFFFF"/>
                              </a:solidFill>
                              <a:ln w="9525">
                                <a:solidFill>
                                  <a:srgbClr val="000000"/>
                                </a:solidFill>
                                <a:miter lim="800000"/>
                              </a:ln>
                            </wps:spPr>
                            <wps:txbx>
                              <w:txbxContent>
                                <w:p w14:paraId="3EB2759B" w14:textId="77777777" w:rsidR="008B771F" w:rsidRDefault="008B771F" w:rsidP="006F3EFE">
                                  <w:pPr>
                                    <w:rPr>
                                      <w:lang w:val="nl-NL"/>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7F886DD2" id="Rectangle 12" o:spid="_x0000_s1028" style="position:absolute;margin-left:329.4pt;margin-top:.25pt;width:33pt;height:12.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">
                      <v:textbox>
                        <w:txbxContent>
                          <w:p w14:paraId="3EB2759B" w14:textId="77777777" w:rsidR="008B771F" w:rsidRDefault="008B771F" w:rsidP="006F3EFE">
                            <w:pPr>
                              <w:rPr>
                                <w:lang w:val="nl-NL"/>
                              </w:rPr>
                            </w:pPr>
                          </w:p>
                        </w:txbxContent>
                      </v:textbox>
                    </v:rect>
                  </w:pict>
                </mc:Fallback>
              </mc:AlternateContent>
            </w:r>
            <w:r w:rsidR="006F3EFE" w:rsidRPr="00AF2D48">
              <w:rPr>
                <w:rFonts w:eastAsia="Calibri"/>
                <w:position w:val="-20"/>
                <w:sz w:val="26"/>
                <w:szCs w:val="26"/>
                <w:lang w:val="nl-NL"/>
                <w14:ligatures w14:val="none"/>
              </w:rPr>
              <w:t xml:space="preserve"> Đề nghị đượ</w:t>
            </w:r>
            <w:r w:rsidRPr="00AF2D48">
              <w:rPr>
                <w:rFonts w:eastAsia="Calibri"/>
                <w:position w:val="-20"/>
                <w:sz w:val="26"/>
                <w:szCs w:val="26"/>
                <w:lang w:val="nl-NL"/>
                <w14:ligatures w14:val="none"/>
              </w:rPr>
              <w:t>c nghiên cứu</w:t>
            </w:r>
            <w:r w:rsidR="006F3EFE" w:rsidRPr="00AF2D48">
              <w:rPr>
                <w:rFonts w:eastAsia="Calibri"/>
                <w:position w:val="-20"/>
                <w:sz w:val="26"/>
                <w:szCs w:val="26"/>
                <w:lang w:val="nl-NL"/>
                <w14:ligatures w14:val="none"/>
              </w:rPr>
              <w:t xml:space="preserve"> TNLS giai đoạn (ghi rõ):</w:t>
            </w:r>
          </w:p>
          <w:p w14:paraId="236D1556" w14:textId="29A1A546" w:rsidR="006F3EFE" w:rsidRPr="00AF2D48" w:rsidRDefault="006F3EFE" w:rsidP="006F3EFE">
            <w:pPr>
              <w:rPr>
                <w:rFonts w:eastAsia="Calibri"/>
                <w:position w:val="-20"/>
                <w:sz w:val="26"/>
                <w:szCs w:val="26"/>
                <w:lang w:val="nl-NL"/>
                <w14:ligatures w14:val="none"/>
              </w:rPr>
            </w:pPr>
            <w:r w:rsidRPr="00AF2D48">
              <w:rPr>
                <w:rFonts w:eastAsia="Calibri"/>
                <w:position w:val="-20"/>
                <w:sz w:val="26"/>
                <w:szCs w:val="26"/>
                <w:lang w:val="nl-NL"/>
                <w14:ligatures w14:val="none"/>
              </w:rPr>
              <w:t xml:space="preserve"> Hoặc đề nghị đượ</w:t>
            </w:r>
            <w:r w:rsidR="00AD6E0C" w:rsidRPr="00AF2D48">
              <w:rPr>
                <w:rFonts w:eastAsia="Calibri"/>
                <w:position w:val="-20"/>
                <w:sz w:val="26"/>
                <w:szCs w:val="26"/>
                <w:lang w:val="nl-NL"/>
                <w14:ligatures w14:val="none"/>
              </w:rPr>
              <w:t>c nghiên cứu</w:t>
            </w:r>
            <w:r w:rsidRPr="00AF2D48">
              <w:rPr>
                <w:rFonts w:eastAsia="Calibri"/>
                <w:position w:val="-20"/>
                <w:sz w:val="26"/>
                <w:szCs w:val="26"/>
                <w:lang w:val="nl-NL"/>
                <w14:ligatures w14:val="none"/>
              </w:rPr>
              <w:t xml:space="preserve"> TNLS các giai đoạn (ghi rõ):           </w:t>
            </w:r>
          </w:p>
        </w:tc>
      </w:tr>
      <w:tr w:rsidR="006F3EFE" w14:paraId="2EC4C963" w14:textId="77777777" w:rsidTr="009E0CBC">
        <w:trPr>
          <w:cantSplit/>
        </w:trPr>
        <w:tc>
          <w:tcPr>
            <w:tcW w:w="558" w:type="dxa"/>
            <w:tcBorders>
              <w:top w:val="single" w:sz="4" w:space="0" w:color="auto"/>
              <w:left w:val="single" w:sz="4" w:space="0" w:color="auto"/>
              <w:bottom w:val="single" w:sz="4" w:space="0" w:color="auto"/>
              <w:right w:val="single" w:sz="4" w:space="0" w:color="auto"/>
            </w:tcBorders>
          </w:tcPr>
          <w:p w14:paraId="48B267E8" w14:textId="77777777" w:rsidR="006F3EFE" w:rsidRPr="00AF2D48" w:rsidRDefault="006F3EFE" w:rsidP="006F3EFE">
            <w:pPr>
              <w:rPr>
                <w:rFonts w:eastAsia="Calibri"/>
                <w:position w:val="-20"/>
                <w:sz w:val="26"/>
                <w:szCs w:val="26"/>
                <w:lang w:val="nl-NL"/>
                <w14:ligatures w14:val="none"/>
              </w:rPr>
            </w:pPr>
            <w:r w:rsidRPr="00AF2D48">
              <w:rPr>
                <w:rFonts w:eastAsia="Calibri"/>
                <w:position w:val="-20"/>
                <w:sz w:val="26"/>
                <w:szCs w:val="26"/>
                <w:lang w:val="nl-NL"/>
                <w14:ligatures w14:val="none"/>
              </w:rPr>
              <w:t>7</w:t>
            </w:r>
          </w:p>
        </w:tc>
        <w:tc>
          <w:tcPr>
            <w:tcW w:w="8820" w:type="dxa"/>
            <w:gridSpan w:val="2"/>
            <w:tcBorders>
              <w:left w:val="single" w:sz="4" w:space="0" w:color="auto"/>
              <w:bottom w:val="nil"/>
            </w:tcBorders>
          </w:tcPr>
          <w:p w14:paraId="7F490153" w14:textId="77777777" w:rsidR="006F3EFE" w:rsidRPr="00AF2D48" w:rsidRDefault="006F3EFE" w:rsidP="006F3EFE">
            <w:pPr>
              <w:rPr>
                <w:rFonts w:eastAsia="Calibri"/>
                <w:position w:val="-20"/>
                <w:sz w:val="26"/>
                <w:szCs w:val="26"/>
                <w:lang w:val="nl-NL"/>
                <w14:ligatures w14:val="none"/>
              </w:rPr>
            </w:pPr>
            <w:r w:rsidRPr="00AF2D48">
              <w:rPr>
                <w:rFonts w:eastAsia="Calibri"/>
                <w:position w:val="-20"/>
                <w:sz w:val="26"/>
                <w:szCs w:val="26"/>
                <w:lang w:val="nl-NL"/>
                <w14:ligatures w14:val="none"/>
              </w:rPr>
              <w:t xml:space="preserve">Nghiên cứu viên chính </w:t>
            </w:r>
          </w:p>
        </w:tc>
      </w:tr>
      <w:tr w:rsidR="006F3EFE" w14:paraId="6F4CD1F3" w14:textId="77777777" w:rsidTr="006F3EFE">
        <w:tc>
          <w:tcPr>
            <w:tcW w:w="9378" w:type="dxa"/>
            <w:gridSpan w:val="3"/>
            <w:tcBorders>
              <w:top w:val="nil"/>
              <w:bottom w:val="nil"/>
            </w:tcBorders>
          </w:tcPr>
          <w:p w14:paraId="034CCBDD" w14:textId="2DAD6F24" w:rsidR="006F3EFE" w:rsidRPr="00AF2D48" w:rsidRDefault="006F3EFE" w:rsidP="00AF2D48">
            <w:pPr>
              <w:rPr>
                <w:rFonts w:eastAsia="Calibri"/>
                <w:sz w:val="26"/>
                <w:szCs w:val="26"/>
                <w:lang w:val="nl-NL"/>
                <w14:ligatures w14:val="none"/>
              </w:rPr>
            </w:pPr>
            <w:r>
              <w:rPr>
                <w:rFonts w:eastAsia="Calibri"/>
                <w:sz w:val="26"/>
                <w:szCs w:val="26"/>
                <w:lang w:val="nl-NL"/>
                <w14:ligatures w14:val="none"/>
              </w:rPr>
              <w:t>Họ và tên:</w:t>
            </w:r>
          </w:p>
          <w:p w14:paraId="05CB9CD9" w14:textId="718D736B" w:rsidR="006F3EFE" w:rsidRDefault="006F3EFE" w:rsidP="00AF2D48">
            <w:pPr>
              <w:rPr>
                <w:rFonts w:eastAsia="Calibri"/>
                <w:sz w:val="26"/>
                <w:szCs w:val="26"/>
                <w:lang w:val="nl-NL"/>
                <w14:ligatures w14:val="none"/>
              </w:rPr>
            </w:pPr>
            <w:r>
              <w:rPr>
                <w:rFonts w:eastAsia="Calibri"/>
                <w:sz w:val="26"/>
                <w:szCs w:val="26"/>
                <w:lang w:val="nl-NL"/>
                <w14:ligatures w14:val="none"/>
              </w:rPr>
              <w:t>Học hàm/học vị:</w:t>
            </w:r>
          </w:p>
        </w:tc>
      </w:tr>
      <w:tr w:rsidR="006F3EFE" w14:paraId="4E228769" w14:textId="77777777" w:rsidTr="006F3EFE">
        <w:tc>
          <w:tcPr>
            <w:tcW w:w="9378" w:type="dxa"/>
            <w:gridSpan w:val="3"/>
            <w:tcBorders>
              <w:top w:val="nil"/>
              <w:bottom w:val="nil"/>
            </w:tcBorders>
          </w:tcPr>
          <w:p w14:paraId="564FCAC3" w14:textId="5A91CAAD" w:rsidR="006F3EFE" w:rsidRPr="00AF2D48" w:rsidRDefault="006F3EFE" w:rsidP="00AF2D48">
            <w:pPr>
              <w:rPr>
                <w:rFonts w:eastAsia="Calibri"/>
                <w:sz w:val="26"/>
                <w:szCs w:val="26"/>
                <w:lang w:val="nl-NL"/>
                <w14:ligatures w14:val="none"/>
              </w:rPr>
            </w:pPr>
            <w:r>
              <w:rPr>
                <w:rFonts w:eastAsia="Calibri"/>
                <w:sz w:val="26"/>
                <w:szCs w:val="26"/>
                <w:lang w:val="nl-NL"/>
                <w14:ligatures w14:val="none"/>
              </w:rPr>
              <w:t>Chức danh khoa học:</w:t>
            </w:r>
          </w:p>
        </w:tc>
      </w:tr>
      <w:tr w:rsidR="006F3EFE" w14:paraId="53F1C5B0" w14:textId="77777777" w:rsidTr="006F3EFE">
        <w:tc>
          <w:tcPr>
            <w:tcW w:w="9378" w:type="dxa"/>
            <w:gridSpan w:val="3"/>
            <w:tcBorders>
              <w:top w:val="nil"/>
              <w:bottom w:val="nil"/>
            </w:tcBorders>
          </w:tcPr>
          <w:p w14:paraId="439C0828" w14:textId="261943F6" w:rsidR="006F3EFE" w:rsidRPr="00AF2D48" w:rsidRDefault="006F3EFE" w:rsidP="00AF2D48">
            <w:pPr>
              <w:rPr>
                <w:rFonts w:eastAsia="Calibri"/>
                <w:sz w:val="26"/>
                <w:szCs w:val="26"/>
                <w:lang w:val="nl-NL"/>
                <w14:ligatures w14:val="none"/>
              </w:rPr>
            </w:pPr>
            <w:r>
              <w:rPr>
                <w:rFonts w:eastAsia="Calibri"/>
                <w:sz w:val="26"/>
                <w:szCs w:val="26"/>
                <w:lang w:val="nl-NL"/>
                <w14:ligatures w14:val="none"/>
              </w:rPr>
              <w:t>Điện thoại:                          (CQ)/                          (NR)            Fax:</w:t>
            </w:r>
          </w:p>
        </w:tc>
      </w:tr>
      <w:tr w:rsidR="006F3EFE" w14:paraId="44A773DA" w14:textId="77777777" w:rsidTr="006F3EFE">
        <w:tc>
          <w:tcPr>
            <w:tcW w:w="9378" w:type="dxa"/>
            <w:gridSpan w:val="3"/>
            <w:tcBorders>
              <w:top w:val="nil"/>
              <w:bottom w:val="nil"/>
            </w:tcBorders>
          </w:tcPr>
          <w:p w14:paraId="311318B4" w14:textId="32510A89" w:rsidR="006F3EFE" w:rsidRPr="00AF2D48" w:rsidRDefault="006F3EFE" w:rsidP="00AF2D48">
            <w:pPr>
              <w:rPr>
                <w:rFonts w:eastAsia="Calibri"/>
                <w:sz w:val="26"/>
                <w:szCs w:val="26"/>
                <w:lang w:val="nl-NL"/>
                <w14:ligatures w14:val="none"/>
              </w:rPr>
            </w:pPr>
            <w:r>
              <w:rPr>
                <w:rFonts w:eastAsia="Calibri"/>
                <w:sz w:val="26"/>
                <w:szCs w:val="26"/>
                <w:lang w:val="nl-NL"/>
                <w14:ligatures w14:val="none"/>
              </w:rPr>
              <w:t>Mobile:</w:t>
            </w:r>
          </w:p>
        </w:tc>
      </w:tr>
      <w:tr w:rsidR="006F3EFE" w14:paraId="12D84C7E" w14:textId="77777777" w:rsidTr="006F3EFE">
        <w:tc>
          <w:tcPr>
            <w:tcW w:w="9378" w:type="dxa"/>
            <w:gridSpan w:val="3"/>
            <w:tcBorders>
              <w:top w:val="nil"/>
              <w:bottom w:val="nil"/>
            </w:tcBorders>
          </w:tcPr>
          <w:p w14:paraId="115F5F50" w14:textId="6A0DFF43" w:rsidR="006F3EFE" w:rsidRPr="00AF2D48" w:rsidRDefault="006F3EFE" w:rsidP="00AF2D48">
            <w:pPr>
              <w:rPr>
                <w:rFonts w:eastAsia="Calibri"/>
                <w:sz w:val="26"/>
                <w:szCs w:val="26"/>
                <w:lang w:val="nl-NL"/>
                <w14:ligatures w14:val="none"/>
              </w:rPr>
            </w:pPr>
            <w:r>
              <w:rPr>
                <w:rFonts w:eastAsia="Calibri"/>
                <w:sz w:val="26"/>
                <w:szCs w:val="26"/>
                <w:lang w:val="nl-NL"/>
                <w14:ligatures w14:val="none"/>
              </w:rPr>
              <w:t>E-mail:</w:t>
            </w:r>
          </w:p>
        </w:tc>
      </w:tr>
      <w:tr w:rsidR="006F3EFE" w14:paraId="542E0B9B" w14:textId="77777777" w:rsidTr="00245D1F">
        <w:tc>
          <w:tcPr>
            <w:tcW w:w="9378" w:type="dxa"/>
            <w:gridSpan w:val="3"/>
            <w:tcBorders>
              <w:top w:val="nil"/>
              <w:bottom w:val="nil"/>
            </w:tcBorders>
          </w:tcPr>
          <w:p w14:paraId="572FA3D1" w14:textId="360690D8" w:rsidR="006F3EFE" w:rsidRDefault="006F3EFE" w:rsidP="00AF2D48">
            <w:pPr>
              <w:rPr>
                <w:rFonts w:eastAsia="Calibri"/>
                <w:sz w:val="26"/>
                <w:szCs w:val="26"/>
                <w:lang w:val="nl-NL"/>
                <w14:ligatures w14:val="none"/>
              </w:rPr>
            </w:pPr>
            <w:r>
              <w:rPr>
                <w:rFonts w:eastAsia="Calibri"/>
                <w:sz w:val="26"/>
                <w:szCs w:val="26"/>
                <w:lang w:val="nl-NL"/>
                <w14:ligatures w14:val="none"/>
              </w:rPr>
              <w:t>Địa chỉ cơ quan:</w:t>
            </w:r>
          </w:p>
          <w:p w14:paraId="450B0E3D" w14:textId="34EF90B3" w:rsidR="006F3EFE" w:rsidRPr="00AF2D48" w:rsidRDefault="006F3EFE" w:rsidP="00AF2D48">
            <w:pPr>
              <w:rPr>
                <w:rFonts w:eastAsia="Calibri"/>
                <w:sz w:val="26"/>
                <w:szCs w:val="26"/>
                <w:lang w:val="nl-NL"/>
                <w14:ligatures w14:val="none"/>
              </w:rPr>
            </w:pPr>
            <w:r>
              <w:rPr>
                <w:rFonts w:eastAsia="Calibri"/>
                <w:sz w:val="26"/>
                <w:szCs w:val="26"/>
                <w:lang w:val="nl-NL"/>
                <w14:ligatures w14:val="none"/>
              </w:rPr>
              <w:t>Địa chỉ nhà riêng:</w:t>
            </w:r>
          </w:p>
        </w:tc>
      </w:tr>
      <w:tr w:rsidR="006F3EFE" w:rsidRPr="00517151" w14:paraId="055088E5" w14:textId="77777777" w:rsidTr="009E0CBC">
        <w:trPr>
          <w:cantSplit/>
        </w:trPr>
        <w:tc>
          <w:tcPr>
            <w:tcW w:w="558" w:type="dxa"/>
            <w:tcBorders>
              <w:top w:val="single" w:sz="4" w:space="0" w:color="auto"/>
              <w:left w:val="single" w:sz="4" w:space="0" w:color="auto"/>
              <w:bottom w:val="single" w:sz="4" w:space="0" w:color="auto"/>
              <w:right w:val="single" w:sz="4" w:space="0" w:color="auto"/>
            </w:tcBorders>
          </w:tcPr>
          <w:p w14:paraId="05802429" w14:textId="77777777" w:rsidR="006F3EFE" w:rsidRPr="00AF2D48" w:rsidRDefault="006F3EFE" w:rsidP="006F3EFE">
            <w:pPr>
              <w:rPr>
                <w:rFonts w:eastAsia="Calibri"/>
                <w:position w:val="-20"/>
                <w:sz w:val="26"/>
                <w:szCs w:val="26"/>
                <w:lang w:val="nl-NL"/>
                <w14:ligatures w14:val="none"/>
              </w:rPr>
            </w:pPr>
            <w:r w:rsidRPr="00AF2D48">
              <w:rPr>
                <w:rFonts w:eastAsia="Calibri"/>
                <w:position w:val="-20"/>
                <w:sz w:val="26"/>
                <w:szCs w:val="26"/>
                <w:lang w:val="nl-NL"/>
                <w14:ligatures w14:val="none"/>
              </w:rPr>
              <w:t>8</w:t>
            </w:r>
          </w:p>
        </w:tc>
        <w:tc>
          <w:tcPr>
            <w:tcW w:w="8820" w:type="dxa"/>
            <w:gridSpan w:val="2"/>
            <w:tcBorders>
              <w:top w:val="single" w:sz="4" w:space="0" w:color="auto"/>
              <w:left w:val="single" w:sz="4" w:space="0" w:color="auto"/>
              <w:bottom w:val="nil"/>
              <w:right w:val="single" w:sz="4" w:space="0" w:color="auto"/>
            </w:tcBorders>
          </w:tcPr>
          <w:p w14:paraId="1FF7ED1F" w14:textId="77777777" w:rsidR="006F3EFE" w:rsidRPr="00245D1F" w:rsidRDefault="006F3EFE" w:rsidP="006F3EFE">
            <w:pPr>
              <w:rPr>
                <w:rFonts w:eastAsia="Calibri"/>
                <w:sz w:val="26"/>
                <w:szCs w:val="26"/>
                <w:lang w:val="nl-NL"/>
                <w14:ligatures w14:val="none"/>
              </w:rPr>
            </w:pPr>
            <w:r w:rsidRPr="00245D1F">
              <w:rPr>
                <w:rFonts w:eastAsia="Calibri"/>
                <w:sz w:val="26"/>
                <w:szCs w:val="26"/>
                <w:lang w:val="nl-NL"/>
                <w14:ligatures w14:val="none"/>
              </w:rPr>
              <w:t xml:space="preserve">Cơ sở nhận thử nghiệm lâm sàng kỹ thuật mới, phương pháp mới </w:t>
            </w:r>
          </w:p>
        </w:tc>
      </w:tr>
      <w:tr w:rsidR="006F3EFE" w14:paraId="67503CE2" w14:textId="77777777" w:rsidTr="00245D1F">
        <w:tc>
          <w:tcPr>
            <w:tcW w:w="9378" w:type="dxa"/>
            <w:gridSpan w:val="3"/>
            <w:tcBorders>
              <w:top w:val="nil"/>
              <w:bottom w:val="nil"/>
            </w:tcBorders>
          </w:tcPr>
          <w:p w14:paraId="0DF7337D" w14:textId="351B8B85" w:rsidR="006F3EFE" w:rsidRPr="00AF2D48" w:rsidRDefault="006F3EFE" w:rsidP="006F3EFE">
            <w:pPr>
              <w:rPr>
                <w:rFonts w:eastAsia="Calibri"/>
                <w:sz w:val="26"/>
                <w:szCs w:val="26"/>
                <w:lang w:val="nl-NL"/>
                <w14:ligatures w14:val="none"/>
              </w:rPr>
            </w:pPr>
            <w:r w:rsidRPr="00AF2D48">
              <w:rPr>
                <w:rFonts w:eastAsia="Calibri"/>
                <w:sz w:val="26"/>
                <w:szCs w:val="26"/>
                <w:lang w:val="nl-NL"/>
                <w14:ligatures w14:val="none"/>
              </w:rPr>
              <w:t xml:space="preserve">Tên cơ quan, tổ chức: </w:t>
            </w:r>
          </w:p>
          <w:p w14:paraId="230DE9C3" w14:textId="3A4839A8" w:rsidR="006F3EFE" w:rsidRPr="00AF2D48" w:rsidRDefault="006F3EFE" w:rsidP="006F3EFE">
            <w:pPr>
              <w:rPr>
                <w:rFonts w:eastAsia="Calibri"/>
                <w:sz w:val="26"/>
                <w:szCs w:val="26"/>
                <w:lang w:val="nl-NL"/>
                <w14:ligatures w14:val="none"/>
              </w:rPr>
            </w:pPr>
            <w:r w:rsidRPr="00AF2D48">
              <w:rPr>
                <w:rFonts w:eastAsia="Calibri"/>
                <w:sz w:val="26"/>
                <w:szCs w:val="26"/>
                <w:lang w:val="nl-NL"/>
                <w14:ligatures w14:val="none"/>
              </w:rPr>
              <w:t>Điện thoại:                                     Fax:                        E-mail:</w:t>
            </w:r>
          </w:p>
          <w:p w14:paraId="56ED43D6" w14:textId="7FD8B3D9" w:rsidR="006F3EFE" w:rsidRPr="00AF2D48" w:rsidRDefault="006F3EFE" w:rsidP="006F3EFE">
            <w:pPr>
              <w:rPr>
                <w:rFonts w:eastAsia="Calibri"/>
                <w:sz w:val="26"/>
                <w:szCs w:val="26"/>
                <w:lang w:val="nl-NL"/>
                <w14:ligatures w14:val="none"/>
              </w:rPr>
            </w:pPr>
            <w:r w:rsidRPr="00AF2D48">
              <w:rPr>
                <w:rFonts w:eastAsia="Calibri"/>
                <w:sz w:val="26"/>
                <w:szCs w:val="26"/>
                <w:lang w:val="nl-NL"/>
                <w14:ligatures w14:val="none"/>
              </w:rPr>
              <w:t>Địa chỉ:</w:t>
            </w:r>
          </w:p>
        </w:tc>
      </w:tr>
      <w:tr w:rsidR="006F3EFE" w:rsidRPr="00517151" w14:paraId="70EA2119" w14:textId="77777777" w:rsidTr="009E0CBC">
        <w:trPr>
          <w:cantSplit/>
        </w:trPr>
        <w:tc>
          <w:tcPr>
            <w:tcW w:w="558" w:type="dxa"/>
            <w:tcBorders>
              <w:top w:val="single" w:sz="4" w:space="0" w:color="auto"/>
              <w:left w:val="single" w:sz="4" w:space="0" w:color="auto"/>
              <w:bottom w:val="single" w:sz="4" w:space="0" w:color="auto"/>
              <w:right w:val="single" w:sz="4" w:space="0" w:color="auto"/>
            </w:tcBorders>
          </w:tcPr>
          <w:p w14:paraId="0C3CA9A2" w14:textId="77777777" w:rsidR="006F3EFE" w:rsidRPr="00AF2D48" w:rsidRDefault="006F3EFE" w:rsidP="006F3EFE">
            <w:pPr>
              <w:rPr>
                <w:rFonts w:eastAsia="Calibri"/>
                <w:position w:val="-20"/>
                <w:sz w:val="26"/>
                <w:szCs w:val="26"/>
                <w:lang w:val="nl-NL"/>
                <w14:ligatures w14:val="none"/>
              </w:rPr>
            </w:pPr>
            <w:r w:rsidRPr="00AF2D48">
              <w:rPr>
                <w:rFonts w:eastAsia="Calibri"/>
                <w:position w:val="-20"/>
                <w:sz w:val="26"/>
                <w:szCs w:val="26"/>
                <w:lang w:val="nl-NL"/>
                <w14:ligatures w14:val="none"/>
              </w:rPr>
              <w:t>9</w:t>
            </w:r>
          </w:p>
        </w:tc>
        <w:tc>
          <w:tcPr>
            <w:tcW w:w="8820" w:type="dxa"/>
            <w:gridSpan w:val="2"/>
            <w:tcBorders>
              <w:top w:val="single" w:sz="4" w:space="0" w:color="auto"/>
              <w:left w:val="single" w:sz="4" w:space="0" w:color="auto"/>
              <w:bottom w:val="nil"/>
              <w:right w:val="single" w:sz="4" w:space="0" w:color="auto"/>
            </w:tcBorders>
          </w:tcPr>
          <w:p w14:paraId="0E44652D" w14:textId="77777777" w:rsidR="006F3EFE" w:rsidRPr="00AF2D48" w:rsidRDefault="006F3EFE" w:rsidP="006F3EFE">
            <w:pPr>
              <w:rPr>
                <w:rFonts w:eastAsia="Calibri"/>
                <w:sz w:val="26"/>
                <w:szCs w:val="26"/>
                <w:lang w:val="nl-NL"/>
                <w14:ligatures w14:val="none"/>
              </w:rPr>
            </w:pPr>
            <w:r w:rsidRPr="00AF2D48">
              <w:rPr>
                <w:rFonts w:eastAsia="Calibri"/>
                <w:sz w:val="26"/>
                <w:szCs w:val="26"/>
                <w:lang w:val="nl-NL"/>
                <w14:ligatures w14:val="none"/>
              </w:rPr>
              <w:t>Tổ chức hoặc cá nhân có kỹ thuật mới, phương pháp mới thử nghiệm lâm sàng (là tổ chức, cá nhận được sử dụng bản quyền về kỹ thuật, phương pháp đưa ra TNLS và sử dụng kết quả TNLS để có thể đưa kỹ thuật, phương pháp vào áp dụng trong khám bệnh, chữa bệnh hoặc đưa vào nghiên cứu ở giai đoạn tiếp theo)</w:t>
            </w:r>
          </w:p>
        </w:tc>
      </w:tr>
      <w:tr w:rsidR="006F3EFE" w14:paraId="71C3CDED" w14:textId="77777777" w:rsidTr="00245D1F">
        <w:tc>
          <w:tcPr>
            <w:tcW w:w="9378" w:type="dxa"/>
            <w:gridSpan w:val="3"/>
            <w:tcBorders>
              <w:top w:val="nil"/>
            </w:tcBorders>
          </w:tcPr>
          <w:p w14:paraId="0B792823" w14:textId="37789986" w:rsidR="006F3EFE" w:rsidRDefault="006F3EFE" w:rsidP="006F3EFE">
            <w:pPr>
              <w:rPr>
                <w:rFonts w:eastAsia="Calibri"/>
                <w:sz w:val="26"/>
                <w:szCs w:val="26"/>
                <w:lang w:val="nl-NL"/>
                <w14:ligatures w14:val="none"/>
              </w:rPr>
            </w:pPr>
            <w:r w:rsidRPr="00AF2D48">
              <w:rPr>
                <w:rFonts w:eastAsia="Calibri"/>
                <w:sz w:val="26"/>
                <w:szCs w:val="26"/>
                <w:lang w:val="nl-NL"/>
                <w14:ligatures w14:val="none"/>
              </w:rPr>
              <w:t xml:space="preserve">Tên tổ chức: </w:t>
            </w:r>
          </w:p>
          <w:p w14:paraId="6530B25D" w14:textId="28A66FBD" w:rsidR="006F3EFE" w:rsidRDefault="006F3EFE" w:rsidP="006F3EFE">
            <w:pPr>
              <w:rPr>
                <w:rFonts w:eastAsia="Calibri"/>
                <w:sz w:val="26"/>
                <w:szCs w:val="26"/>
                <w:lang w:val="nl-NL"/>
                <w14:ligatures w14:val="none"/>
              </w:rPr>
            </w:pPr>
            <w:r>
              <w:rPr>
                <w:rFonts w:eastAsia="Calibri"/>
                <w:sz w:val="26"/>
                <w:szCs w:val="26"/>
                <w:lang w:val="nl-NL"/>
                <w14:ligatures w14:val="none"/>
              </w:rPr>
              <w:t>Điện thoại:                                     Fax:                        E-mail:</w:t>
            </w:r>
          </w:p>
          <w:p w14:paraId="1C61DF64" w14:textId="3048CE2A" w:rsidR="006F3EFE" w:rsidRDefault="006F3EFE" w:rsidP="006F3EFE">
            <w:pPr>
              <w:rPr>
                <w:rFonts w:eastAsia="Calibri"/>
                <w:sz w:val="26"/>
                <w:szCs w:val="26"/>
                <w:lang w:val="nl-NL"/>
                <w14:ligatures w14:val="none"/>
              </w:rPr>
            </w:pPr>
            <w:r>
              <w:rPr>
                <w:rFonts w:eastAsia="Calibri"/>
                <w:sz w:val="26"/>
                <w:szCs w:val="26"/>
                <w:lang w:val="nl-NL"/>
                <w14:ligatures w14:val="none"/>
              </w:rPr>
              <w:t>Địa chỉ cơ quan:</w:t>
            </w:r>
          </w:p>
        </w:tc>
      </w:tr>
      <w:tr w:rsidR="006F3EFE" w14:paraId="0BBCD73E" w14:textId="77777777" w:rsidTr="006F3EFE">
        <w:tc>
          <w:tcPr>
            <w:tcW w:w="9378" w:type="dxa"/>
            <w:gridSpan w:val="3"/>
            <w:tcBorders>
              <w:top w:val="nil"/>
              <w:bottom w:val="nil"/>
            </w:tcBorders>
          </w:tcPr>
          <w:p w14:paraId="00C1C30A" w14:textId="7419FFAA" w:rsidR="006F3EFE" w:rsidRPr="00AF2D48" w:rsidRDefault="006F3EFE" w:rsidP="006F3EFE">
            <w:pPr>
              <w:rPr>
                <w:rFonts w:eastAsia="Calibri"/>
                <w:sz w:val="26"/>
                <w:szCs w:val="26"/>
                <w:lang w:val="nl-NL"/>
                <w14:ligatures w14:val="none"/>
              </w:rPr>
            </w:pPr>
            <w:r w:rsidRPr="00AF2D48">
              <w:rPr>
                <w:rFonts w:eastAsia="Calibri"/>
                <w:sz w:val="26"/>
                <w:szCs w:val="26"/>
                <w:lang w:val="nl-NL"/>
                <w14:ligatures w14:val="none"/>
              </w:rPr>
              <w:t>Họ và tên</w:t>
            </w:r>
            <w:r>
              <w:rPr>
                <w:rFonts w:eastAsia="Calibri"/>
                <w:sz w:val="26"/>
                <w:szCs w:val="26"/>
                <w:lang w:val="nl-NL"/>
                <w14:ligatures w14:val="none"/>
              </w:rPr>
              <w:t xml:space="preserve"> (nếu là cá nhân):</w:t>
            </w:r>
          </w:p>
          <w:p w14:paraId="2E3D9654" w14:textId="247217DE" w:rsidR="006F3EFE" w:rsidRDefault="006F3EFE" w:rsidP="006F3EFE">
            <w:pPr>
              <w:rPr>
                <w:rFonts w:eastAsia="Calibri"/>
                <w:sz w:val="26"/>
                <w:szCs w:val="26"/>
                <w:lang w:val="nl-NL"/>
                <w14:ligatures w14:val="none"/>
              </w:rPr>
            </w:pPr>
            <w:r>
              <w:rPr>
                <w:rFonts w:eastAsia="Calibri"/>
                <w:sz w:val="26"/>
                <w:szCs w:val="26"/>
                <w:lang w:val="nl-NL"/>
                <w14:ligatures w14:val="none"/>
              </w:rPr>
              <w:t>Học hàm/học vị:</w:t>
            </w:r>
          </w:p>
        </w:tc>
      </w:tr>
      <w:tr w:rsidR="006F3EFE" w14:paraId="2A9F54DD" w14:textId="77777777" w:rsidTr="006F3EFE">
        <w:tc>
          <w:tcPr>
            <w:tcW w:w="9378" w:type="dxa"/>
            <w:gridSpan w:val="3"/>
            <w:tcBorders>
              <w:top w:val="nil"/>
              <w:bottom w:val="nil"/>
            </w:tcBorders>
          </w:tcPr>
          <w:p w14:paraId="422F460E" w14:textId="480A63E8" w:rsidR="006F3EFE" w:rsidRPr="00AF2D48" w:rsidRDefault="006F3EFE" w:rsidP="006F3EFE">
            <w:pPr>
              <w:rPr>
                <w:rFonts w:eastAsia="Calibri"/>
                <w:sz w:val="26"/>
                <w:szCs w:val="26"/>
                <w:lang w:val="nl-NL"/>
                <w14:ligatures w14:val="none"/>
              </w:rPr>
            </w:pPr>
            <w:r>
              <w:rPr>
                <w:rFonts w:eastAsia="Calibri"/>
                <w:sz w:val="26"/>
                <w:szCs w:val="26"/>
                <w:lang w:val="nl-NL"/>
                <w14:ligatures w14:val="none"/>
              </w:rPr>
              <w:t>Chức danh khoa học:</w:t>
            </w:r>
          </w:p>
        </w:tc>
      </w:tr>
      <w:tr w:rsidR="006F3EFE" w14:paraId="1B5BD796" w14:textId="77777777" w:rsidTr="006F3EFE">
        <w:tc>
          <w:tcPr>
            <w:tcW w:w="9378" w:type="dxa"/>
            <w:gridSpan w:val="3"/>
            <w:tcBorders>
              <w:top w:val="nil"/>
              <w:bottom w:val="nil"/>
            </w:tcBorders>
          </w:tcPr>
          <w:p w14:paraId="0F110790" w14:textId="51A7A754" w:rsidR="006F3EFE" w:rsidRPr="00AF2D48" w:rsidRDefault="006F3EFE" w:rsidP="006F3EFE">
            <w:pPr>
              <w:rPr>
                <w:rFonts w:eastAsia="Calibri"/>
                <w:sz w:val="26"/>
                <w:szCs w:val="26"/>
                <w:lang w:val="nl-NL"/>
                <w14:ligatures w14:val="none"/>
              </w:rPr>
            </w:pPr>
            <w:r>
              <w:rPr>
                <w:rFonts w:eastAsia="Calibri"/>
                <w:sz w:val="26"/>
                <w:szCs w:val="26"/>
                <w:lang w:val="nl-NL"/>
                <w14:ligatures w14:val="none"/>
              </w:rPr>
              <w:t>Điện thoại:                          (CQ)/                          (NR)            Fax:</w:t>
            </w:r>
          </w:p>
        </w:tc>
      </w:tr>
      <w:tr w:rsidR="006F3EFE" w14:paraId="23383686" w14:textId="77777777" w:rsidTr="006F3EFE">
        <w:tc>
          <w:tcPr>
            <w:tcW w:w="9378" w:type="dxa"/>
            <w:gridSpan w:val="3"/>
            <w:tcBorders>
              <w:top w:val="nil"/>
              <w:bottom w:val="nil"/>
            </w:tcBorders>
          </w:tcPr>
          <w:p w14:paraId="63DCA87A" w14:textId="7A2748F7" w:rsidR="006F3EFE" w:rsidRPr="00AF2D48" w:rsidRDefault="006F3EFE" w:rsidP="006F3EFE">
            <w:pPr>
              <w:rPr>
                <w:rFonts w:eastAsia="Calibri"/>
                <w:sz w:val="26"/>
                <w:szCs w:val="26"/>
                <w:lang w:val="nl-NL"/>
                <w14:ligatures w14:val="none"/>
              </w:rPr>
            </w:pPr>
            <w:r>
              <w:rPr>
                <w:rFonts w:eastAsia="Calibri"/>
                <w:sz w:val="26"/>
                <w:szCs w:val="26"/>
                <w:lang w:val="nl-NL"/>
                <w14:ligatures w14:val="none"/>
              </w:rPr>
              <w:t>Mobile:</w:t>
            </w:r>
          </w:p>
        </w:tc>
      </w:tr>
      <w:tr w:rsidR="006F3EFE" w14:paraId="3330C7DC" w14:textId="77777777" w:rsidTr="006F3EFE">
        <w:tc>
          <w:tcPr>
            <w:tcW w:w="9378" w:type="dxa"/>
            <w:gridSpan w:val="3"/>
            <w:tcBorders>
              <w:top w:val="nil"/>
              <w:bottom w:val="nil"/>
            </w:tcBorders>
          </w:tcPr>
          <w:p w14:paraId="49072C06" w14:textId="50272DCE" w:rsidR="006F3EFE" w:rsidRPr="00AF2D48" w:rsidRDefault="006F3EFE" w:rsidP="006F3EFE">
            <w:pPr>
              <w:rPr>
                <w:rFonts w:eastAsia="Calibri"/>
                <w:sz w:val="26"/>
                <w:szCs w:val="26"/>
                <w:lang w:val="nl-NL"/>
                <w14:ligatures w14:val="none"/>
              </w:rPr>
            </w:pPr>
            <w:r>
              <w:rPr>
                <w:rFonts w:eastAsia="Calibri"/>
                <w:sz w:val="26"/>
                <w:szCs w:val="26"/>
                <w:lang w:val="nl-NL"/>
                <w14:ligatures w14:val="none"/>
              </w:rPr>
              <w:t>E-mail:</w:t>
            </w:r>
          </w:p>
        </w:tc>
      </w:tr>
      <w:tr w:rsidR="006F3EFE" w14:paraId="5753C73B" w14:textId="77777777" w:rsidTr="006F3EFE">
        <w:tc>
          <w:tcPr>
            <w:tcW w:w="9378" w:type="dxa"/>
            <w:gridSpan w:val="3"/>
            <w:tcBorders>
              <w:top w:val="nil"/>
            </w:tcBorders>
          </w:tcPr>
          <w:p w14:paraId="72183886" w14:textId="0A151E44" w:rsidR="006F3EFE" w:rsidRDefault="006F3EFE" w:rsidP="006F3EFE">
            <w:pPr>
              <w:rPr>
                <w:rFonts w:eastAsia="Calibri"/>
                <w:sz w:val="26"/>
                <w:szCs w:val="26"/>
                <w:lang w:val="nl-NL"/>
                <w14:ligatures w14:val="none"/>
              </w:rPr>
            </w:pPr>
            <w:r>
              <w:rPr>
                <w:rFonts w:eastAsia="Calibri"/>
                <w:sz w:val="26"/>
                <w:szCs w:val="26"/>
                <w:lang w:val="nl-NL"/>
                <w14:ligatures w14:val="none"/>
              </w:rPr>
              <w:t>Địa chỉ cơ quan:</w:t>
            </w:r>
          </w:p>
          <w:p w14:paraId="395A469D" w14:textId="6736D5CA" w:rsidR="006F3EFE" w:rsidRPr="00AF2D48" w:rsidRDefault="006F3EFE" w:rsidP="006F3EFE">
            <w:pPr>
              <w:rPr>
                <w:rFonts w:eastAsia="Calibri"/>
                <w:sz w:val="26"/>
                <w:szCs w:val="26"/>
                <w:lang w:val="nl-NL"/>
                <w14:ligatures w14:val="none"/>
              </w:rPr>
            </w:pPr>
            <w:r>
              <w:rPr>
                <w:rFonts w:eastAsia="Calibri"/>
                <w:sz w:val="26"/>
                <w:szCs w:val="26"/>
                <w:lang w:val="nl-NL"/>
                <w14:ligatures w14:val="none"/>
              </w:rPr>
              <w:t>Địa chỉ nhà riêng:</w:t>
            </w:r>
          </w:p>
        </w:tc>
      </w:tr>
    </w:tbl>
    <w:p w14:paraId="3BD00EB9" w14:textId="77777777" w:rsidR="00245D1F" w:rsidRDefault="00245D1F" w:rsidP="00AF2D48">
      <w:pPr>
        <w:ind w:firstLine="567"/>
        <w:rPr>
          <w:rFonts w:eastAsia="Calibri"/>
          <w:b/>
          <w:sz w:val="26"/>
          <w:szCs w:val="26"/>
          <w:lang w:val="nl-NL"/>
          <w14:ligatures w14:val="none"/>
        </w:rPr>
      </w:pPr>
    </w:p>
    <w:p w14:paraId="440F063D" w14:textId="65926240" w:rsidR="006F3EFE" w:rsidRPr="00AF2D48" w:rsidRDefault="006F3EFE" w:rsidP="00AF2D48">
      <w:pPr>
        <w:ind w:firstLine="567"/>
        <w:rPr>
          <w:rFonts w:eastAsia="Calibri"/>
          <w:b/>
          <w:i/>
          <w:sz w:val="26"/>
          <w:szCs w:val="26"/>
          <w:lang w:val="nl-NL"/>
          <w14:ligatures w14:val="none"/>
        </w:rPr>
      </w:pPr>
      <w:r w:rsidRPr="00AF2D48">
        <w:rPr>
          <w:rFonts w:eastAsia="Calibri"/>
          <w:b/>
          <w:sz w:val="26"/>
          <w:szCs w:val="26"/>
          <w:lang w:val="nl-NL"/>
          <w14:ligatures w14:val="none"/>
        </w:rPr>
        <w:t>*</w:t>
      </w:r>
      <w:r w:rsidRPr="00AF2D48">
        <w:rPr>
          <w:rFonts w:eastAsia="Calibri"/>
          <w:b/>
          <w:i/>
          <w:sz w:val="26"/>
          <w:szCs w:val="26"/>
          <w:lang w:val="nl-NL"/>
          <w14:ligatures w14:val="none"/>
        </w:rPr>
        <w:t>Ghi chú:</w:t>
      </w:r>
    </w:p>
    <w:p w14:paraId="36A7514B" w14:textId="56115E0B" w:rsidR="006F3EFE" w:rsidRPr="00AF2D48" w:rsidRDefault="006F3EFE" w:rsidP="009E0CBC">
      <w:pPr>
        <w:ind w:firstLine="567"/>
        <w:jc w:val="both"/>
        <w:rPr>
          <w:sz w:val="26"/>
          <w:szCs w:val="26"/>
          <w:lang w:val="nl-NL"/>
          <w14:ligatures w14:val="none"/>
        </w:rPr>
      </w:pPr>
      <w:r w:rsidRPr="00AF2D48">
        <w:rPr>
          <w:sz w:val="26"/>
          <w:szCs w:val="26"/>
          <w:lang w:val="nl-NL"/>
          <w14:ligatures w14:val="none"/>
        </w:rPr>
        <w:t>Trong trường hợp tổ chức và cá nhân thấy cần trình bày, bổ sung cho rõ hơn một số mục nào đó của bản Thuyết minh này, có thể trình bày dài hơn, với số trang của Thuyết minh không hạn chế.</w:t>
      </w:r>
    </w:p>
    <w:p w14:paraId="656051EC" w14:textId="3BAC8ED4" w:rsidR="006F3EFE" w:rsidRPr="00AF2D48" w:rsidRDefault="006F3EFE" w:rsidP="00AF2D48">
      <w:pPr>
        <w:spacing w:before="120"/>
        <w:ind w:firstLine="567"/>
        <w:rPr>
          <w:b/>
          <w:bCs/>
          <w:kern w:val="32"/>
          <w:sz w:val="26"/>
          <w:szCs w:val="26"/>
          <w:lang w:val="nl-NL"/>
          <w14:ligatures w14:val="none"/>
        </w:rPr>
      </w:pPr>
      <w:r>
        <w:rPr>
          <w:b/>
          <w:bCs/>
          <w:kern w:val="32"/>
          <w:sz w:val="26"/>
          <w:szCs w:val="26"/>
          <w:lang w:val="nl-NL"/>
          <w14:ligatures w14:val="none"/>
        </w:rPr>
        <w:t>II. Nội dung KH&amp;CN của nghiên cứu</w:t>
      </w:r>
    </w:p>
    <w:p w14:paraId="3B33AC5E" w14:textId="77777777" w:rsidR="006F3EFE" w:rsidRPr="00AF2D48" w:rsidRDefault="006F3EFE" w:rsidP="006F3EFE">
      <w:pPr>
        <w:rPr>
          <w:b/>
          <w:bCs/>
          <w:i/>
          <w:sz w:val="16"/>
          <w:szCs w:val="26"/>
          <w:lang w:val="nl-NL"/>
          <w14:ligatures w14:val="none"/>
        </w:rPr>
      </w:pPr>
    </w:p>
    <w:tbl>
      <w:tblPr>
        <w:tblW w:w="892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57"/>
        <w:gridCol w:w="90"/>
        <w:gridCol w:w="3414"/>
        <w:gridCol w:w="2027"/>
        <w:gridCol w:w="1559"/>
        <w:gridCol w:w="1276"/>
      </w:tblGrid>
      <w:tr w:rsidR="006F3EFE" w:rsidRPr="00517151" w14:paraId="36EBDF8F" w14:textId="77777777" w:rsidTr="00245D1F">
        <w:trPr>
          <w:cantSplit/>
        </w:trPr>
        <w:tc>
          <w:tcPr>
            <w:tcW w:w="557" w:type="dxa"/>
          </w:tcPr>
          <w:p w14:paraId="48685FA0" w14:textId="77777777" w:rsidR="006F3EFE" w:rsidRPr="00245D1F" w:rsidRDefault="006F3EFE" w:rsidP="00245D1F">
            <w:pPr>
              <w:rPr>
                <w:rFonts w:eastAsia="Calibri"/>
                <w:position w:val="-20"/>
                <w:sz w:val="26"/>
                <w:szCs w:val="26"/>
                <w:lang w:val="nl-NL"/>
                <w14:ligatures w14:val="none"/>
              </w:rPr>
            </w:pPr>
            <w:r w:rsidRPr="00245D1F">
              <w:rPr>
                <w:rFonts w:eastAsia="Calibri"/>
                <w:position w:val="-20"/>
                <w:sz w:val="26"/>
                <w:szCs w:val="26"/>
                <w:lang w:val="nl-NL"/>
                <w14:ligatures w14:val="none"/>
              </w:rPr>
              <w:t>10</w:t>
            </w:r>
          </w:p>
        </w:tc>
        <w:tc>
          <w:tcPr>
            <w:tcW w:w="8366" w:type="dxa"/>
            <w:gridSpan w:val="5"/>
            <w:tcBorders>
              <w:bottom w:val="nil"/>
            </w:tcBorders>
          </w:tcPr>
          <w:p w14:paraId="67294FEB" w14:textId="77777777" w:rsidR="006F3EFE" w:rsidRPr="00245D1F" w:rsidRDefault="006F3EFE" w:rsidP="00245D1F">
            <w:pPr>
              <w:rPr>
                <w:rFonts w:eastAsia="Calibri"/>
                <w:sz w:val="26"/>
                <w:szCs w:val="26"/>
                <w:lang w:val="nl-NL"/>
                <w14:ligatures w14:val="none"/>
              </w:rPr>
            </w:pPr>
            <w:r w:rsidRPr="00245D1F">
              <w:rPr>
                <w:rFonts w:eastAsia="Calibri"/>
                <w:sz w:val="26"/>
                <w:szCs w:val="26"/>
                <w:lang w:val="nl-NL"/>
                <w14:ligatures w14:val="none"/>
              </w:rPr>
              <w:t>Mục tiêu của nghiên cứu</w:t>
            </w:r>
          </w:p>
        </w:tc>
      </w:tr>
      <w:tr w:rsidR="006F3EFE" w:rsidRPr="00517151" w14:paraId="491FBAA9" w14:textId="77777777" w:rsidTr="00245D1F">
        <w:tc>
          <w:tcPr>
            <w:tcW w:w="8923" w:type="dxa"/>
            <w:gridSpan w:val="6"/>
            <w:tcBorders>
              <w:top w:val="nil"/>
              <w:bottom w:val="nil"/>
            </w:tcBorders>
          </w:tcPr>
          <w:p w14:paraId="54B544DD" w14:textId="77777777" w:rsidR="006F3EFE" w:rsidRPr="00245D1F" w:rsidRDefault="006F3EFE" w:rsidP="00245D1F">
            <w:pPr>
              <w:rPr>
                <w:rFonts w:eastAsia="Calibri"/>
                <w:sz w:val="22"/>
                <w:szCs w:val="26"/>
                <w:lang w:val="nl-NL"/>
                <w14:ligatures w14:val="none"/>
              </w:rPr>
            </w:pPr>
          </w:p>
        </w:tc>
      </w:tr>
      <w:tr w:rsidR="006F3EFE" w:rsidRPr="00517151" w14:paraId="60795F8F" w14:textId="77777777" w:rsidTr="00245D1F">
        <w:trPr>
          <w:cantSplit/>
        </w:trPr>
        <w:tc>
          <w:tcPr>
            <w:tcW w:w="557" w:type="dxa"/>
            <w:tcBorders>
              <w:bottom w:val="single" w:sz="6" w:space="0" w:color="auto"/>
            </w:tcBorders>
          </w:tcPr>
          <w:p w14:paraId="6148C035" w14:textId="77777777" w:rsidR="006F3EFE" w:rsidRPr="00245D1F" w:rsidRDefault="006F3EFE" w:rsidP="00245D1F">
            <w:pPr>
              <w:rPr>
                <w:rFonts w:eastAsia="Calibri"/>
                <w:position w:val="-20"/>
                <w:sz w:val="26"/>
                <w:szCs w:val="26"/>
                <w:lang w:val="nl-NL"/>
                <w14:ligatures w14:val="none"/>
              </w:rPr>
            </w:pPr>
            <w:r w:rsidRPr="00245D1F">
              <w:rPr>
                <w:rFonts w:eastAsia="Calibri"/>
                <w:position w:val="-20"/>
                <w:sz w:val="26"/>
                <w:szCs w:val="26"/>
                <w:lang w:val="nl-NL"/>
                <w14:ligatures w14:val="none"/>
              </w:rPr>
              <w:t>11</w:t>
            </w:r>
          </w:p>
        </w:tc>
        <w:tc>
          <w:tcPr>
            <w:tcW w:w="8366" w:type="dxa"/>
            <w:gridSpan w:val="5"/>
            <w:tcBorders>
              <w:bottom w:val="nil"/>
            </w:tcBorders>
          </w:tcPr>
          <w:p w14:paraId="3F0290CA" w14:textId="77777777" w:rsidR="006F3EFE" w:rsidRPr="00245D1F" w:rsidRDefault="006F3EFE" w:rsidP="00245D1F">
            <w:pPr>
              <w:rPr>
                <w:rFonts w:eastAsia="Calibri"/>
                <w:sz w:val="26"/>
                <w:szCs w:val="26"/>
                <w:lang w:val="nl-NL"/>
                <w14:ligatures w14:val="none"/>
              </w:rPr>
            </w:pPr>
            <w:r w:rsidRPr="00245D1F">
              <w:rPr>
                <w:rFonts w:eastAsia="Calibri"/>
                <w:sz w:val="26"/>
                <w:szCs w:val="26"/>
                <w:lang w:val="nl-NL"/>
                <w14:ligatures w14:val="none"/>
              </w:rPr>
              <w:t xml:space="preserve">Tình hình nghiên cứu trong và ngoài nước </w:t>
            </w:r>
          </w:p>
        </w:tc>
      </w:tr>
      <w:tr w:rsidR="006F3EFE" w:rsidRPr="00517151" w14:paraId="51B72954" w14:textId="77777777" w:rsidTr="00245D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923" w:type="dxa"/>
            <w:gridSpan w:val="6"/>
            <w:tcBorders>
              <w:top w:val="nil"/>
              <w:bottom w:val="nil"/>
            </w:tcBorders>
          </w:tcPr>
          <w:p w14:paraId="3188371D" w14:textId="25CFC5A6" w:rsidR="006F3EFE" w:rsidRPr="00245D1F" w:rsidRDefault="006F3EFE" w:rsidP="00245D1F">
            <w:pPr>
              <w:rPr>
                <w:sz w:val="26"/>
                <w:szCs w:val="26"/>
                <w:lang w:val="nl-NL"/>
                <w14:ligatures w14:val="none"/>
              </w:rPr>
            </w:pPr>
            <w:r>
              <w:rPr>
                <w:sz w:val="26"/>
                <w:szCs w:val="26"/>
                <w:lang w:val="nl-NL"/>
                <w14:ligatures w14:val="none"/>
              </w:rPr>
              <w:t>Tổng quan về kỹ thuật mới, phương pháp mới:</w:t>
            </w:r>
          </w:p>
        </w:tc>
      </w:tr>
      <w:tr w:rsidR="006F3EFE" w14:paraId="514E14CF" w14:textId="77777777" w:rsidTr="00245D1F">
        <w:tc>
          <w:tcPr>
            <w:tcW w:w="8923" w:type="dxa"/>
            <w:gridSpan w:val="6"/>
            <w:tcBorders>
              <w:top w:val="nil"/>
            </w:tcBorders>
          </w:tcPr>
          <w:p w14:paraId="32ECB727" w14:textId="2EDE309F" w:rsidR="006F3EFE" w:rsidRPr="00245D1F" w:rsidRDefault="006F3EFE" w:rsidP="00245D1F">
            <w:pPr>
              <w:rPr>
                <w:sz w:val="26"/>
                <w:szCs w:val="26"/>
                <w:lang w:val="nl-NL"/>
                <w14:ligatures w14:val="none"/>
              </w:rPr>
            </w:pPr>
            <w:r w:rsidRPr="00245D1F">
              <w:rPr>
                <w:sz w:val="26"/>
                <w:szCs w:val="26"/>
                <w:lang w:val="nl-NL"/>
                <w14:ligatures w14:val="none"/>
              </w:rPr>
              <w:t xml:space="preserve">Tổng quan về nghiên cứu thử nghiệm lâm sàng: </w:t>
            </w:r>
          </w:p>
          <w:p w14:paraId="5227860A" w14:textId="1CFC09E6" w:rsidR="006F3EFE" w:rsidRPr="00245D1F" w:rsidRDefault="006F3EFE" w:rsidP="00245D1F">
            <w:pPr>
              <w:rPr>
                <w:rFonts w:eastAsia="Calibri"/>
                <w:sz w:val="26"/>
                <w:szCs w:val="26"/>
                <w:lang w:val="nl-NL"/>
                <w14:ligatures w14:val="none"/>
              </w:rPr>
            </w:pPr>
            <w:r w:rsidRPr="00245D1F">
              <w:rPr>
                <w:rFonts w:eastAsia="Calibri"/>
                <w:sz w:val="26"/>
                <w:szCs w:val="26"/>
                <w:lang w:val="nl-NL"/>
                <w14:ligatures w14:val="none"/>
              </w:rPr>
              <w:t>Ngoài nước:</w:t>
            </w:r>
          </w:p>
        </w:tc>
      </w:tr>
      <w:tr w:rsidR="006F3EFE" w14:paraId="22A259BE" w14:textId="77777777" w:rsidTr="00245D1F">
        <w:tc>
          <w:tcPr>
            <w:tcW w:w="8923" w:type="dxa"/>
            <w:gridSpan w:val="6"/>
            <w:tcBorders>
              <w:bottom w:val="nil"/>
            </w:tcBorders>
          </w:tcPr>
          <w:p w14:paraId="3451010F" w14:textId="0C1470A2" w:rsidR="006F3EFE" w:rsidRPr="00245D1F" w:rsidRDefault="006F3EFE" w:rsidP="00245D1F">
            <w:pPr>
              <w:rPr>
                <w:rFonts w:eastAsia="Calibri"/>
                <w:sz w:val="26"/>
                <w:szCs w:val="26"/>
                <w:lang w:val="nl-NL"/>
                <w14:ligatures w14:val="none"/>
              </w:rPr>
            </w:pPr>
            <w:r w:rsidRPr="00245D1F">
              <w:rPr>
                <w:rFonts w:eastAsia="Calibri"/>
                <w:sz w:val="26"/>
                <w:szCs w:val="26"/>
                <w:lang w:val="nl-NL"/>
                <w14:ligatures w14:val="none"/>
              </w:rPr>
              <w:t>Trong nước:</w:t>
            </w:r>
          </w:p>
        </w:tc>
      </w:tr>
      <w:tr w:rsidR="006F3EFE" w:rsidRPr="00517151" w14:paraId="7E2DFDCA" w14:textId="77777777" w:rsidTr="009E0CBC">
        <w:trPr>
          <w:cantSplit/>
        </w:trPr>
        <w:tc>
          <w:tcPr>
            <w:tcW w:w="647" w:type="dxa"/>
            <w:gridSpan w:val="2"/>
            <w:tcBorders>
              <w:bottom w:val="single" w:sz="4" w:space="0" w:color="auto"/>
            </w:tcBorders>
          </w:tcPr>
          <w:p w14:paraId="495997D4" w14:textId="77777777" w:rsidR="006F3EFE" w:rsidRPr="00245D1F" w:rsidRDefault="006F3EFE" w:rsidP="00245D1F">
            <w:pPr>
              <w:rPr>
                <w:rFonts w:eastAsia="Calibri"/>
                <w:position w:val="-20"/>
                <w:sz w:val="26"/>
                <w:szCs w:val="26"/>
                <w:lang w:val="nl-NL"/>
                <w14:ligatures w14:val="none"/>
              </w:rPr>
            </w:pPr>
            <w:r w:rsidRPr="00245D1F">
              <w:rPr>
                <w:rFonts w:eastAsia="Calibri"/>
                <w:position w:val="-20"/>
                <w:sz w:val="26"/>
                <w:szCs w:val="26"/>
                <w:lang w:val="nl-NL"/>
                <w14:ligatures w14:val="none"/>
              </w:rPr>
              <w:t>12</w:t>
            </w:r>
          </w:p>
        </w:tc>
        <w:tc>
          <w:tcPr>
            <w:tcW w:w="8276" w:type="dxa"/>
            <w:gridSpan w:val="4"/>
            <w:tcBorders>
              <w:left w:val="nil"/>
              <w:bottom w:val="single" w:sz="4" w:space="0" w:color="auto"/>
            </w:tcBorders>
          </w:tcPr>
          <w:p w14:paraId="0D2276A3" w14:textId="1EE55C31" w:rsidR="006F3EFE" w:rsidRPr="00245D1F" w:rsidRDefault="006F3EFE" w:rsidP="00245D1F">
            <w:pPr>
              <w:jc w:val="both"/>
              <w:rPr>
                <w:rFonts w:eastAsia="Calibri"/>
                <w:sz w:val="26"/>
                <w:szCs w:val="26"/>
                <w:lang w:val="nl-NL"/>
                <w14:ligatures w14:val="none"/>
              </w:rPr>
            </w:pPr>
            <w:r w:rsidRPr="00245D1F">
              <w:rPr>
                <w:rFonts w:eastAsia="Calibri"/>
                <w:sz w:val="26"/>
                <w:szCs w:val="26"/>
                <w:lang w:val="nl-NL"/>
                <w14:ligatures w14:val="none"/>
              </w:rPr>
              <w:t>Cách tiếp cận, phương pháp và nội dung nghiên cứu, kỹ thuật, phương pháp sẽ sử dụng: Đề nghị trình bày luận cứ rõ cách tiếp cận, thiết kế nghiên cứu, cách chọn mẫu, cỡ mẫu, tiêu chuẩn lựa chọn đối tượng nghiên cứu, phương pháp nghiên cứu, kỹ thuật sẽ sử dụng, các quy trình thao tác chuẩn (SOPs) đối với từng kỹ thuật</w:t>
            </w:r>
            <w:r w:rsidR="00AD6E0C" w:rsidRPr="00245D1F">
              <w:rPr>
                <w:rFonts w:eastAsia="Calibri"/>
                <w:sz w:val="26"/>
                <w:szCs w:val="26"/>
                <w:lang w:val="nl-NL"/>
                <w14:ligatures w14:val="none"/>
              </w:rPr>
              <w:t xml:space="preserve"> mới</w:t>
            </w:r>
            <w:r w:rsidRPr="00245D1F">
              <w:rPr>
                <w:rFonts w:eastAsia="Calibri"/>
                <w:sz w:val="26"/>
                <w:szCs w:val="26"/>
                <w:lang w:val="nl-NL"/>
                <w14:ligatures w14:val="none"/>
              </w:rPr>
              <w:t>, phương pháp mới được sử dụng trong nghiên cứu - so sánh với các phương thức giải quyết tương tự khác, các chỉ tiêu nghiên cứu, phương tiện kỹ thuật, thiết bị để xác định các chỉ tiêu đánh giá nghiên cứ</w:t>
            </w:r>
            <w:r w:rsidR="00AD6E0C" w:rsidRPr="00245D1F">
              <w:rPr>
                <w:rFonts w:eastAsia="Calibri"/>
                <w:sz w:val="26"/>
                <w:szCs w:val="26"/>
                <w:lang w:val="nl-NL"/>
                <w14:ligatures w14:val="none"/>
              </w:rPr>
              <w:t>u</w:t>
            </w:r>
          </w:p>
        </w:tc>
      </w:tr>
      <w:tr w:rsidR="006F3EFE" w:rsidRPr="00517151" w14:paraId="59A72174" w14:textId="77777777" w:rsidTr="009E0CBC">
        <w:tc>
          <w:tcPr>
            <w:tcW w:w="8923" w:type="dxa"/>
            <w:gridSpan w:val="6"/>
            <w:tcBorders>
              <w:top w:val="single" w:sz="4" w:space="0" w:color="auto"/>
              <w:left w:val="single" w:sz="4" w:space="0" w:color="auto"/>
              <w:bottom w:val="single" w:sz="4" w:space="0" w:color="auto"/>
              <w:right w:val="single" w:sz="4" w:space="0" w:color="auto"/>
            </w:tcBorders>
          </w:tcPr>
          <w:p w14:paraId="456E1F86" w14:textId="77777777" w:rsidR="006F3EFE" w:rsidRPr="00245D1F" w:rsidRDefault="006F3EFE" w:rsidP="00245D1F">
            <w:pPr>
              <w:spacing w:before="120" w:after="40"/>
              <w:rPr>
                <w:rFonts w:eastAsia="Calibri"/>
                <w:sz w:val="6"/>
                <w:szCs w:val="26"/>
                <w:lang w:val="nl-NL"/>
                <w14:ligatures w14:val="none"/>
              </w:rPr>
            </w:pPr>
          </w:p>
          <w:p w14:paraId="2CBC3C4F" w14:textId="77777777" w:rsidR="006F3EFE" w:rsidRPr="00245D1F" w:rsidRDefault="006F3EFE" w:rsidP="00245D1F">
            <w:pPr>
              <w:spacing w:before="120" w:after="40"/>
              <w:rPr>
                <w:rFonts w:eastAsia="Calibri"/>
                <w:i/>
                <w:iCs/>
                <w:sz w:val="26"/>
                <w:szCs w:val="26"/>
                <w:lang w:val="nl-NL"/>
                <w14:ligatures w14:val="none"/>
              </w:rPr>
            </w:pPr>
            <w:r w:rsidRPr="00245D1F">
              <w:rPr>
                <w:rFonts w:eastAsia="Calibri"/>
                <w:bCs/>
                <w:sz w:val="26"/>
                <w:szCs w:val="26"/>
                <w:lang w:val="nl-NL"/>
                <w14:ligatures w14:val="none"/>
              </w:rPr>
              <w:t>12.1 Địa điểm nghiên cứu:</w:t>
            </w:r>
          </w:p>
          <w:p w14:paraId="24163866" w14:textId="77777777" w:rsidR="006F3EFE" w:rsidRPr="00245D1F" w:rsidRDefault="006F3EFE" w:rsidP="00245D1F">
            <w:pPr>
              <w:spacing w:before="120" w:after="40"/>
              <w:rPr>
                <w:rFonts w:eastAsia="Calibri"/>
                <w:bCs/>
                <w:sz w:val="26"/>
                <w:szCs w:val="26"/>
                <w:lang w:val="nl-NL"/>
                <w14:ligatures w14:val="none"/>
              </w:rPr>
            </w:pPr>
            <w:r w:rsidRPr="00245D1F">
              <w:rPr>
                <w:rFonts w:eastAsia="Calibri"/>
                <w:bCs/>
                <w:sz w:val="26"/>
                <w:szCs w:val="26"/>
                <w:lang w:val="nl-NL"/>
                <w14:ligatures w14:val="none"/>
              </w:rPr>
              <w:t>12.2 Thời gian nghiên cứu:</w:t>
            </w:r>
          </w:p>
          <w:p w14:paraId="64350479" w14:textId="52EE7D7A" w:rsidR="006F3EFE" w:rsidRPr="00245D1F" w:rsidRDefault="006F3EFE" w:rsidP="00245D1F">
            <w:pPr>
              <w:spacing w:before="120" w:after="40"/>
              <w:jc w:val="both"/>
              <w:rPr>
                <w:rFonts w:eastAsia="Calibri"/>
                <w:i/>
                <w:iCs/>
                <w:sz w:val="26"/>
                <w:szCs w:val="26"/>
                <w:lang w:val="nl-NL"/>
                <w14:ligatures w14:val="none"/>
              </w:rPr>
            </w:pPr>
            <w:r w:rsidRPr="00245D1F">
              <w:rPr>
                <w:rFonts w:eastAsia="Calibri"/>
                <w:sz w:val="26"/>
                <w:szCs w:val="26"/>
                <w:lang w:val="nl-NL"/>
                <w14:ligatures w14:val="none"/>
              </w:rPr>
              <w:t>12.3 Phương pháp nghiên cứu:</w:t>
            </w:r>
            <w:r>
              <w:rPr>
                <w:rFonts w:eastAsia="Calibri"/>
                <w:sz w:val="26"/>
                <w:szCs w:val="26"/>
                <w:lang w:val="nl-NL"/>
                <w14:ligatures w14:val="none"/>
              </w:rPr>
              <w:t xml:space="preserve"> </w:t>
            </w:r>
            <w:r>
              <w:rPr>
                <w:rFonts w:eastAsia="Calibri"/>
                <w:iCs/>
                <w:sz w:val="26"/>
                <w:szCs w:val="26"/>
                <w:lang w:val="nl-NL"/>
                <w14:ligatures w14:val="none"/>
              </w:rPr>
              <w:t>Mô tả loại của thử nghiệm (ngẫu nhiên, mù, mở), thiết kế của thử nghiệm (các nhóm song song, kỹ thuật ghép cặp), kỹ thuật làm mù (mù đôi, mù đơn), phương pháp và quy trình lựa chọn ngẫu nhiên.</w:t>
            </w:r>
          </w:p>
          <w:p w14:paraId="60AC63F4" w14:textId="4AE09541" w:rsidR="006F3EFE" w:rsidRPr="00245D1F" w:rsidRDefault="006F3EFE" w:rsidP="00245D1F">
            <w:pPr>
              <w:spacing w:before="120" w:after="40"/>
              <w:jc w:val="both"/>
              <w:rPr>
                <w:rFonts w:eastAsia="Calibri"/>
                <w:i/>
                <w:iCs/>
                <w:sz w:val="26"/>
                <w:szCs w:val="26"/>
                <w:lang w:val="nl-NL"/>
                <w14:ligatures w14:val="none"/>
              </w:rPr>
            </w:pPr>
            <w:r w:rsidRPr="00245D1F">
              <w:rPr>
                <w:rFonts w:eastAsia="Calibri"/>
                <w:bCs/>
                <w:sz w:val="26"/>
                <w:szCs w:val="26"/>
                <w:lang w:val="nl-NL"/>
                <w14:ligatures w14:val="none"/>
              </w:rPr>
              <w:t>12.4 Đối tượng nghiên cứu:</w:t>
            </w:r>
            <w:r w:rsidRPr="00245D1F">
              <w:rPr>
                <w:rFonts w:eastAsia="Calibri"/>
                <w:sz w:val="26"/>
                <w:szCs w:val="26"/>
                <w:lang w:val="nl-NL"/>
                <w14:ligatures w14:val="none"/>
              </w:rPr>
              <w:t xml:space="preserve"> Mô </w:t>
            </w:r>
            <w:r w:rsidRPr="00245D1F">
              <w:rPr>
                <w:rFonts w:eastAsia="Calibri"/>
                <w:iCs/>
                <w:sz w:val="26"/>
                <w:szCs w:val="26"/>
                <w:lang w:val="nl-NL"/>
                <w14:ligatures w14:val="none"/>
              </w:rPr>
              <w:t>tả người tham gia/đối tượng nghiên cứu (tiêu chuẩn lựa chọn và loại trừ của đối tượng tiềm tàng), quy trình thao tác chuẩn (SOPs) đối với việc tuyển chọn đối tượng tham gia nghiên cứu: phương pháp, tiêu chuẩn và thời điểm chỉ định đối tượng vào các nhóm nghiên cứu.</w:t>
            </w:r>
          </w:p>
          <w:p w14:paraId="5FAEEA45" w14:textId="22509607" w:rsidR="006F3EFE" w:rsidRDefault="006F3EFE" w:rsidP="00245D1F">
            <w:pPr>
              <w:spacing w:before="120" w:after="40"/>
              <w:jc w:val="both"/>
              <w:rPr>
                <w:rFonts w:eastAsia="Calibri"/>
                <w:iCs/>
                <w:sz w:val="26"/>
                <w:szCs w:val="26"/>
                <w:lang w:val="nl-NL"/>
                <w14:ligatures w14:val="none"/>
              </w:rPr>
            </w:pPr>
            <w:r w:rsidRPr="00245D1F">
              <w:rPr>
                <w:rFonts w:eastAsia="Calibri"/>
                <w:bCs/>
                <w:sz w:val="26"/>
                <w:szCs w:val="26"/>
                <w:lang w:val="nl-NL"/>
                <w14:ligatures w14:val="none"/>
              </w:rPr>
              <w:t>12.5 Cỡ mẫu:</w:t>
            </w:r>
            <w:r w:rsidRPr="00245D1F">
              <w:rPr>
                <w:rFonts w:eastAsia="Calibri"/>
                <w:sz w:val="26"/>
                <w:szCs w:val="26"/>
                <w:lang w:val="nl-NL"/>
                <w14:ligatures w14:val="none"/>
              </w:rPr>
              <w:t xml:space="preserve"> </w:t>
            </w:r>
            <w:r w:rsidRPr="00245D1F">
              <w:rPr>
                <w:rFonts w:eastAsia="Calibri"/>
                <w:iCs/>
                <w:sz w:val="26"/>
                <w:szCs w:val="26"/>
                <w:lang w:val="nl-NL"/>
                <w14:ligatures w14:val="none"/>
              </w:rPr>
              <w:t>Số lượng đối tượng cần để đạt được mục tiêu thử nghiệm dựa vào các tính toán thống kê.</w:t>
            </w:r>
          </w:p>
          <w:p w14:paraId="545E4842" w14:textId="3978401D" w:rsidR="006F3EFE" w:rsidRDefault="006F3EFE" w:rsidP="00245D1F">
            <w:pPr>
              <w:spacing w:before="120" w:after="40"/>
              <w:jc w:val="both"/>
              <w:rPr>
                <w:rFonts w:eastAsia="Calibri"/>
                <w:sz w:val="26"/>
                <w:szCs w:val="26"/>
                <w:lang w:val="nl-NL"/>
                <w14:ligatures w14:val="none"/>
              </w:rPr>
            </w:pPr>
            <w:r w:rsidRPr="00245D1F">
              <w:rPr>
                <w:rFonts w:eastAsia="Calibri"/>
                <w:bCs/>
                <w:sz w:val="26"/>
                <w:szCs w:val="26"/>
                <w:lang w:val="nl-NL"/>
                <w14:ligatures w14:val="none"/>
              </w:rPr>
              <w:t>12</w:t>
            </w:r>
            <w:r w:rsidRPr="00245D1F">
              <w:rPr>
                <w:rFonts w:eastAsia="Calibri"/>
                <w:bCs/>
                <w:spacing w:val="-4"/>
                <w:sz w:val="26"/>
                <w:szCs w:val="26"/>
                <w:lang w:val="nl-NL"/>
                <w14:ligatures w14:val="none"/>
              </w:rPr>
              <w:t>.6 Quy trình thực hiện kỹ thuật mới/phương pháp mớ</w:t>
            </w:r>
            <w:r w:rsidR="00AD6E0C" w:rsidRPr="00245D1F">
              <w:rPr>
                <w:rFonts w:eastAsia="Calibri"/>
                <w:bCs/>
                <w:spacing w:val="-4"/>
                <w:sz w:val="26"/>
                <w:szCs w:val="26"/>
                <w:lang w:val="nl-NL"/>
                <w14:ligatures w14:val="none"/>
              </w:rPr>
              <w:t>i (x</w:t>
            </w:r>
            <w:r w:rsidRPr="00245D1F">
              <w:rPr>
                <w:rFonts w:eastAsia="Calibri"/>
                <w:bCs/>
                <w:spacing w:val="-4"/>
                <w:sz w:val="26"/>
                <w:szCs w:val="26"/>
                <w:lang w:val="nl-NL"/>
                <w14:ligatures w14:val="none"/>
              </w:rPr>
              <w:t>ây dựng quy trình</w:t>
            </w:r>
            <w:r w:rsidR="00AD6E0C" w:rsidRPr="00245D1F">
              <w:rPr>
                <w:rFonts w:eastAsia="Calibri"/>
                <w:bCs/>
                <w:spacing w:val="-4"/>
                <w:sz w:val="26"/>
                <w:szCs w:val="26"/>
                <w:lang w:val="nl-NL"/>
                <w14:ligatures w14:val="none"/>
              </w:rPr>
              <w:t xml:space="preserve"> thao tác</w:t>
            </w:r>
            <w:r w:rsidRPr="00245D1F">
              <w:rPr>
                <w:rFonts w:eastAsia="Calibri"/>
                <w:bCs/>
                <w:spacing w:val="-4"/>
                <w:sz w:val="26"/>
                <w:szCs w:val="26"/>
                <w:lang w:val="nl-NL"/>
                <w14:ligatures w14:val="none"/>
              </w:rPr>
              <w:t xml:space="preserve"> chuẩn - SOPs):</w:t>
            </w:r>
            <w:r w:rsidRPr="00245D1F">
              <w:rPr>
                <w:rFonts w:eastAsia="Calibri"/>
                <w:b/>
                <w:bCs/>
                <w:spacing w:val="-4"/>
                <w:sz w:val="26"/>
                <w:szCs w:val="26"/>
                <w:lang w:val="nl-NL"/>
                <w14:ligatures w14:val="none"/>
              </w:rPr>
              <w:t xml:space="preserve"> </w:t>
            </w:r>
            <w:r w:rsidRPr="00245D1F">
              <w:rPr>
                <w:rFonts w:eastAsia="Calibri"/>
                <w:spacing w:val="-4"/>
                <w:sz w:val="26"/>
                <w:szCs w:val="26"/>
                <w:lang w:val="nl-NL"/>
                <w14:ligatures w14:val="none"/>
              </w:rPr>
              <w:t>Mô tả và trình bày rõ phương pháp sử dụng và khoảng thời gian điều trị đối với kỹ thuật mới/phương pháp mới nghiên cứu và kỹ thuật mới/phương pháp mới so sánh; người chịu trách nhiệm thực hiện các kỹ thuật mới/phương pháp mới; các chỉ tiêu theo dõi đánh giá; mối liên quan phác đồ - đáp ứng cần được quan tâm.</w:t>
            </w:r>
            <w:r>
              <w:rPr>
                <w:rFonts w:eastAsia="Calibri"/>
                <w:sz w:val="26"/>
                <w:szCs w:val="26"/>
                <w:lang w:val="nl-NL"/>
                <w14:ligatures w14:val="none"/>
              </w:rPr>
              <w:t xml:space="preserve"> </w:t>
            </w:r>
          </w:p>
          <w:p w14:paraId="66DBAFDE" w14:textId="0A53067A" w:rsidR="006F3EFE" w:rsidRPr="00245D1F" w:rsidRDefault="006F3EFE" w:rsidP="00245D1F">
            <w:pPr>
              <w:spacing w:before="120" w:after="40"/>
              <w:jc w:val="both"/>
              <w:rPr>
                <w:rFonts w:eastAsia="Calibri"/>
                <w:sz w:val="26"/>
                <w:szCs w:val="26"/>
                <w:lang w:val="nl-NL"/>
                <w14:ligatures w14:val="none"/>
              </w:rPr>
            </w:pPr>
            <w:r w:rsidRPr="00245D1F">
              <w:rPr>
                <w:rFonts w:eastAsia="Calibri"/>
                <w:bCs/>
                <w:sz w:val="26"/>
                <w:szCs w:val="26"/>
                <w:lang w:val="nl-NL"/>
                <w14:ligatures w14:val="none"/>
              </w:rPr>
              <w:t xml:space="preserve">12.7 Điều trị đồng thời: </w:t>
            </w:r>
            <w:r w:rsidR="00AD6E0C" w:rsidRPr="00245D1F">
              <w:rPr>
                <w:rFonts w:eastAsia="Calibri"/>
                <w:sz w:val="26"/>
                <w:szCs w:val="26"/>
                <w:lang w:val="nl-NL"/>
                <w14:ligatures w14:val="none"/>
              </w:rPr>
              <w:t>b</w:t>
            </w:r>
            <w:r w:rsidRPr="00245D1F">
              <w:rPr>
                <w:rFonts w:eastAsia="Calibri"/>
                <w:sz w:val="26"/>
                <w:szCs w:val="26"/>
                <w:lang w:val="nl-NL"/>
                <w14:ligatures w14:val="none"/>
              </w:rPr>
              <w:t>ất kỳ điều trị nào khác có thể đã được xác định hoặc cho phép dùng đồng thời.</w:t>
            </w:r>
          </w:p>
          <w:p w14:paraId="59C6FA44" w14:textId="0E444E46" w:rsidR="006F3EFE" w:rsidRPr="00245D1F" w:rsidRDefault="006F3EFE" w:rsidP="00245D1F">
            <w:pPr>
              <w:spacing w:before="120" w:after="40"/>
              <w:jc w:val="both"/>
              <w:rPr>
                <w:rFonts w:eastAsia="Calibri"/>
                <w:sz w:val="26"/>
                <w:szCs w:val="26"/>
                <w:lang w:val="nl-NL"/>
                <w14:ligatures w14:val="none"/>
              </w:rPr>
            </w:pPr>
            <w:r w:rsidRPr="00245D1F">
              <w:rPr>
                <w:rFonts w:eastAsia="Calibri"/>
                <w:bCs/>
                <w:sz w:val="26"/>
                <w:szCs w:val="26"/>
                <w:lang w:val="nl-NL"/>
                <w14:ligatures w14:val="none"/>
              </w:rPr>
              <w:t>12.8 Các xét nghiệm được sử dụ</w:t>
            </w:r>
            <w:r w:rsidR="00AD6E0C" w:rsidRPr="00245D1F">
              <w:rPr>
                <w:rFonts w:eastAsia="Calibri"/>
                <w:bCs/>
                <w:sz w:val="26"/>
                <w:szCs w:val="26"/>
                <w:lang w:val="nl-NL"/>
                <w14:ligatures w14:val="none"/>
              </w:rPr>
              <w:t xml:space="preserve">ng: </w:t>
            </w:r>
            <w:r w:rsidR="009E0CBC">
              <w:rPr>
                <w:rFonts w:eastAsia="Calibri"/>
                <w:bCs/>
                <w:sz w:val="26"/>
                <w:szCs w:val="26"/>
                <w:lang w:val="nl-NL"/>
                <w14:ligatures w14:val="none"/>
              </w:rPr>
              <w:t>X</w:t>
            </w:r>
            <w:r w:rsidRPr="00245D1F">
              <w:rPr>
                <w:rFonts w:eastAsia="Calibri"/>
                <w:bCs/>
                <w:sz w:val="26"/>
                <w:szCs w:val="26"/>
                <w:lang w:val="nl-NL"/>
                <w14:ligatures w14:val="none"/>
              </w:rPr>
              <w:t xml:space="preserve">ây dựng quy trình </w:t>
            </w:r>
            <w:r w:rsidR="00AD6E0C" w:rsidRPr="00245D1F">
              <w:rPr>
                <w:rFonts w:eastAsia="Calibri"/>
                <w:bCs/>
                <w:sz w:val="26"/>
                <w:szCs w:val="26"/>
                <w:lang w:val="nl-NL"/>
                <w14:ligatures w14:val="none"/>
              </w:rPr>
              <w:t>thao tác</w:t>
            </w:r>
            <w:r w:rsidRPr="00245D1F">
              <w:rPr>
                <w:rFonts w:eastAsia="Calibri"/>
                <w:bCs/>
                <w:sz w:val="26"/>
                <w:szCs w:val="26"/>
                <w:lang w:val="nl-NL"/>
                <w14:ligatures w14:val="none"/>
              </w:rPr>
              <w:t xml:space="preserve"> chuẩn (SOPs): </w:t>
            </w:r>
            <w:r w:rsidRPr="00245D1F">
              <w:rPr>
                <w:rFonts w:eastAsia="Calibri"/>
                <w:sz w:val="26"/>
                <w:szCs w:val="26"/>
                <w:lang w:val="nl-NL"/>
                <w14:ligatures w14:val="none"/>
              </w:rPr>
              <w:t>Các xét nghiệm lâm sàng và labo, phân tích dược lý, vv…, những test được thực hiện. Người chịu trách nhiệm, quy trình lấy mẫu, bảo quản, kỹ thuật. Các chỉ tiêu đánh giá, so sánh kết quả.</w:t>
            </w:r>
          </w:p>
          <w:p w14:paraId="4B046CEC" w14:textId="77777777" w:rsidR="006F3EFE" w:rsidRPr="00245D1F" w:rsidRDefault="006F3EFE" w:rsidP="00245D1F">
            <w:pPr>
              <w:spacing w:before="120" w:after="40"/>
              <w:jc w:val="both"/>
              <w:rPr>
                <w:rFonts w:eastAsia="Calibri"/>
                <w:sz w:val="26"/>
                <w:szCs w:val="26"/>
                <w:lang w:val="nl-NL"/>
                <w14:ligatures w14:val="none"/>
              </w:rPr>
            </w:pPr>
            <w:r w:rsidRPr="00245D1F">
              <w:rPr>
                <w:rFonts w:eastAsia="Calibri"/>
                <w:bCs/>
                <w:sz w:val="26"/>
                <w:szCs w:val="26"/>
                <w:lang w:val="nl-NL"/>
                <w14:ligatures w14:val="none"/>
              </w:rPr>
              <w:lastRenderedPageBreak/>
              <w:t xml:space="preserve">12.9 Đánh giá mức độ biến cố bất lợi: </w:t>
            </w:r>
            <w:r w:rsidRPr="00245D1F">
              <w:rPr>
                <w:rFonts w:eastAsia="Calibri"/>
                <w:sz w:val="26"/>
                <w:szCs w:val="26"/>
                <w:lang w:val="nl-NL"/>
                <w14:ligatures w14:val="none"/>
              </w:rPr>
              <w:t>Mô tả đáp ứng như thế nào thì được ghi chép (mô tả và đánh giá phương pháp và tần suất của sự đo lường), quy trình theo dõi và đo lường để xác định mức độ tuân thủ điều trị trong số các đối tượng nghiên cứu.</w:t>
            </w:r>
          </w:p>
          <w:p w14:paraId="62505CB6" w14:textId="77777777" w:rsidR="006F3EFE" w:rsidRPr="00245D1F" w:rsidRDefault="006F3EFE" w:rsidP="00245D1F">
            <w:pPr>
              <w:spacing w:before="120" w:after="40"/>
              <w:jc w:val="both"/>
              <w:rPr>
                <w:rFonts w:eastAsia="Calibri"/>
                <w:sz w:val="26"/>
                <w:szCs w:val="26"/>
                <w:lang w:val="nl-NL"/>
                <w14:ligatures w14:val="none"/>
              </w:rPr>
            </w:pPr>
            <w:r w:rsidRPr="00245D1F">
              <w:rPr>
                <w:rFonts w:eastAsia="Calibri"/>
                <w:bCs/>
                <w:sz w:val="26"/>
                <w:szCs w:val="26"/>
                <w:lang w:val="nl-NL"/>
                <w14:ligatures w14:val="none"/>
              </w:rPr>
              <w:t xml:space="preserve">12.10 Tiêu chuẩn loại trừ đối tượng trong quá trình nghiên cứu: </w:t>
            </w:r>
            <w:r w:rsidRPr="00245D1F">
              <w:rPr>
                <w:rFonts w:eastAsia="Calibri"/>
                <w:sz w:val="26"/>
                <w:szCs w:val="26"/>
                <w:lang w:val="nl-NL"/>
                <w14:ligatures w14:val="none"/>
              </w:rPr>
              <w:t>Tiêu chuẩn loại trừ cho đối tượng nghiên cứu và chỉ dẫn về kết thúc toàn bộ nghiên cứu hoặc một phần của nghiên cứu.</w:t>
            </w:r>
          </w:p>
          <w:p w14:paraId="17827ABF" w14:textId="23CC331B" w:rsidR="006F3EFE" w:rsidRPr="00245D1F" w:rsidRDefault="006F3EFE" w:rsidP="00245D1F">
            <w:pPr>
              <w:spacing w:before="120" w:after="40"/>
              <w:jc w:val="both"/>
              <w:rPr>
                <w:rFonts w:eastAsia="Calibri"/>
                <w:sz w:val="26"/>
                <w:szCs w:val="26"/>
                <w:lang w:val="nl-NL"/>
                <w14:ligatures w14:val="none"/>
              </w:rPr>
            </w:pPr>
            <w:r w:rsidRPr="00245D1F">
              <w:rPr>
                <w:rFonts w:eastAsia="Calibri"/>
                <w:bCs/>
                <w:sz w:val="26"/>
                <w:szCs w:val="26"/>
                <w:lang w:val="nl-NL"/>
                <w14:ligatures w14:val="none"/>
              </w:rPr>
              <w:t xml:space="preserve">12.11 Ghi chép và báo cáo biến cố bất lợi: </w:t>
            </w:r>
            <w:r w:rsidRPr="00245D1F">
              <w:rPr>
                <w:rFonts w:eastAsia="Calibri"/>
                <w:sz w:val="26"/>
                <w:szCs w:val="26"/>
                <w:lang w:val="nl-NL"/>
                <w14:ligatures w14:val="none"/>
              </w:rPr>
              <w:t>Phương pháp ghi chép và báo cáo các trường hợp phản ứng hoặc sự cố và các điều khoản liên quan đến việc tuân thủ.</w:t>
            </w:r>
          </w:p>
          <w:p w14:paraId="6C4AB3A9" w14:textId="1B0AD4B8" w:rsidR="006F3EFE" w:rsidRPr="00245D1F" w:rsidRDefault="006F3EFE" w:rsidP="00245D1F">
            <w:pPr>
              <w:spacing w:before="120" w:after="40"/>
              <w:jc w:val="both"/>
              <w:rPr>
                <w:rFonts w:eastAsia="Calibri"/>
                <w:sz w:val="26"/>
                <w:szCs w:val="26"/>
                <w:lang w:val="nl-NL"/>
                <w14:ligatures w14:val="none"/>
              </w:rPr>
            </w:pPr>
            <w:r w:rsidRPr="00245D1F">
              <w:rPr>
                <w:rFonts w:eastAsia="Calibri"/>
                <w:bCs/>
                <w:sz w:val="26"/>
                <w:szCs w:val="26"/>
                <w:lang w:val="nl-NL"/>
                <w14:ligatures w14:val="none"/>
              </w:rPr>
              <w:t xml:space="preserve">12.12 Kỹ thuật </w:t>
            </w:r>
            <w:r w:rsidR="00AD6E0C" w:rsidRPr="00245D1F">
              <w:rPr>
                <w:rFonts w:eastAsia="Calibri"/>
                <w:bCs/>
                <w:sz w:val="26"/>
                <w:szCs w:val="26"/>
                <w:lang w:val="nl-NL"/>
                <w14:ligatures w14:val="none"/>
              </w:rPr>
              <w:t xml:space="preserve">“làm mù” </w:t>
            </w:r>
            <w:r w:rsidRPr="00245D1F">
              <w:rPr>
                <w:rFonts w:eastAsia="Calibri"/>
                <w:bCs/>
                <w:sz w:val="26"/>
                <w:szCs w:val="26"/>
                <w:lang w:val="nl-NL"/>
                <w14:ligatures w14:val="none"/>
              </w:rPr>
              <w:t xml:space="preserve">và bảo vệ danh tính của đối tượng nghiên cứu: </w:t>
            </w:r>
            <w:r w:rsidRPr="00245D1F">
              <w:rPr>
                <w:rFonts w:eastAsia="Calibri"/>
                <w:sz w:val="26"/>
                <w:szCs w:val="26"/>
                <w:lang w:val="nl-NL"/>
                <w14:ligatures w14:val="none"/>
              </w:rPr>
              <w:t xml:space="preserve">Các thủ tục để duy trì các danh sách xác định đối tượng, hồ sơ điều trị, danh sách lựa chọn ngẫu nhiên đối tượng và/hoặc mẫu báo cáo trường hợp (CRFs). Các hồ sơ phải cho phép xác định riêng rẽ các </w:t>
            </w:r>
            <w:r w:rsidR="00EB394A" w:rsidRPr="00245D1F">
              <w:rPr>
                <w:rFonts w:eastAsia="Calibri"/>
                <w:sz w:val="26"/>
                <w:szCs w:val="26"/>
                <w:lang w:val="nl-NL"/>
                <w14:ligatures w14:val="none"/>
              </w:rPr>
              <w:t>người bệnh</w:t>
            </w:r>
            <w:r w:rsidRPr="00245D1F">
              <w:rPr>
                <w:rFonts w:eastAsia="Calibri"/>
                <w:sz w:val="26"/>
                <w:szCs w:val="26"/>
                <w:lang w:val="nl-NL"/>
                <w14:ligatures w14:val="none"/>
              </w:rPr>
              <w:t xml:space="preserve"> hoặc người tham gia cũng như kiểm tra và dựng lại dữ liệu.</w:t>
            </w:r>
          </w:p>
          <w:p w14:paraId="5F0A958A" w14:textId="77777777" w:rsidR="006F3EFE" w:rsidRPr="00245D1F" w:rsidRDefault="006F3EFE" w:rsidP="00245D1F">
            <w:pPr>
              <w:spacing w:before="120" w:after="40"/>
              <w:jc w:val="both"/>
              <w:rPr>
                <w:rFonts w:eastAsia="Calibri"/>
                <w:sz w:val="26"/>
                <w:szCs w:val="26"/>
                <w:lang w:val="nl-NL"/>
                <w14:ligatures w14:val="none"/>
              </w:rPr>
            </w:pPr>
            <w:r w:rsidRPr="00245D1F">
              <w:rPr>
                <w:rFonts w:eastAsia="Calibri"/>
                <w:bCs/>
                <w:sz w:val="26"/>
                <w:szCs w:val="26"/>
                <w:lang w:val="nl-NL"/>
                <w14:ligatures w14:val="none"/>
              </w:rPr>
              <w:t xml:space="preserve">12.13 Quy định về việc mở mã: </w:t>
            </w:r>
            <w:r w:rsidRPr="00245D1F">
              <w:rPr>
                <w:rFonts w:eastAsia="Calibri"/>
                <w:sz w:val="26"/>
                <w:szCs w:val="26"/>
                <w:lang w:val="nl-NL"/>
                <w14:ligatures w14:val="none"/>
              </w:rPr>
              <w:t>Thông tin về việc thiết lập mã số thử nghiệm, nơi bảo quản danh sách và ai/khi nào/như thế nào được mở mã trong trường hợp khẩn cấp.</w:t>
            </w:r>
          </w:p>
          <w:p w14:paraId="0C2739B5" w14:textId="19CBCE59" w:rsidR="006F3EFE" w:rsidRPr="00245D1F" w:rsidRDefault="006F3EFE" w:rsidP="00245D1F">
            <w:pPr>
              <w:spacing w:before="120" w:after="40"/>
              <w:jc w:val="both"/>
              <w:rPr>
                <w:rFonts w:eastAsia="Calibri"/>
                <w:sz w:val="26"/>
                <w:szCs w:val="26"/>
                <w:lang w:val="nl-NL"/>
                <w14:ligatures w14:val="none"/>
              </w:rPr>
            </w:pPr>
            <w:r w:rsidRPr="00245D1F">
              <w:rPr>
                <w:rFonts w:eastAsia="Calibri"/>
                <w:bCs/>
                <w:sz w:val="26"/>
                <w:szCs w:val="26"/>
                <w:lang w:val="nl-NL"/>
                <w14:ligatures w14:val="none"/>
              </w:rPr>
              <w:t xml:space="preserve">12.14 Bảo quản thuốc dùng kèm, sản phẩm sử dụng trong phác đồ nghiên cứu: </w:t>
            </w:r>
            <w:r w:rsidRPr="00245D1F">
              <w:rPr>
                <w:rFonts w:eastAsia="Calibri"/>
                <w:sz w:val="26"/>
                <w:szCs w:val="26"/>
                <w:lang w:val="nl-NL"/>
                <w14:ligatures w14:val="none"/>
              </w:rPr>
              <w:t xml:space="preserve">Biện pháp được thực hiện để đảm bảo đóng gói và bảo quản an toàn thuốc dùng kèm nếu sử dụng; </w:t>
            </w:r>
            <w:r w:rsidR="009E0CBC">
              <w:rPr>
                <w:rFonts w:eastAsia="Calibri"/>
                <w:sz w:val="26"/>
                <w:szCs w:val="26"/>
                <w:lang w:val="nl-NL"/>
                <w14:ligatures w14:val="none"/>
              </w:rPr>
              <w:t>b</w:t>
            </w:r>
            <w:r w:rsidRPr="00245D1F">
              <w:rPr>
                <w:rFonts w:eastAsia="Calibri"/>
                <w:sz w:val="26"/>
                <w:szCs w:val="26"/>
                <w:lang w:val="nl-NL"/>
                <w14:ligatures w14:val="none"/>
              </w:rPr>
              <w:t xml:space="preserve">iện pháp được thực hiện để sản xuất, lưu trữ, bảo quản, vận chuyển sản phẩm (nếu sử dụng trong nghiên cứu); </w:t>
            </w:r>
            <w:r w:rsidR="009E0CBC">
              <w:rPr>
                <w:rFonts w:eastAsia="Calibri"/>
                <w:sz w:val="26"/>
                <w:szCs w:val="26"/>
                <w:lang w:val="nl-NL"/>
                <w14:ligatures w14:val="none"/>
              </w:rPr>
              <w:t>x</w:t>
            </w:r>
            <w:r w:rsidRPr="00245D1F">
              <w:rPr>
                <w:rFonts w:eastAsia="Calibri"/>
                <w:sz w:val="26"/>
                <w:szCs w:val="26"/>
                <w:lang w:val="nl-NL"/>
                <w14:ligatures w14:val="none"/>
              </w:rPr>
              <w:t>ác định mức độ tuân thủ với quy định điều trị và các hướng dẫn khác.</w:t>
            </w:r>
          </w:p>
          <w:p w14:paraId="6ABCDA36" w14:textId="5D111032" w:rsidR="006F3EFE" w:rsidRPr="00245D1F" w:rsidRDefault="006F3EFE" w:rsidP="00245D1F">
            <w:pPr>
              <w:spacing w:before="120" w:after="40"/>
              <w:jc w:val="both"/>
              <w:rPr>
                <w:rFonts w:eastAsia="Calibri"/>
                <w:sz w:val="26"/>
                <w:szCs w:val="26"/>
                <w:lang w:val="nl-NL"/>
                <w14:ligatures w14:val="none"/>
              </w:rPr>
            </w:pPr>
            <w:r w:rsidRPr="00245D1F">
              <w:rPr>
                <w:rFonts w:eastAsia="Calibri"/>
                <w:bCs/>
                <w:sz w:val="26"/>
                <w:szCs w:val="26"/>
                <w:lang w:val="nl-NL"/>
                <w14:ligatures w14:val="none"/>
              </w:rPr>
              <w:t>12.15 Phương pháp đánh giá kết quả:</w:t>
            </w:r>
            <w:r w:rsidRPr="00245D1F">
              <w:rPr>
                <w:rFonts w:eastAsia="Calibri"/>
                <w:sz w:val="26"/>
                <w:szCs w:val="26"/>
                <w:lang w:val="nl-NL"/>
                <w14:ligatures w14:val="none"/>
              </w:rPr>
              <w:t xml:space="preserve"> Mô tả phương pháp được sử dụng để đánh giá kết quả, (bao gồm các phương pháp thống kê) và báo cáo về </w:t>
            </w:r>
            <w:r w:rsidR="00EB394A" w:rsidRPr="00245D1F">
              <w:rPr>
                <w:rFonts w:eastAsia="Calibri"/>
                <w:sz w:val="26"/>
                <w:szCs w:val="26"/>
                <w:lang w:val="nl-NL"/>
                <w14:ligatures w14:val="none"/>
              </w:rPr>
              <w:t>người bệnh</w:t>
            </w:r>
            <w:r w:rsidRPr="00245D1F">
              <w:rPr>
                <w:rFonts w:eastAsia="Calibri"/>
                <w:sz w:val="26"/>
                <w:szCs w:val="26"/>
                <w:lang w:val="nl-NL"/>
                <w14:ligatures w14:val="none"/>
              </w:rPr>
              <w:t xml:space="preserve"> hoặc đối tượng tham gia bỏ cuộc khỏi thử nghiệm.</w:t>
            </w:r>
          </w:p>
          <w:p w14:paraId="745370A4" w14:textId="77777777" w:rsidR="006F3EFE" w:rsidRPr="00245D1F" w:rsidRDefault="006F3EFE" w:rsidP="00245D1F">
            <w:pPr>
              <w:spacing w:before="120" w:after="40"/>
              <w:jc w:val="both"/>
              <w:rPr>
                <w:rFonts w:eastAsia="Calibri"/>
                <w:bCs/>
                <w:sz w:val="26"/>
                <w:szCs w:val="26"/>
                <w:lang w:val="nl-NL"/>
                <w14:ligatures w14:val="none"/>
              </w:rPr>
            </w:pPr>
            <w:r w:rsidRPr="00245D1F">
              <w:rPr>
                <w:rFonts w:eastAsia="Calibri"/>
                <w:bCs/>
                <w:sz w:val="26"/>
                <w:szCs w:val="26"/>
                <w:lang w:val="nl-NL"/>
                <w14:ligatures w14:val="none"/>
              </w:rPr>
              <w:t>12.16 Phương pháp xử lý các biến cố bất lợi</w:t>
            </w:r>
          </w:p>
          <w:p w14:paraId="074CAA12" w14:textId="77777777" w:rsidR="006F3EFE" w:rsidRPr="00245D1F" w:rsidRDefault="006F3EFE" w:rsidP="00245D1F">
            <w:pPr>
              <w:spacing w:before="120" w:after="40"/>
              <w:jc w:val="both"/>
              <w:rPr>
                <w:rFonts w:eastAsia="Calibri"/>
                <w:sz w:val="26"/>
                <w:szCs w:val="26"/>
                <w:lang w:val="nl-NL"/>
                <w14:ligatures w14:val="none"/>
              </w:rPr>
            </w:pPr>
            <w:r w:rsidRPr="00245D1F">
              <w:rPr>
                <w:rFonts w:eastAsia="Calibri"/>
                <w:bCs/>
                <w:sz w:val="26"/>
                <w:szCs w:val="26"/>
                <w:lang w:val="nl-NL"/>
                <w14:ligatures w14:val="none"/>
              </w:rPr>
              <w:t>12.17 Cách thức cung cấp thông tin cho đối tượng/người tham gia nghiên cứu:</w:t>
            </w:r>
            <w:r w:rsidRPr="00245D1F">
              <w:rPr>
                <w:rFonts w:eastAsia="Calibri"/>
                <w:sz w:val="26"/>
                <w:szCs w:val="26"/>
                <w:lang w:val="nl-NL"/>
                <w14:ligatures w14:val="none"/>
              </w:rPr>
              <w:t xml:space="preserve"> Thông tin được trình bày cho các đối tượng thử nghiệm, bao gồm họ sẽ được thông tin như thế nào về thử nghiệm lâm sàng và Phiếu chấp thuận tình nguyện</w:t>
            </w:r>
            <w:r w:rsidRPr="00245D1F">
              <w:rPr>
                <w:rFonts w:eastAsia="Calibri"/>
                <w:sz w:val="26"/>
                <w:szCs w:val="26"/>
                <w:lang w:val="nl-NL" w:bidi="he-IL"/>
                <w14:ligatures w14:val="none"/>
              </w:rPr>
              <w:t xml:space="preserve"> của họ được thu thập </w:t>
            </w:r>
            <w:r w:rsidRPr="00245D1F">
              <w:rPr>
                <w:rFonts w:eastAsia="Calibri"/>
                <w:sz w:val="26"/>
                <w:szCs w:val="26"/>
                <w:lang w:val="nl-NL"/>
                <w14:ligatures w14:val="none"/>
              </w:rPr>
              <w:t>khi nào và như thế nào</w:t>
            </w:r>
            <w:r w:rsidRPr="00245D1F">
              <w:rPr>
                <w:rFonts w:eastAsia="Calibri"/>
                <w:sz w:val="26"/>
                <w:szCs w:val="26"/>
                <w:lang w:val="nl-NL" w:bidi="he-IL"/>
                <w14:ligatures w14:val="none"/>
              </w:rPr>
              <w:t>.</w:t>
            </w:r>
          </w:p>
          <w:p w14:paraId="627D1EA2" w14:textId="77777777" w:rsidR="006F3EFE" w:rsidRPr="00245D1F" w:rsidRDefault="006F3EFE" w:rsidP="00245D1F">
            <w:pPr>
              <w:spacing w:before="120" w:after="40"/>
              <w:jc w:val="both"/>
              <w:rPr>
                <w:rFonts w:eastAsia="Calibri"/>
                <w:sz w:val="26"/>
                <w:szCs w:val="26"/>
                <w:lang w:val="nl-NL"/>
                <w14:ligatures w14:val="none"/>
              </w:rPr>
            </w:pPr>
            <w:r w:rsidRPr="00245D1F">
              <w:rPr>
                <w:rFonts w:eastAsia="Calibri"/>
                <w:bCs/>
                <w:sz w:val="26"/>
                <w:szCs w:val="26"/>
                <w:lang w:val="nl-NL" w:bidi="he-IL"/>
                <w14:ligatures w14:val="none"/>
              </w:rPr>
              <w:t xml:space="preserve">12.18 Tập huấn cho nhóm nghiên cứu: </w:t>
            </w:r>
            <w:r w:rsidRPr="00245D1F">
              <w:rPr>
                <w:rFonts w:eastAsia="Calibri"/>
                <w:sz w:val="26"/>
                <w:szCs w:val="26"/>
                <w:lang w:val="nl-NL" w:bidi="he-IL"/>
                <w14:ligatures w14:val="none"/>
              </w:rPr>
              <w:t>Tập huấn cho đội ngũ nghiên cứu viên tham gia vào nghiên cứu thử nghiệm lâm sàng (bao gồm: Nghiên cứu viên chính, điều phối viên, các nghiên cứu viên, Dược sỹ, Điều dưỡng, Kỹ thuật viên...) bao gồm: Nội dung cơ bản về nghiên cứu, thông tin về cách tiến hành thử nghiệm, các quy trình thao tác chuẩn (SOPs).</w:t>
            </w:r>
          </w:p>
          <w:p w14:paraId="12EE41A3" w14:textId="77777777" w:rsidR="006F3EFE" w:rsidRPr="00245D1F" w:rsidRDefault="006F3EFE" w:rsidP="00245D1F">
            <w:pPr>
              <w:spacing w:before="120" w:after="40"/>
              <w:jc w:val="both"/>
              <w:rPr>
                <w:rFonts w:eastAsia="Calibri"/>
                <w:sz w:val="26"/>
                <w:szCs w:val="26"/>
                <w:lang w:val="nl-NL" w:bidi="he-IL"/>
                <w14:ligatures w14:val="none"/>
              </w:rPr>
            </w:pPr>
            <w:r w:rsidRPr="00245D1F">
              <w:rPr>
                <w:rFonts w:eastAsia="Calibri"/>
                <w:bCs/>
                <w:sz w:val="26"/>
                <w:szCs w:val="26"/>
                <w:lang w:val="nl-NL" w:bidi="he-IL"/>
                <w14:ligatures w14:val="none"/>
              </w:rPr>
              <w:t xml:space="preserve">12.19 Các vấn đề về đạo đức: </w:t>
            </w:r>
            <w:r w:rsidRPr="00245D1F">
              <w:rPr>
                <w:rFonts w:eastAsia="Calibri"/>
                <w:sz w:val="26"/>
                <w:szCs w:val="26"/>
                <w:lang w:val="nl-NL" w:bidi="he-IL"/>
                <w14:ligatures w14:val="none"/>
              </w:rPr>
              <w:t>Các cân nhắc và các biện pháp về đạo đức liên quan đến thử nghiệm.</w:t>
            </w:r>
          </w:p>
          <w:p w14:paraId="3B528DE8" w14:textId="77777777" w:rsidR="006F3EFE" w:rsidRPr="00245D1F" w:rsidRDefault="006F3EFE" w:rsidP="00245D1F">
            <w:pPr>
              <w:spacing w:before="120" w:after="40"/>
              <w:jc w:val="both"/>
              <w:rPr>
                <w:rFonts w:eastAsia="Calibri"/>
                <w:sz w:val="26"/>
                <w:szCs w:val="26"/>
                <w:lang w:val="nl-NL" w:bidi="he-IL"/>
                <w14:ligatures w14:val="none"/>
              </w:rPr>
            </w:pPr>
            <w:r w:rsidRPr="00245D1F">
              <w:rPr>
                <w:rFonts w:eastAsia="Calibri"/>
                <w:bCs/>
                <w:sz w:val="26"/>
                <w:szCs w:val="26"/>
                <w:lang w:val="nl-NL" w:bidi="he-IL"/>
                <w14:ligatures w14:val="none"/>
              </w:rPr>
              <w:t xml:space="preserve">12.20 Chăm sóc y tế sau thử nghiệm: </w:t>
            </w:r>
            <w:r w:rsidRPr="00245D1F">
              <w:rPr>
                <w:rFonts w:eastAsia="Calibri"/>
                <w:sz w:val="26"/>
                <w:szCs w:val="26"/>
                <w:lang w:val="nl-NL" w:bidi="he-IL"/>
                <w14:ligatures w14:val="none"/>
              </w:rPr>
              <w:t>Chăm sóc y tế được cung cấp sau thử nghiệm, phương thức điều trị sau thử nghiệm.</w:t>
            </w:r>
          </w:p>
          <w:p w14:paraId="442EE3C8" w14:textId="77777777" w:rsidR="006F3EFE" w:rsidRPr="00245D1F" w:rsidRDefault="006F3EFE" w:rsidP="00245D1F">
            <w:pPr>
              <w:spacing w:before="120" w:after="40"/>
              <w:jc w:val="both"/>
              <w:rPr>
                <w:rFonts w:eastAsia="Calibri"/>
                <w:bCs/>
                <w:sz w:val="26"/>
                <w:szCs w:val="26"/>
                <w:lang w:val="nl-NL"/>
                <w14:ligatures w14:val="none"/>
              </w:rPr>
            </w:pPr>
            <w:r w:rsidRPr="00245D1F">
              <w:rPr>
                <w:rFonts w:eastAsia="Calibri"/>
                <w:bCs/>
                <w:sz w:val="26"/>
                <w:szCs w:val="26"/>
                <w:lang w:val="nl-NL"/>
                <w14:ligatures w14:val="none"/>
              </w:rPr>
              <w:t>12.21 Kế hoạch thực hiện</w:t>
            </w:r>
          </w:p>
          <w:p w14:paraId="572D6B39" w14:textId="77777777" w:rsidR="006F3EFE" w:rsidRPr="00245D1F" w:rsidRDefault="006F3EFE" w:rsidP="00245D1F">
            <w:pPr>
              <w:spacing w:before="120" w:after="40"/>
              <w:jc w:val="both"/>
              <w:rPr>
                <w:rFonts w:eastAsia="Calibri"/>
                <w:sz w:val="26"/>
                <w:szCs w:val="26"/>
                <w:lang w:val="nl-NL"/>
                <w14:ligatures w14:val="none"/>
              </w:rPr>
            </w:pPr>
            <w:r w:rsidRPr="00245D1F">
              <w:rPr>
                <w:rFonts w:eastAsia="Calibri"/>
                <w:sz w:val="26"/>
                <w:szCs w:val="26"/>
                <w:lang w:val="nl-NL"/>
                <w14:ligatures w14:val="none"/>
              </w:rPr>
              <w:t xml:space="preserve">12.22 Kế hoạch theo dõi, giám sát, thanh tra, kiểm tra: </w:t>
            </w:r>
          </w:p>
          <w:p w14:paraId="04774F17" w14:textId="77777777" w:rsidR="006F3EFE" w:rsidRPr="00245D1F" w:rsidRDefault="006F3EFE" w:rsidP="00245D1F">
            <w:pPr>
              <w:pStyle w:val="ListParagraph"/>
              <w:numPr>
                <w:ilvl w:val="0"/>
                <w:numId w:val="32"/>
              </w:numPr>
              <w:spacing w:after="40" w:line="240" w:lineRule="auto"/>
              <w:ind w:left="0" w:firstLine="589"/>
              <w:rPr>
                <w:rFonts w:eastAsia="Calibri"/>
                <w:sz w:val="26"/>
                <w:szCs w:val="26"/>
                <w:lang w:val="nl-NL"/>
                <w14:ligatures w14:val="none"/>
              </w:rPr>
            </w:pPr>
            <w:r w:rsidRPr="00245D1F">
              <w:rPr>
                <w:rFonts w:eastAsia="Calibri"/>
                <w:sz w:val="26"/>
                <w:szCs w:val="26"/>
                <w:lang w:val="nl-NL"/>
                <w14:ligatures w14:val="none"/>
              </w:rPr>
              <w:t>Giám sát của Nghiên cứu viên chính và nhóm nghiên cứu</w:t>
            </w:r>
          </w:p>
          <w:p w14:paraId="7021CF9D" w14:textId="77777777" w:rsidR="006F3EFE" w:rsidRPr="00245D1F" w:rsidRDefault="006F3EFE" w:rsidP="00245D1F">
            <w:pPr>
              <w:pStyle w:val="ListParagraph"/>
              <w:numPr>
                <w:ilvl w:val="0"/>
                <w:numId w:val="32"/>
              </w:numPr>
              <w:spacing w:after="40" w:line="240" w:lineRule="auto"/>
              <w:ind w:left="-120" w:firstLine="709"/>
              <w:rPr>
                <w:rFonts w:eastAsia="Calibri"/>
                <w:sz w:val="26"/>
                <w:szCs w:val="26"/>
                <w:lang w:val="nl-NL"/>
                <w14:ligatures w14:val="none"/>
              </w:rPr>
            </w:pPr>
            <w:r w:rsidRPr="00245D1F">
              <w:rPr>
                <w:rFonts w:eastAsia="Calibri"/>
                <w:sz w:val="26"/>
                <w:szCs w:val="26"/>
                <w:lang w:val="nl-NL"/>
                <w14:ligatures w14:val="none"/>
              </w:rPr>
              <w:t>Giám sát của nhà tài trợ</w:t>
            </w:r>
          </w:p>
          <w:p w14:paraId="5C26A4F5" w14:textId="77777777" w:rsidR="006F3EFE" w:rsidRPr="00245D1F" w:rsidRDefault="006F3EFE" w:rsidP="00245D1F">
            <w:pPr>
              <w:pStyle w:val="ListParagraph"/>
              <w:numPr>
                <w:ilvl w:val="0"/>
                <w:numId w:val="32"/>
              </w:numPr>
              <w:pBdr>
                <w:top w:val="single" w:sz="4" w:space="1" w:color="auto"/>
              </w:pBdr>
              <w:spacing w:after="40" w:line="240" w:lineRule="auto"/>
              <w:ind w:left="-120" w:firstLine="709"/>
              <w:rPr>
                <w:rFonts w:eastAsia="Calibri"/>
                <w:sz w:val="26"/>
                <w:szCs w:val="26"/>
                <w:lang w:val="nl-NL"/>
                <w14:ligatures w14:val="none"/>
              </w:rPr>
            </w:pPr>
            <w:r w:rsidRPr="00245D1F">
              <w:rPr>
                <w:rFonts w:eastAsia="Calibri"/>
                <w:sz w:val="26"/>
                <w:szCs w:val="26"/>
                <w:lang w:val="nl-NL"/>
                <w14:ligatures w14:val="none"/>
              </w:rPr>
              <w:lastRenderedPageBreak/>
              <w:t>Giám sát, kiểm tra, thanh tra của cơ quan quản lý, Hội đồng Đạo đức.</w:t>
            </w:r>
          </w:p>
          <w:p w14:paraId="51932CA2" w14:textId="4045875A" w:rsidR="006F3EFE" w:rsidRPr="00245D1F" w:rsidRDefault="006F3EFE" w:rsidP="00245D1F">
            <w:pPr>
              <w:spacing w:before="120" w:after="40"/>
              <w:jc w:val="both"/>
              <w:rPr>
                <w:rFonts w:eastAsia="Calibri"/>
                <w:sz w:val="26"/>
                <w:szCs w:val="26"/>
                <w:lang w:val="nl-NL"/>
                <w14:ligatures w14:val="none"/>
              </w:rPr>
            </w:pPr>
            <w:r w:rsidRPr="00245D1F">
              <w:rPr>
                <w:rFonts w:eastAsia="Calibri"/>
                <w:sz w:val="26"/>
                <w:szCs w:val="26"/>
                <w:lang w:val="nl-NL"/>
                <w14:ligatures w14:val="none"/>
              </w:rPr>
              <w:t xml:space="preserve">12.23 Các quy trình </w:t>
            </w:r>
            <w:r w:rsidR="00AD6E0C" w:rsidRPr="00245D1F">
              <w:rPr>
                <w:rFonts w:eastAsia="Calibri"/>
                <w:sz w:val="26"/>
                <w:szCs w:val="26"/>
                <w:lang w:val="nl-NL"/>
                <w14:ligatures w14:val="none"/>
              </w:rPr>
              <w:t>thao tác chuẩn</w:t>
            </w:r>
            <w:r w:rsidRPr="00245D1F">
              <w:rPr>
                <w:rFonts w:eastAsia="Calibri"/>
                <w:sz w:val="26"/>
                <w:szCs w:val="26"/>
                <w:lang w:val="nl-NL"/>
                <w14:ligatures w14:val="none"/>
              </w:rPr>
              <w:t xml:space="preserve"> (SOPs) của nghiên cứu: </w:t>
            </w:r>
          </w:p>
          <w:p w14:paraId="37DE48E8" w14:textId="77777777" w:rsidR="006F3EFE" w:rsidRPr="00245D1F" w:rsidRDefault="006F3EFE" w:rsidP="00245D1F">
            <w:pPr>
              <w:spacing w:before="120" w:after="40"/>
              <w:rPr>
                <w:rFonts w:eastAsia="Calibri"/>
                <w:bCs/>
                <w:sz w:val="26"/>
                <w:szCs w:val="26"/>
                <w:lang w:val="nl-NL"/>
                <w14:ligatures w14:val="none"/>
              </w:rPr>
            </w:pPr>
            <w:r w:rsidRPr="00245D1F">
              <w:rPr>
                <w:rFonts w:eastAsia="Calibri"/>
                <w:bCs/>
                <w:sz w:val="26"/>
                <w:szCs w:val="26"/>
                <w:lang w:val="nl-NL"/>
                <w14:ligatures w14:val="none"/>
              </w:rPr>
              <w:t>Các nội dung về đạo đức trong nghiên cứu y sinh học:</w:t>
            </w:r>
          </w:p>
          <w:p w14:paraId="331577F1" w14:textId="616BF98A" w:rsidR="006F3EFE" w:rsidRPr="00245D1F" w:rsidRDefault="006F3EFE" w:rsidP="00245D1F">
            <w:pPr>
              <w:spacing w:before="120" w:after="40"/>
              <w:rPr>
                <w:rFonts w:eastAsia="Calibri"/>
                <w:sz w:val="26"/>
                <w:szCs w:val="26"/>
                <w:lang w:val="nl-NL"/>
                <w14:ligatures w14:val="none"/>
              </w:rPr>
            </w:pPr>
            <w:r>
              <w:rPr>
                <w:rFonts w:eastAsia="Calibri"/>
                <w:sz w:val="26"/>
                <w:szCs w:val="26"/>
                <w:lang w:val="nl-NL"/>
                <w14:ligatures w14:val="none"/>
              </w:rPr>
              <w:t xml:space="preserve">(Bao gồm: Phiếu cung cấp thông tin về nghiên cứu và chấp thuận tình nguyện tham </w:t>
            </w:r>
            <w:r w:rsidRPr="009E0CBC">
              <w:rPr>
                <w:rFonts w:eastAsia="Calibri"/>
                <w:spacing w:val="-4"/>
                <w:sz w:val="26"/>
                <w:szCs w:val="26"/>
                <w:lang w:val="nl-NL"/>
                <w14:ligatures w14:val="none"/>
              </w:rPr>
              <w:t>gia nghiên cứu, Bản cam kết thực hiện các hướng dẫn về đạo đức trong nghiên cứu)</w:t>
            </w:r>
          </w:p>
        </w:tc>
      </w:tr>
      <w:tr w:rsidR="006F3EFE" w14:paraId="04DC89CF" w14:textId="77777777" w:rsidTr="009E0CBC">
        <w:trPr>
          <w:cantSplit/>
        </w:trPr>
        <w:tc>
          <w:tcPr>
            <w:tcW w:w="557" w:type="dxa"/>
            <w:tcBorders>
              <w:top w:val="single" w:sz="4" w:space="0" w:color="auto"/>
            </w:tcBorders>
          </w:tcPr>
          <w:p w14:paraId="7BBB5539" w14:textId="77777777" w:rsidR="006F3EFE" w:rsidRDefault="006F3EFE" w:rsidP="006F3EFE">
            <w:pPr>
              <w:rPr>
                <w:rFonts w:eastAsia="Calibri"/>
                <w:position w:val="-20"/>
                <w:sz w:val="26"/>
                <w:szCs w:val="26"/>
                <w:lang w:val="nl-NL"/>
                <w14:ligatures w14:val="none"/>
              </w:rPr>
            </w:pPr>
            <w:r>
              <w:rPr>
                <w:rFonts w:eastAsia="Calibri"/>
                <w:position w:val="-20"/>
                <w:sz w:val="26"/>
                <w:szCs w:val="26"/>
                <w:lang w:val="nl-NL"/>
                <w14:ligatures w14:val="none"/>
              </w:rPr>
              <w:lastRenderedPageBreak/>
              <w:t>13</w:t>
            </w:r>
          </w:p>
        </w:tc>
        <w:tc>
          <w:tcPr>
            <w:tcW w:w="8366" w:type="dxa"/>
            <w:gridSpan w:val="5"/>
            <w:tcBorders>
              <w:top w:val="single" w:sz="4" w:space="0" w:color="auto"/>
              <w:bottom w:val="nil"/>
            </w:tcBorders>
          </w:tcPr>
          <w:p w14:paraId="5CC17619" w14:textId="77777777" w:rsidR="006F3EFE" w:rsidRPr="00245D1F" w:rsidRDefault="006F3EFE" w:rsidP="006F3EFE">
            <w:pPr>
              <w:rPr>
                <w:rFonts w:eastAsia="Calibri"/>
                <w:position w:val="-20"/>
                <w:sz w:val="26"/>
                <w:szCs w:val="26"/>
                <w:lang w:val="nl-NL"/>
                <w14:ligatures w14:val="none"/>
              </w:rPr>
            </w:pPr>
            <w:r w:rsidRPr="00245D1F">
              <w:rPr>
                <w:rFonts w:eastAsia="Calibri"/>
                <w:position w:val="-20"/>
                <w:sz w:val="26"/>
                <w:szCs w:val="26"/>
                <w:lang w:val="nl-NL"/>
                <w14:ligatures w14:val="none"/>
              </w:rPr>
              <w:t>Hợp tác quốc tế</w:t>
            </w:r>
          </w:p>
        </w:tc>
      </w:tr>
      <w:tr w:rsidR="006F3EFE" w14:paraId="7F06E14E" w14:textId="77777777" w:rsidTr="00245D1F">
        <w:tc>
          <w:tcPr>
            <w:tcW w:w="6088" w:type="dxa"/>
            <w:gridSpan w:val="4"/>
          </w:tcPr>
          <w:p w14:paraId="1B9F6CD2" w14:textId="77777777" w:rsidR="006F3EFE" w:rsidRPr="00245D1F" w:rsidRDefault="006F3EFE" w:rsidP="006F3EFE">
            <w:pPr>
              <w:rPr>
                <w:rFonts w:eastAsia="Calibri"/>
                <w:sz w:val="26"/>
                <w:szCs w:val="26"/>
                <w:lang w:val="nl-NL"/>
                <w14:ligatures w14:val="none"/>
              </w:rPr>
            </w:pPr>
            <w:r w:rsidRPr="00245D1F">
              <w:rPr>
                <w:rFonts w:eastAsia="Calibri"/>
                <w:sz w:val="26"/>
                <w:szCs w:val="26"/>
                <w:lang w:val="nl-NL"/>
                <w14:ligatures w14:val="none"/>
              </w:rPr>
              <w:t>Nội dung hợp tác</w:t>
            </w:r>
          </w:p>
        </w:tc>
        <w:tc>
          <w:tcPr>
            <w:tcW w:w="2835" w:type="dxa"/>
            <w:gridSpan w:val="2"/>
          </w:tcPr>
          <w:p w14:paraId="4E1E649E" w14:textId="77777777" w:rsidR="006F3EFE" w:rsidRPr="00245D1F" w:rsidRDefault="006F3EFE" w:rsidP="006F3EFE">
            <w:pPr>
              <w:rPr>
                <w:rFonts w:eastAsia="Calibri"/>
                <w:sz w:val="26"/>
                <w:szCs w:val="26"/>
                <w:lang w:val="nl-NL"/>
                <w14:ligatures w14:val="none"/>
              </w:rPr>
            </w:pPr>
            <w:r w:rsidRPr="00245D1F">
              <w:rPr>
                <w:rFonts w:eastAsia="Calibri"/>
                <w:sz w:val="26"/>
                <w:szCs w:val="26"/>
                <w:lang w:val="nl-NL"/>
                <w14:ligatures w14:val="none"/>
              </w:rPr>
              <w:t>Tên đối tác</w:t>
            </w:r>
          </w:p>
        </w:tc>
      </w:tr>
      <w:tr w:rsidR="006F3EFE" w14:paraId="6BD33419" w14:textId="77777777" w:rsidTr="00245D1F">
        <w:trPr>
          <w:trHeight w:val="432"/>
        </w:trPr>
        <w:tc>
          <w:tcPr>
            <w:tcW w:w="6088" w:type="dxa"/>
            <w:gridSpan w:val="4"/>
          </w:tcPr>
          <w:p w14:paraId="47066C16" w14:textId="77777777" w:rsidR="006F3EFE" w:rsidRPr="00245D1F" w:rsidRDefault="006F3EFE" w:rsidP="006F3EFE">
            <w:pPr>
              <w:rPr>
                <w:rFonts w:eastAsia="Calibri"/>
                <w:sz w:val="26"/>
                <w:szCs w:val="26"/>
                <w:lang w:val="nl-NL"/>
                <w14:ligatures w14:val="none"/>
              </w:rPr>
            </w:pPr>
          </w:p>
        </w:tc>
        <w:tc>
          <w:tcPr>
            <w:tcW w:w="2835" w:type="dxa"/>
            <w:gridSpan w:val="2"/>
          </w:tcPr>
          <w:p w14:paraId="5C6D6547" w14:textId="77777777" w:rsidR="006F3EFE" w:rsidRPr="00245D1F" w:rsidRDefault="006F3EFE" w:rsidP="006F3EFE">
            <w:pPr>
              <w:rPr>
                <w:rFonts w:eastAsia="Calibri"/>
                <w:sz w:val="26"/>
                <w:szCs w:val="26"/>
                <w:lang w:val="nl-NL"/>
                <w14:ligatures w14:val="none"/>
              </w:rPr>
            </w:pPr>
          </w:p>
        </w:tc>
      </w:tr>
      <w:tr w:rsidR="006F3EFE" w14:paraId="6607736F" w14:textId="77777777" w:rsidTr="00245D1F">
        <w:trPr>
          <w:cantSplit/>
        </w:trPr>
        <w:tc>
          <w:tcPr>
            <w:tcW w:w="557" w:type="dxa"/>
          </w:tcPr>
          <w:p w14:paraId="2082A516" w14:textId="77777777" w:rsidR="006F3EFE" w:rsidRDefault="006F3EFE" w:rsidP="006F3EFE">
            <w:pPr>
              <w:rPr>
                <w:rFonts w:eastAsia="Calibri"/>
                <w:position w:val="-20"/>
                <w:sz w:val="26"/>
                <w:szCs w:val="26"/>
                <w:lang w:val="nl-NL"/>
                <w14:ligatures w14:val="none"/>
              </w:rPr>
            </w:pPr>
            <w:r>
              <w:rPr>
                <w:rFonts w:eastAsia="Calibri"/>
                <w:position w:val="-20"/>
                <w:sz w:val="26"/>
                <w:szCs w:val="26"/>
                <w:lang w:val="nl-NL"/>
                <w14:ligatures w14:val="none"/>
              </w:rPr>
              <w:t>14</w:t>
            </w:r>
          </w:p>
        </w:tc>
        <w:tc>
          <w:tcPr>
            <w:tcW w:w="8366" w:type="dxa"/>
            <w:gridSpan w:val="5"/>
          </w:tcPr>
          <w:p w14:paraId="4F03F629" w14:textId="77777777" w:rsidR="006F3EFE" w:rsidRPr="00245D1F" w:rsidRDefault="006F3EFE" w:rsidP="006F3EFE">
            <w:pPr>
              <w:rPr>
                <w:rFonts w:eastAsia="Calibri"/>
                <w:position w:val="-20"/>
                <w:sz w:val="26"/>
                <w:szCs w:val="26"/>
                <w:lang w:val="nl-NL"/>
                <w14:ligatures w14:val="none"/>
              </w:rPr>
            </w:pPr>
            <w:r w:rsidRPr="00245D1F">
              <w:rPr>
                <w:rFonts w:eastAsia="Calibri"/>
                <w:position w:val="-20"/>
                <w:sz w:val="26"/>
                <w:szCs w:val="26"/>
                <w:lang w:val="nl-NL"/>
                <w14:ligatures w14:val="none"/>
              </w:rPr>
              <w:t>Tiến độ thực hiện</w:t>
            </w:r>
          </w:p>
        </w:tc>
      </w:tr>
      <w:tr w:rsidR="006F3EFE" w:rsidRPr="00517151" w14:paraId="0C1520CF" w14:textId="77777777" w:rsidTr="00245D1F">
        <w:tc>
          <w:tcPr>
            <w:tcW w:w="557" w:type="dxa"/>
            <w:vAlign w:val="center"/>
          </w:tcPr>
          <w:p w14:paraId="46E462C8" w14:textId="77777777" w:rsidR="006F3EFE" w:rsidRPr="009E0CBC" w:rsidRDefault="006F3EFE" w:rsidP="00245D1F">
            <w:pPr>
              <w:jc w:val="center"/>
              <w:rPr>
                <w:rFonts w:ascii="Times New Roman Bold" w:eastAsia="Calibri" w:hAnsi="Times New Roman Bold"/>
                <w:b/>
                <w:spacing w:val="-6"/>
                <w:sz w:val="26"/>
                <w:szCs w:val="26"/>
                <w:lang w:val="nl-NL"/>
                <w14:ligatures w14:val="none"/>
              </w:rPr>
            </w:pPr>
            <w:r w:rsidRPr="009E0CBC">
              <w:rPr>
                <w:rFonts w:ascii="Times New Roman Bold" w:eastAsia="Calibri" w:hAnsi="Times New Roman Bold"/>
                <w:b/>
                <w:spacing w:val="-6"/>
                <w:sz w:val="26"/>
                <w:szCs w:val="26"/>
                <w:lang w:val="nl-NL"/>
                <w14:ligatures w14:val="none"/>
              </w:rPr>
              <w:t>TT</w:t>
            </w:r>
          </w:p>
        </w:tc>
        <w:tc>
          <w:tcPr>
            <w:tcW w:w="3504" w:type="dxa"/>
            <w:gridSpan w:val="2"/>
            <w:vAlign w:val="center"/>
          </w:tcPr>
          <w:p w14:paraId="42AE7D5B" w14:textId="77777777" w:rsidR="006F3EFE" w:rsidRPr="009E0CBC" w:rsidRDefault="006F3EFE" w:rsidP="00245D1F">
            <w:pPr>
              <w:jc w:val="center"/>
              <w:rPr>
                <w:rFonts w:eastAsia="Calibri"/>
                <w:b/>
                <w:sz w:val="26"/>
                <w:szCs w:val="26"/>
                <w:lang w:val="nl-NL"/>
                <w14:ligatures w14:val="none"/>
              </w:rPr>
            </w:pPr>
            <w:r w:rsidRPr="009E0CBC">
              <w:rPr>
                <w:rFonts w:eastAsia="Calibri"/>
                <w:b/>
                <w:sz w:val="26"/>
                <w:szCs w:val="26"/>
                <w:lang w:val="nl-NL"/>
                <w14:ligatures w14:val="none"/>
              </w:rPr>
              <w:t>Các nội dung, công việc</w:t>
            </w:r>
          </w:p>
          <w:p w14:paraId="3B0BD8B6" w14:textId="54DD1A33" w:rsidR="006F3EFE" w:rsidRPr="009E0CBC" w:rsidRDefault="006F3EFE" w:rsidP="00245D1F">
            <w:pPr>
              <w:jc w:val="center"/>
              <w:rPr>
                <w:rFonts w:eastAsia="Calibri"/>
                <w:b/>
                <w:sz w:val="26"/>
                <w:szCs w:val="26"/>
                <w:lang w:val="nl-NL"/>
                <w14:ligatures w14:val="none"/>
              </w:rPr>
            </w:pPr>
            <w:r w:rsidRPr="009E0CBC">
              <w:rPr>
                <w:rFonts w:eastAsia="Calibri"/>
                <w:b/>
                <w:sz w:val="26"/>
                <w:szCs w:val="26"/>
                <w:lang w:val="nl-NL"/>
                <w14:ligatures w14:val="none"/>
              </w:rPr>
              <w:t>thực hiện chủ yếu</w:t>
            </w:r>
          </w:p>
          <w:p w14:paraId="508590FD" w14:textId="77777777" w:rsidR="006F3EFE" w:rsidRPr="009E0CBC" w:rsidRDefault="006F3EFE" w:rsidP="00245D1F">
            <w:pPr>
              <w:jc w:val="center"/>
              <w:rPr>
                <w:rFonts w:eastAsia="Calibri"/>
                <w:b/>
                <w:sz w:val="26"/>
                <w:szCs w:val="26"/>
                <w:lang w:val="nl-NL"/>
                <w14:ligatures w14:val="none"/>
              </w:rPr>
            </w:pPr>
            <w:r w:rsidRPr="009E0CBC">
              <w:rPr>
                <w:rFonts w:eastAsia="Calibri"/>
                <w:b/>
                <w:sz w:val="26"/>
                <w:szCs w:val="26"/>
                <w:lang w:val="nl-NL"/>
                <w14:ligatures w14:val="none"/>
              </w:rPr>
              <w:t>(Các mốc đánh giá chủ yếu)</w:t>
            </w:r>
          </w:p>
        </w:tc>
        <w:tc>
          <w:tcPr>
            <w:tcW w:w="2027" w:type="dxa"/>
            <w:vAlign w:val="center"/>
          </w:tcPr>
          <w:p w14:paraId="2F180FB4" w14:textId="41430A4B" w:rsidR="006F3EFE" w:rsidRPr="009E0CBC" w:rsidRDefault="006F3EFE" w:rsidP="00245D1F">
            <w:pPr>
              <w:jc w:val="center"/>
              <w:rPr>
                <w:rFonts w:eastAsia="Calibri"/>
                <w:b/>
                <w:sz w:val="26"/>
                <w:szCs w:val="26"/>
                <w:lang w:val="nl-NL"/>
                <w14:ligatures w14:val="none"/>
              </w:rPr>
            </w:pPr>
            <w:r w:rsidRPr="009E0CBC">
              <w:rPr>
                <w:rFonts w:eastAsia="Calibri"/>
                <w:b/>
                <w:sz w:val="26"/>
                <w:szCs w:val="26"/>
                <w:lang w:val="nl-NL"/>
                <w14:ligatures w14:val="none"/>
              </w:rPr>
              <w:t>Sản phẩm</w:t>
            </w:r>
          </w:p>
          <w:p w14:paraId="491F4568" w14:textId="43EEB976" w:rsidR="006F3EFE" w:rsidRPr="009E0CBC" w:rsidRDefault="006F3EFE" w:rsidP="00245D1F">
            <w:pPr>
              <w:jc w:val="center"/>
              <w:rPr>
                <w:rFonts w:eastAsia="Calibri"/>
                <w:b/>
                <w:sz w:val="26"/>
                <w:szCs w:val="26"/>
                <w:lang w:val="nl-NL"/>
                <w14:ligatures w14:val="none"/>
              </w:rPr>
            </w:pPr>
            <w:r w:rsidRPr="009E0CBC">
              <w:rPr>
                <w:rFonts w:eastAsia="Calibri"/>
                <w:b/>
                <w:sz w:val="26"/>
                <w:szCs w:val="26"/>
                <w:lang w:val="nl-NL"/>
                <w14:ligatures w14:val="none"/>
              </w:rPr>
              <w:t>phải đạt</w:t>
            </w:r>
          </w:p>
        </w:tc>
        <w:tc>
          <w:tcPr>
            <w:tcW w:w="1559" w:type="dxa"/>
            <w:vAlign w:val="center"/>
          </w:tcPr>
          <w:p w14:paraId="4FB67887" w14:textId="384DB205" w:rsidR="006F3EFE" w:rsidRPr="009E0CBC" w:rsidRDefault="006F3EFE" w:rsidP="00245D1F">
            <w:pPr>
              <w:jc w:val="center"/>
              <w:rPr>
                <w:rFonts w:eastAsia="Calibri"/>
                <w:b/>
                <w:sz w:val="26"/>
                <w:szCs w:val="26"/>
                <w:lang w:val="nl-NL"/>
                <w14:ligatures w14:val="none"/>
              </w:rPr>
            </w:pPr>
            <w:r w:rsidRPr="009E0CBC">
              <w:rPr>
                <w:rFonts w:eastAsia="Calibri"/>
                <w:b/>
                <w:sz w:val="26"/>
                <w:szCs w:val="26"/>
                <w:lang w:val="nl-NL"/>
                <w14:ligatures w14:val="none"/>
              </w:rPr>
              <w:t>Thời gian</w:t>
            </w:r>
          </w:p>
          <w:p w14:paraId="263AB367" w14:textId="77777777" w:rsidR="006F3EFE" w:rsidRPr="009E0CBC" w:rsidRDefault="006F3EFE" w:rsidP="00245D1F">
            <w:pPr>
              <w:jc w:val="center"/>
              <w:rPr>
                <w:rFonts w:eastAsia="Calibri"/>
                <w:b/>
                <w:sz w:val="26"/>
                <w:szCs w:val="26"/>
                <w:lang w:val="nl-NL"/>
                <w14:ligatures w14:val="none"/>
              </w:rPr>
            </w:pPr>
            <w:r w:rsidRPr="009E0CBC">
              <w:rPr>
                <w:rFonts w:eastAsia="Calibri"/>
                <w:b/>
                <w:sz w:val="26"/>
                <w:szCs w:val="26"/>
                <w:lang w:val="nl-NL"/>
                <w14:ligatures w14:val="none"/>
              </w:rPr>
              <w:t>(BĐ-KT)</w:t>
            </w:r>
          </w:p>
        </w:tc>
        <w:tc>
          <w:tcPr>
            <w:tcW w:w="1276" w:type="dxa"/>
            <w:vAlign w:val="center"/>
          </w:tcPr>
          <w:p w14:paraId="35014086" w14:textId="77777777" w:rsidR="006F3EFE" w:rsidRPr="009E0CBC" w:rsidRDefault="006F3EFE" w:rsidP="00245D1F">
            <w:pPr>
              <w:jc w:val="center"/>
              <w:rPr>
                <w:rFonts w:eastAsia="Calibri"/>
                <w:b/>
                <w:sz w:val="26"/>
                <w:szCs w:val="26"/>
                <w:lang w:val="nl-NL"/>
                <w14:ligatures w14:val="none"/>
              </w:rPr>
            </w:pPr>
            <w:r w:rsidRPr="009E0CBC">
              <w:rPr>
                <w:rFonts w:eastAsia="Calibri"/>
                <w:b/>
                <w:sz w:val="26"/>
                <w:szCs w:val="26"/>
                <w:lang w:val="nl-NL"/>
                <w14:ligatures w14:val="none"/>
              </w:rPr>
              <w:t>Người, cơ quan thực hiện</w:t>
            </w:r>
          </w:p>
        </w:tc>
      </w:tr>
      <w:tr w:rsidR="006F3EFE" w14:paraId="293AB0DC" w14:textId="77777777" w:rsidTr="00245D1F">
        <w:tc>
          <w:tcPr>
            <w:tcW w:w="557" w:type="dxa"/>
          </w:tcPr>
          <w:p w14:paraId="21986DA8" w14:textId="77777777" w:rsidR="006F3EFE" w:rsidRPr="00245D1F" w:rsidRDefault="006F3EFE" w:rsidP="00245D1F">
            <w:pPr>
              <w:rPr>
                <w:rFonts w:eastAsia="Calibri"/>
                <w:sz w:val="26"/>
                <w:szCs w:val="26"/>
                <w:lang w:val="nl-NL"/>
                <w14:ligatures w14:val="none"/>
              </w:rPr>
            </w:pPr>
            <w:r w:rsidRPr="00245D1F">
              <w:rPr>
                <w:rFonts w:eastAsia="Calibri"/>
                <w:sz w:val="26"/>
                <w:szCs w:val="26"/>
                <w:lang w:val="nl-NL"/>
                <w14:ligatures w14:val="none"/>
              </w:rPr>
              <w:t>1</w:t>
            </w:r>
          </w:p>
        </w:tc>
        <w:tc>
          <w:tcPr>
            <w:tcW w:w="3504" w:type="dxa"/>
            <w:gridSpan w:val="2"/>
          </w:tcPr>
          <w:p w14:paraId="6FB3924E" w14:textId="77777777" w:rsidR="006F3EFE" w:rsidRPr="00245D1F" w:rsidRDefault="006F3EFE" w:rsidP="009E0CBC">
            <w:pPr>
              <w:jc w:val="center"/>
              <w:rPr>
                <w:rFonts w:eastAsia="Calibri"/>
                <w:sz w:val="26"/>
                <w:szCs w:val="26"/>
                <w:lang w:val="nl-NL"/>
                <w14:ligatures w14:val="none"/>
              </w:rPr>
            </w:pPr>
            <w:r w:rsidRPr="00245D1F">
              <w:rPr>
                <w:rFonts w:eastAsia="Calibri"/>
                <w:sz w:val="26"/>
                <w:szCs w:val="26"/>
                <w:lang w:val="nl-NL"/>
                <w14:ligatures w14:val="none"/>
              </w:rPr>
              <w:t>2</w:t>
            </w:r>
          </w:p>
        </w:tc>
        <w:tc>
          <w:tcPr>
            <w:tcW w:w="2027" w:type="dxa"/>
          </w:tcPr>
          <w:p w14:paraId="5700B717" w14:textId="77777777" w:rsidR="006F3EFE" w:rsidRPr="00245D1F" w:rsidRDefault="006F3EFE" w:rsidP="009E0CBC">
            <w:pPr>
              <w:jc w:val="center"/>
              <w:rPr>
                <w:rFonts w:eastAsia="Calibri"/>
                <w:sz w:val="26"/>
                <w:szCs w:val="26"/>
                <w:lang w:val="nl-NL"/>
                <w14:ligatures w14:val="none"/>
              </w:rPr>
            </w:pPr>
            <w:r w:rsidRPr="00245D1F">
              <w:rPr>
                <w:rFonts w:eastAsia="Calibri"/>
                <w:sz w:val="26"/>
                <w:szCs w:val="26"/>
                <w:lang w:val="nl-NL"/>
                <w14:ligatures w14:val="none"/>
              </w:rPr>
              <w:t>3</w:t>
            </w:r>
          </w:p>
        </w:tc>
        <w:tc>
          <w:tcPr>
            <w:tcW w:w="1559" w:type="dxa"/>
          </w:tcPr>
          <w:p w14:paraId="517CD7D4" w14:textId="77777777" w:rsidR="006F3EFE" w:rsidRPr="00245D1F" w:rsidRDefault="006F3EFE" w:rsidP="009E0CBC">
            <w:pPr>
              <w:jc w:val="center"/>
              <w:rPr>
                <w:rFonts w:eastAsia="Calibri"/>
                <w:sz w:val="26"/>
                <w:szCs w:val="26"/>
                <w:lang w:val="nl-NL"/>
                <w14:ligatures w14:val="none"/>
              </w:rPr>
            </w:pPr>
            <w:r w:rsidRPr="00245D1F">
              <w:rPr>
                <w:rFonts w:eastAsia="Calibri"/>
                <w:sz w:val="26"/>
                <w:szCs w:val="26"/>
                <w:lang w:val="nl-NL"/>
                <w14:ligatures w14:val="none"/>
              </w:rPr>
              <w:t>4</w:t>
            </w:r>
          </w:p>
        </w:tc>
        <w:tc>
          <w:tcPr>
            <w:tcW w:w="1276" w:type="dxa"/>
          </w:tcPr>
          <w:p w14:paraId="3D70BE20" w14:textId="77777777" w:rsidR="006F3EFE" w:rsidRPr="00245D1F" w:rsidRDefault="006F3EFE" w:rsidP="009E0CBC">
            <w:pPr>
              <w:jc w:val="center"/>
              <w:rPr>
                <w:rFonts w:eastAsia="Calibri"/>
                <w:sz w:val="26"/>
                <w:szCs w:val="26"/>
                <w:lang w:val="nl-NL"/>
                <w14:ligatures w14:val="none"/>
              </w:rPr>
            </w:pPr>
            <w:r w:rsidRPr="00245D1F">
              <w:rPr>
                <w:rFonts w:eastAsia="Calibri"/>
                <w:sz w:val="26"/>
                <w:szCs w:val="26"/>
                <w:lang w:val="nl-NL"/>
                <w14:ligatures w14:val="none"/>
              </w:rPr>
              <w:t>5</w:t>
            </w:r>
          </w:p>
        </w:tc>
      </w:tr>
      <w:tr w:rsidR="006F3EFE" w14:paraId="3D9299A2" w14:textId="77777777" w:rsidTr="00245D1F">
        <w:trPr>
          <w:trHeight w:val="277"/>
        </w:trPr>
        <w:tc>
          <w:tcPr>
            <w:tcW w:w="557" w:type="dxa"/>
          </w:tcPr>
          <w:p w14:paraId="4B9FBC97" w14:textId="77777777" w:rsidR="006F3EFE" w:rsidRDefault="006F3EFE" w:rsidP="00245D1F">
            <w:pPr>
              <w:rPr>
                <w:rFonts w:eastAsia="Calibri"/>
                <w:sz w:val="26"/>
                <w:szCs w:val="26"/>
                <w:lang w:val="nl-NL"/>
                <w14:ligatures w14:val="none"/>
              </w:rPr>
            </w:pPr>
          </w:p>
        </w:tc>
        <w:tc>
          <w:tcPr>
            <w:tcW w:w="3504" w:type="dxa"/>
            <w:gridSpan w:val="2"/>
          </w:tcPr>
          <w:p w14:paraId="4ED31B86" w14:textId="77777777" w:rsidR="006F3EFE" w:rsidRDefault="006F3EFE" w:rsidP="00245D1F">
            <w:pPr>
              <w:rPr>
                <w:rFonts w:eastAsia="Calibri"/>
                <w:sz w:val="26"/>
                <w:szCs w:val="26"/>
                <w:lang w:val="nl-NL"/>
                <w14:ligatures w14:val="none"/>
              </w:rPr>
            </w:pPr>
          </w:p>
        </w:tc>
        <w:tc>
          <w:tcPr>
            <w:tcW w:w="2027" w:type="dxa"/>
          </w:tcPr>
          <w:p w14:paraId="13D3BE6C" w14:textId="77777777" w:rsidR="006F3EFE" w:rsidRDefault="006F3EFE" w:rsidP="00245D1F">
            <w:pPr>
              <w:rPr>
                <w:rFonts w:eastAsia="Calibri"/>
                <w:sz w:val="26"/>
                <w:szCs w:val="26"/>
                <w:lang w:val="nl-NL"/>
                <w14:ligatures w14:val="none"/>
              </w:rPr>
            </w:pPr>
          </w:p>
        </w:tc>
        <w:tc>
          <w:tcPr>
            <w:tcW w:w="1559" w:type="dxa"/>
          </w:tcPr>
          <w:p w14:paraId="3D3CE770" w14:textId="77777777" w:rsidR="006F3EFE" w:rsidRDefault="006F3EFE" w:rsidP="00245D1F">
            <w:pPr>
              <w:rPr>
                <w:rFonts w:eastAsia="Calibri"/>
                <w:sz w:val="26"/>
                <w:szCs w:val="26"/>
                <w:lang w:val="nl-NL"/>
                <w14:ligatures w14:val="none"/>
              </w:rPr>
            </w:pPr>
          </w:p>
        </w:tc>
        <w:tc>
          <w:tcPr>
            <w:tcW w:w="1276" w:type="dxa"/>
          </w:tcPr>
          <w:p w14:paraId="648781FC" w14:textId="77777777" w:rsidR="006F3EFE" w:rsidRDefault="006F3EFE" w:rsidP="00245D1F">
            <w:pPr>
              <w:rPr>
                <w:rFonts w:eastAsia="Calibri"/>
                <w:sz w:val="26"/>
                <w:szCs w:val="26"/>
                <w:lang w:val="nl-NL"/>
                <w14:ligatures w14:val="none"/>
              </w:rPr>
            </w:pPr>
          </w:p>
        </w:tc>
      </w:tr>
      <w:tr w:rsidR="006F3EFE" w14:paraId="6BC17175" w14:textId="77777777" w:rsidTr="00245D1F">
        <w:tc>
          <w:tcPr>
            <w:tcW w:w="557" w:type="dxa"/>
          </w:tcPr>
          <w:p w14:paraId="3C1CA3B5" w14:textId="77777777" w:rsidR="006F3EFE" w:rsidRDefault="006F3EFE" w:rsidP="00245D1F">
            <w:pPr>
              <w:rPr>
                <w:rFonts w:eastAsia="Calibri"/>
                <w:sz w:val="26"/>
                <w:szCs w:val="26"/>
                <w:lang w:val="nl-NL"/>
                <w14:ligatures w14:val="none"/>
              </w:rPr>
            </w:pPr>
          </w:p>
        </w:tc>
        <w:tc>
          <w:tcPr>
            <w:tcW w:w="3504" w:type="dxa"/>
            <w:gridSpan w:val="2"/>
          </w:tcPr>
          <w:p w14:paraId="5C8E9C16" w14:textId="77777777" w:rsidR="006F3EFE" w:rsidRDefault="006F3EFE" w:rsidP="00245D1F">
            <w:pPr>
              <w:rPr>
                <w:rFonts w:eastAsia="Calibri"/>
                <w:sz w:val="26"/>
                <w:szCs w:val="26"/>
                <w:lang w:val="nl-NL"/>
                <w14:ligatures w14:val="none"/>
              </w:rPr>
            </w:pPr>
          </w:p>
        </w:tc>
        <w:tc>
          <w:tcPr>
            <w:tcW w:w="2027" w:type="dxa"/>
          </w:tcPr>
          <w:p w14:paraId="6606DF64" w14:textId="77777777" w:rsidR="006F3EFE" w:rsidRDefault="006F3EFE" w:rsidP="00245D1F">
            <w:pPr>
              <w:rPr>
                <w:rFonts w:eastAsia="Calibri"/>
                <w:sz w:val="26"/>
                <w:szCs w:val="26"/>
                <w:lang w:val="nl-NL"/>
                <w14:ligatures w14:val="none"/>
              </w:rPr>
            </w:pPr>
          </w:p>
        </w:tc>
        <w:tc>
          <w:tcPr>
            <w:tcW w:w="1559" w:type="dxa"/>
          </w:tcPr>
          <w:p w14:paraId="30B4F2A5" w14:textId="77777777" w:rsidR="006F3EFE" w:rsidRDefault="006F3EFE" w:rsidP="00245D1F">
            <w:pPr>
              <w:rPr>
                <w:rFonts w:eastAsia="Calibri"/>
                <w:sz w:val="26"/>
                <w:szCs w:val="26"/>
                <w:lang w:val="nl-NL"/>
                <w14:ligatures w14:val="none"/>
              </w:rPr>
            </w:pPr>
          </w:p>
        </w:tc>
        <w:tc>
          <w:tcPr>
            <w:tcW w:w="1276" w:type="dxa"/>
          </w:tcPr>
          <w:p w14:paraId="28CD6C53" w14:textId="77777777" w:rsidR="006F3EFE" w:rsidRDefault="006F3EFE" w:rsidP="00245D1F">
            <w:pPr>
              <w:rPr>
                <w:rFonts w:eastAsia="Calibri"/>
                <w:sz w:val="26"/>
                <w:szCs w:val="26"/>
                <w:lang w:val="nl-NL"/>
                <w14:ligatures w14:val="none"/>
              </w:rPr>
            </w:pPr>
          </w:p>
        </w:tc>
      </w:tr>
      <w:tr w:rsidR="006F3EFE" w14:paraId="22930356" w14:textId="77777777" w:rsidTr="00245D1F">
        <w:tc>
          <w:tcPr>
            <w:tcW w:w="557" w:type="dxa"/>
          </w:tcPr>
          <w:p w14:paraId="772A9661" w14:textId="77777777" w:rsidR="006F3EFE" w:rsidRDefault="006F3EFE" w:rsidP="00245D1F">
            <w:pPr>
              <w:rPr>
                <w:rFonts w:eastAsia="Calibri"/>
                <w:sz w:val="26"/>
                <w:szCs w:val="26"/>
                <w:lang w:val="nl-NL"/>
                <w14:ligatures w14:val="none"/>
              </w:rPr>
            </w:pPr>
          </w:p>
        </w:tc>
        <w:tc>
          <w:tcPr>
            <w:tcW w:w="3504" w:type="dxa"/>
            <w:gridSpan w:val="2"/>
          </w:tcPr>
          <w:p w14:paraId="724F7213" w14:textId="77777777" w:rsidR="006F3EFE" w:rsidRDefault="006F3EFE" w:rsidP="00245D1F">
            <w:pPr>
              <w:rPr>
                <w:rFonts w:eastAsia="Calibri"/>
                <w:sz w:val="26"/>
                <w:szCs w:val="26"/>
                <w:lang w:val="nl-NL"/>
                <w14:ligatures w14:val="none"/>
              </w:rPr>
            </w:pPr>
          </w:p>
        </w:tc>
        <w:tc>
          <w:tcPr>
            <w:tcW w:w="2027" w:type="dxa"/>
          </w:tcPr>
          <w:p w14:paraId="6CD841D4" w14:textId="77777777" w:rsidR="006F3EFE" w:rsidRDefault="006F3EFE" w:rsidP="00245D1F">
            <w:pPr>
              <w:rPr>
                <w:rFonts w:eastAsia="Calibri"/>
                <w:sz w:val="26"/>
                <w:szCs w:val="26"/>
                <w:lang w:val="nl-NL"/>
                <w14:ligatures w14:val="none"/>
              </w:rPr>
            </w:pPr>
          </w:p>
        </w:tc>
        <w:tc>
          <w:tcPr>
            <w:tcW w:w="1559" w:type="dxa"/>
          </w:tcPr>
          <w:p w14:paraId="3F6256D4" w14:textId="77777777" w:rsidR="006F3EFE" w:rsidRDefault="006F3EFE" w:rsidP="00245D1F">
            <w:pPr>
              <w:rPr>
                <w:rFonts w:eastAsia="Calibri"/>
                <w:sz w:val="26"/>
                <w:szCs w:val="26"/>
                <w:lang w:val="nl-NL"/>
                <w14:ligatures w14:val="none"/>
              </w:rPr>
            </w:pPr>
          </w:p>
        </w:tc>
        <w:tc>
          <w:tcPr>
            <w:tcW w:w="1276" w:type="dxa"/>
          </w:tcPr>
          <w:p w14:paraId="3AA9E3C0" w14:textId="77777777" w:rsidR="006F3EFE" w:rsidRDefault="006F3EFE" w:rsidP="00245D1F">
            <w:pPr>
              <w:rPr>
                <w:rFonts w:eastAsia="Calibri"/>
                <w:sz w:val="26"/>
                <w:szCs w:val="26"/>
                <w:lang w:val="nl-NL"/>
                <w14:ligatures w14:val="none"/>
              </w:rPr>
            </w:pPr>
          </w:p>
        </w:tc>
      </w:tr>
    </w:tbl>
    <w:p w14:paraId="7CF3B1C3" w14:textId="77777777" w:rsidR="006F3EFE" w:rsidRPr="00245D1F" w:rsidRDefault="006F3EFE" w:rsidP="006F3EFE">
      <w:pPr>
        <w:rPr>
          <w:b/>
          <w:bCs/>
          <w:kern w:val="32"/>
          <w:sz w:val="10"/>
          <w:szCs w:val="26"/>
          <w:lang w:val="nl-NL"/>
          <w14:ligatures w14:val="none"/>
        </w:rPr>
      </w:pPr>
    </w:p>
    <w:p w14:paraId="2BF77689" w14:textId="77777777" w:rsidR="006F3EFE" w:rsidRDefault="006F3EFE" w:rsidP="00245D1F">
      <w:pPr>
        <w:ind w:firstLine="567"/>
        <w:rPr>
          <w:b/>
          <w:bCs/>
          <w:kern w:val="32"/>
          <w:sz w:val="26"/>
          <w:szCs w:val="26"/>
          <w:lang w:val="nl-NL"/>
          <w14:ligatures w14:val="none"/>
        </w:rPr>
      </w:pPr>
      <w:r>
        <w:rPr>
          <w:b/>
          <w:bCs/>
          <w:kern w:val="32"/>
          <w:sz w:val="26"/>
          <w:szCs w:val="26"/>
          <w:lang w:val="nl-NL"/>
          <w14:ligatures w14:val="none"/>
        </w:rPr>
        <w:t>III. Kết quả của nghiên cứu</w:t>
      </w:r>
    </w:p>
    <w:p w14:paraId="4F8B2070" w14:textId="77777777" w:rsidR="006F3EFE" w:rsidRPr="00245D1F" w:rsidRDefault="006F3EFE" w:rsidP="006F3EFE">
      <w:pPr>
        <w:rPr>
          <w:rFonts w:eastAsia="Calibri"/>
          <w:sz w:val="14"/>
          <w:szCs w:val="26"/>
          <w:lang w:val="nl-NL"/>
          <w14:ligatures w14:val="none"/>
        </w:rPr>
      </w:pPr>
    </w:p>
    <w:tbl>
      <w:tblPr>
        <w:tblW w:w="93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48"/>
        <w:gridCol w:w="2862"/>
        <w:gridCol w:w="2742"/>
        <w:gridCol w:w="3126"/>
      </w:tblGrid>
      <w:tr w:rsidR="006F3EFE" w:rsidRPr="00517151" w14:paraId="0F29054D" w14:textId="77777777" w:rsidTr="006F3EFE">
        <w:trPr>
          <w:cantSplit/>
        </w:trPr>
        <w:tc>
          <w:tcPr>
            <w:tcW w:w="648" w:type="dxa"/>
          </w:tcPr>
          <w:p w14:paraId="27684B25" w14:textId="77777777" w:rsidR="006F3EFE" w:rsidRPr="00245D1F" w:rsidRDefault="006F3EFE" w:rsidP="006F3EFE">
            <w:pPr>
              <w:widowControl w:val="0"/>
              <w:spacing w:line="360" w:lineRule="auto"/>
              <w:ind w:left="360" w:right="-14" w:hanging="360"/>
              <w:jc w:val="center"/>
              <w:rPr>
                <w:rFonts w:eastAsia="Calibri"/>
                <w:position w:val="-20"/>
                <w:sz w:val="26"/>
                <w:szCs w:val="26"/>
                <w:lang w:val="nl-NL"/>
                <w14:ligatures w14:val="none"/>
              </w:rPr>
            </w:pPr>
            <w:r w:rsidRPr="00245D1F">
              <w:rPr>
                <w:rFonts w:eastAsia="Calibri"/>
                <w:position w:val="-20"/>
                <w:sz w:val="26"/>
                <w:szCs w:val="26"/>
                <w:lang w:val="nl-NL"/>
                <w14:ligatures w14:val="none"/>
              </w:rPr>
              <w:t>15</w:t>
            </w:r>
          </w:p>
        </w:tc>
        <w:tc>
          <w:tcPr>
            <w:tcW w:w="8730" w:type="dxa"/>
            <w:gridSpan w:val="3"/>
            <w:tcBorders>
              <w:bottom w:val="nil"/>
            </w:tcBorders>
          </w:tcPr>
          <w:p w14:paraId="671797D7" w14:textId="77777777" w:rsidR="006F3EFE" w:rsidRPr="00245D1F" w:rsidRDefault="006F3EFE" w:rsidP="006F3EFE">
            <w:pPr>
              <w:widowControl w:val="0"/>
              <w:spacing w:line="360" w:lineRule="auto"/>
              <w:ind w:left="360" w:right="-14" w:hanging="360"/>
              <w:rPr>
                <w:rFonts w:eastAsia="Calibri"/>
                <w:position w:val="-20"/>
                <w:sz w:val="26"/>
                <w:szCs w:val="26"/>
                <w:lang w:val="nl-NL"/>
                <w14:ligatures w14:val="none"/>
              </w:rPr>
            </w:pPr>
            <w:r w:rsidRPr="00245D1F">
              <w:rPr>
                <w:rFonts w:eastAsia="Calibri"/>
                <w:position w:val="-20"/>
                <w:sz w:val="26"/>
                <w:szCs w:val="26"/>
                <w:lang w:val="nl-NL"/>
                <w14:ligatures w14:val="none"/>
              </w:rPr>
              <w:t>Dạng kết quả dự kiến của nghiên cứu</w:t>
            </w:r>
          </w:p>
        </w:tc>
      </w:tr>
      <w:tr w:rsidR="006F3EFE" w14:paraId="29848945" w14:textId="77777777" w:rsidTr="006F3EFE">
        <w:trPr>
          <w:cantSplit/>
          <w:trHeight w:val="297"/>
        </w:trPr>
        <w:tc>
          <w:tcPr>
            <w:tcW w:w="3510" w:type="dxa"/>
            <w:gridSpan w:val="2"/>
            <w:tcBorders>
              <w:top w:val="nil"/>
              <w:bottom w:val="nil"/>
              <w:right w:val="nil"/>
            </w:tcBorders>
          </w:tcPr>
          <w:p w14:paraId="33BD078E" w14:textId="77777777" w:rsidR="006F3EFE" w:rsidRPr="00245D1F" w:rsidRDefault="006F3EFE" w:rsidP="006F3EFE">
            <w:pPr>
              <w:spacing w:line="380" w:lineRule="exact"/>
              <w:jc w:val="center"/>
              <w:rPr>
                <w:rFonts w:eastAsia="Calibri"/>
                <w:sz w:val="26"/>
                <w:szCs w:val="26"/>
                <w:lang w:val="nl-NL"/>
                <w14:ligatures w14:val="none"/>
              </w:rPr>
            </w:pPr>
            <w:r w:rsidRPr="00245D1F">
              <w:rPr>
                <w:rFonts w:eastAsia="Calibri"/>
                <w:sz w:val="26"/>
                <w:szCs w:val="26"/>
                <w:lang w:val="nl-NL"/>
                <w14:ligatures w14:val="none"/>
              </w:rPr>
              <w:t>I</w:t>
            </w:r>
          </w:p>
        </w:tc>
        <w:tc>
          <w:tcPr>
            <w:tcW w:w="2742" w:type="dxa"/>
            <w:tcBorders>
              <w:top w:val="nil"/>
              <w:left w:val="nil"/>
              <w:bottom w:val="nil"/>
              <w:right w:val="nil"/>
            </w:tcBorders>
          </w:tcPr>
          <w:p w14:paraId="75D7AF58" w14:textId="77777777" w:rsidR="006F3EFE" w:rsidRPr="00245D1F" w:rsidRDefault="006F3EFE" w:rsidP="006F3EFE">
            <w:pPr>
              <w:spacing w:line="380" w:lineRule="exact"/>
              <w:jc w:val="center"/>
              <w:rPr>
                <w:rFonts w:eastAsia="Calibri"/>
                <w:sz w:val="26"/>
                <w:szCs w:val="26"/>
                <w:lang w:val="nl-NL"/>
                <w14:ligatures w14:val="none"/>
              </w:rPr>
            </w:pPr>
            <w:r w:rsidRPr="00245D1F">
              <w:rPr>
                <w:rFonts w:eastAsia="Calibri"/>
                <w:sz w:val="26"/>
                <w:szCs w:val="26"/>
                <w:lang w:val="nl-NL"/>
                <w14:ligatures w14:val="none"/>
              </w:rPr>
              <w:t>II</w:t>
            </w:r>
          </w:p>
        </w:tc>
        <w:tc>
          <w:tcPr>
            <w:tcW w:w="3126" w:type="dxa"/>
            <w:tcBorders>
              <w:top w:val="nil"/>
              <w:left w:val="nil"/>
              <w:bottom w:val="nil"/>
            </w:tcBorders>
          </w:tcPr>
          <w:p w14:paraId="6E6EBE39" w14:textId="77777777" w:rsidR="006F3EFE" w:rsidRPr="00245D1F" w:rsidRDefault="006F3EFE" w:rsidP="006F3EFE">
            <w:pPr>
              <w:spacing w:line="380" w:lineRule="exact"/>
              <w:jc w:val="center"/>
              <w:rPr>
                <w:rFonts w:eastAsia="Calibri"/>
                <w:sz w:val="26"/>
                <w:szCs w:val="26"/>
                <w:lang w:val="nl-NL"/>
                <w14:ligatures w14:val="none"/>
              </w:rPr>
            </w:pPr>
            <w:r w:rsidRPr="00245D1F">
              <w:rPr>
                <w:rFonts w:eastAsia="Calibri"/>
                <w:sz w:val="26"/>
                <w:szCs w:val="26"/>
                <w:lang w:val="nl-NL"/>
                <w14:ligatures w14:val="none"/>
              </w:rPr>
              <w:t>III</w:t>
            </w:r>
          </w:p>
        </w:tc>
      </w:tr>
      <w:tr w:rsidR="006F3EFE" w14:paraId="24B2DC7D" w14:textId="77777777" w:rsidTr="006F3EFE">
        <w:trPr>
          <w:cantSplit/>
          <w:trHeight w:val="297"/>
        </w:trPr>
        <w:tc>
          <w:tcPr>
            <w:tcW w:w="3510" w:type="dxa"/>
            <w:gridSpan w:val="2"/>
            <w:tcBorders>
              <w:top w:val="nil"/>
              <w:bottom w:val="nil"/>
              <w:right w:val="nil"/>
            </w:tcBorders>
          </w:tcPr>
          <w:p w14:paraId="5C92D995" w14:textId="77777777" w:rsidR="006F3EFE" w:rsidRDefault="006F3EFE" w:rsidP="006F3EFE">
            <w:pPr>
              <w:tabs>
                <w:tab w:val="left" w:pos="360"/>
              </w:tabs>
              <w:spacing w:line="380" w:lineRule="exact"/>
              <w:rPr>
                <w:rFonts w:eastAsia="Calibri"/>
                <w:sz w:val="26"/>
                <w:szCs w:val="26"/>
                <w:lang w:val="vi-VN"/>
                <w14:ligatures w14:val="none"/>
              </w:rPr>
            </w:pPr>
            <w:r>
              <w:rPr>
                <w:rFonts w:eastAsia="Calibri"/>
                <w:sz w:val="26"/>
                <w:szCs w:val="26"/>
                <w:lang w:val="vi-VN"/>
                <w14:ligatures w14:val="none"/>
              </w:rPr>
              <w:t xml:space="preserve">- </w:t>
            </w:r>
          </w:p>
        </w:tc>
        <w:tc>
          <w:tcPr>
            <w:tcW w:w="2742" w:type="dxa"/>
            <w:tcBorders>
              <w:top w:val="nil"/>
              <w:left w:val="nil"/>
              <w:bottom w:val="nil"/>
              <w:right w:val="nil"/>
            </w:tcBorders>
          </w:tcPr>
          <w:p w14:paraId="08B207D8" w14:textId="77777777" w:rsidR="006F3EFE" w:rsidRDefault="006F3EFE" w:rsidP="006F3EFE">
            <w:pPr>
              <w:tabs>
                <w:tab w:val="left" w:pos="360"/>
                <w:tab w:val="left" w:leader="dot" w:pos="3969"/>
              </w:tabs>
              <w:spacing w:line="380" w:lineRule="exact"/>
              <w:rPr>
                <w:rFonts w:eastAsia="Calibri"/>
                <w:sz w:val="26"/>
                <w:szCs w:val="26"/>
                <w:lang w:val="vi-VN"/>
                <w14:ligatures w14:val="none"/>
              </w:rPr>
            </w:pPr>
            <w:r>
              <w:rPr>
                <w:rFonts w:eastAsia="Calibri"/>
                <w:sz w:val="26"/>
                <w:szCs w:val="26"/>
                <w:lang w:val="vi-VN"/>
                <w14:ligatures w14:val="none"/>
              </w:rPr>
              <w:t>-</w:t>
            </w:r>
          </w:p>
        </w:tc>
        <w:tc>
          <w:tcPr>
            <w:tcW w:w="3126" w:type="dxa"/>
            <w:tcBorders>
              <w:top w:val="nil"/>
              <w:left w:val="nil"/>
              <w:bottom w:val="nil"/>
            </w:tcBorders>
          </w:tcPr>
          <w:p w14:paraId="30E38D5C" w14:textId="77777777" w:rsidR="006F3EFE" w:rsidRDefault="006F3EFE" w:rsidP="006F3EFE">
            <w:pPr>
              <w:tabs>
                <w:tab w:val="left" w:pos="360"/>
                <w:tab w:val="left" w:leader="dot" w:pos="3969"/>
              </w:tabs>
              <w:spacing w:line="380" w:lineRule="exact"/>
              <w:ind w:left="360"/>
              <w:rPr>
                <w:rFonts w:eastAsia="Calibri"/>
                <w:sz w:val="26"/>
                <w:szCs w:val="26"/>
                <w:lang w:val="nl-NL"/>
                <w14:ligatures w14:val="none"/>
              </w:rPr>
            </w:pPr>
            <w:r>
              <w:rPr>
                <w:rFonts w:eastAsia="Calibri"/>
                <w:sz w:val="26"/>
                <w:szCs w:val="26"/>
                <w:lang w:val="nl-NL"/>
                <w14:ligatures w14:val="none"/>
              </w:rPr>
              <w:t>Sơ đồ</w:t>
            </w:r>
          </w:p>
        </w:tc>
      </w:tr>
      <w:tr w:rsidR="006F3EFE" w14:paraId="12BB9C82" w14:textId="77777777" w:rsidTr="006F3EFE">
        <w:trPr>
          <w:cantSplit/>
          <w:trHeight w:val="297"/>
        </w:trPr>
        <w:tc>
          <w:tcPr>
            <w:tcW w:w="3510" w:type="dxa"/>
            <w:gridSpan w:val="2"/>
            <w:tcBorders>
              <w:top w:val="nil"/>
              <w:bottom w:val="nil"/>
              <w:right w:val="nil"/>
            </w:tcBorders>
          </w:tcPr>
          <w:p w14:paraId="7CC1679F" w14:textId="77777777" w:rsidR="006F3EFE" w:rsidRDefault="006F3EFE" w:rsidP="006F3EFE">
            <w:pPr>
              <w:tabs>
                <w:tab w:val="left" w:pos="360"/>
              </w:tabs>
              <w:spacing w:line="380" w:lineRule="exact"/>
              <w:rPr>
                <w:rFonts w:eastAsia="Calibri"/>
                <w:sz w:val="26"/>
                <w:szCs w:val="26"/>
                <w:lang w:val="vi-VN"/>
                <w14:ligatures w14:val="none"/>
              </w:rPr>
            </w:pPr>
            <w:r>
              <w:rPr>
                <w:rFonts w:eastAsia="Calibri"/>
                <w:sz w:val="26"/>
                <w:szCs w:val="26"/>
                <w:lang w:val="vi-VN"/>
                <w14:ligatures w14:val="none"/>
              </w:rPr>
              <w:t>-</w:t>
            </w:r>
          </w:p>
        </w:tc>
        <w:tc>
          <w:tcPr>
            <w:tcW w:w="2742" w:type="dxa"/>
            <w:tcBorders>
              <w:top w:val="nil"/>
              <w:left w:val="nil"/>
              <w:bottom w:val="nil"/>
              <w:right w:val="nil"/>
            </w:tcBorders>
          </w:tcPr>
          <w:p w14:paraId="22B13227" w14:textId="77777777" w:rsidR="006F3EFE" w:rsidRDefault="006F3EFE" w:rsidP="006F3EFE">
            <w:pPr>
              <w:tabs>
                <w:tab w:val="left" w:pos="360"/>
                <w:tab w:val="left" w:leader="dot" w:pos="3969"/>
              </w:tabs>
              <w:spacing w:line="380" w:lineRule="exact"/>
              <w:rPr>
                <w:rFonts w:eastAsia="Calibri"/>
                <w:sz w:val="26"/>
                <w:szCs w:val="26"/>
                <w:lang w:val="vi-VN"/>
                <w14:ligatures w14:val="none"/>
              </w:rPr>
            </w:pPr>
            <w:r>
              <w:rPr>
                <w:rFonts w:eastAsia="Calibri"/>
                <w:sz w:val="26"/>
                <w:szCs w:val="26"/>
                <w:lang w:val="vi-VN"/>
                <w14:ligatures w14:val="none"/>
              </w:rPr>
              <w:t>-</w:t>
            </w:r>
          </w:p>
        </w:tc>
        <w:tc>
          <w:tcPr>
            <w:tcW w:w="3126" w:type="dxa"/>
            <w:tcBorders>
              <w:top w:val="nil"/>
              <w:left w:val="nil"/>
              <w:bottom w:val="nil"/>
            </w:tcBorders>
          </w:tcPr>
          <w:p w14:paraId="02DDD185" w14:textId="77777777" w:rsidR="006F3EFE" w:rsidRDefault="006F3EFE" w:rsidP="006F3EFE">
            <w:pPr>
              <w:tabs>
                <w:tab w:val="left" w:pos="360"/>
                <w:tab w:val="left" w:leader="dot" w:pos="3969"/>
              </w:tabs>
              <w:spacing w:line="380" w:lineRule="exact"/>
              <w:ind w:left="360"/>
              <w:rPr>
                <w:rFonts w:eastAsia="Calibri"/>
                <w:sz w:val="26"/>
                <w:szCs w:val="26"/>
                <w:lang w:val="nl-NL"/>
                <w14:ligatures w14:val="none"/>
              </w:rPr>
            </w:pPr>
            <w:r>
              <w:rPr>
                <w:rFonts w:eastAsia="Calibri"/>
                <w:sz w:val="26"/>
                <w:szCs w:val="26"/>
                <w:lang w:val="nl-NL"/>
                <w14:ligatures w14:val="none"/>
              </w:rPr>
              <w:t>Bảng số liệu</w:t>
            </w:r>
          </w:p>
        </w:tc>
      </w:tr>
      <w:tr w:rsidR="006F3EFE" w14:paraId="24328064" w14:textId="77777777" w:rsidTr="006F3EFE">
        <w:trPr>
          <w:cantSplit/>
          <w:trHeight w:val="297"/>
        </w:trPr>
        <w:tc>
          <w:tcPr>
            <w:tcW w:w="3510" w:type="dxa"/>
            <w:gridSpan w:val="2"/>
            <w:tcBorders>
              <w:top w:val="nil"/>
              <w:bottom w:val="nil"/>
              <w:right w:val="nil"/>
            </w:tcBorders>
          </w:tcPr>
          <w:p w14:paraId="426FDBC1" w14:textId="77777777" w:rsidR="006F3EFE" w:rsidRDefault="006F3EFE" w:rsidP="006F3EFE">
            <w:pPr>
              <w:tabs>
                <w:tab w:val="left" w:pos="360"/>
              </w:tabs>
              <w:spacing w:line="380" w:lineRule="exact"/>
              <w:rPr>
                <w:rFonts w:eastAsia="Calibri"/>
                <w:sz w:val="26"/>
                <w:szCs w:val="26"/>
                <w:lang w:val="vi-VN"/>
                <w14:ligatures w14:val="none"/>
              </w:rPr>
            </w:pPr>
            <w:r>
              <w:rPr>
                <w:rFonts w:eastAsia="Calibri"/>
                <w:sz w:val="26"/>
                <w:szCs w:val="26"/>
                <w:lang w:val="vi-VN"/>
                <w14:ligatures w14:val="none"/>
              </w:rPr>
              <w:t>-</w:t>
            </w:r>
          </w:p>
        </w:tc>
        <w:tc>
          <w:tcPr>
            <w:tcW w:w="2742" w:type="dxa"/>
            <w:tcBorders>
              <w:top w:val="nil"/>
              <w:left w:val="nil"/>
              <w:bottom w:val="nil"/>
              <w:right w:val="nil"/>
            </w:tcBorders>
          </w:tcPr>
          <w:p w14:paraId="584E5241" w14:textId="77777777" w:rsidR="006F3EFE" w:rsidRDefault="006F3EFE" w:rsidP="006F3EFE">
            <w:pPr>
              <w:tabs>
                <w:tab w:val="left" w:pos="360"/>
                <w:tab w:val="left" w:leader="dot" w:pos="3969"/>
              </w:tabs>
              <w:spacing w:line="380" w:lineRule="exact"/>
              <w:rPr>
                <w:rFonts w:eastAsia="Calibri"/>
                <w:sz w:val="26"/>
                <w:szCs w:val="26"/>
                <w:lang w:val="vi-VN"/>
                <w14:ligatures w14:val="none"/>
              </w:rPr>
            </w:pPr>
            <w:r>
              <w:rPr>
                <w:rFonts w:eastAsia="Calibri"/>
                <w:sz w:val="26"/>
                <w:szCs w:val="26"/>
                <w:lang w:val="vi-VN"/>
                <w14:ligatures w14:val="none"/>
              </w:rPr>
              <w:t>-</w:t>
            </w:r>
          </w:p>
        </w:tc>
        <w:tc>
          <w:tcPr>
            <w:tcW w:w="3126" w:type="dxa"/>
            <w:tcBorders>
              <w:top w:val="nil"/>
              <w:left w:val="nil"/>
              <w:bottom w:val="nil"/>
            </w:tcBorders>
          </w:tcPr>
          <w:p w14:paraId="4FB66AF8" w14:textId="77777777" w:rsidR="006F3EFE" w:rsidRDefault="006F3EFE" w:rsidP="006F3EFE">
            <w:pPr>
              <w:tabs>
                <w:tab w:val="left" w:pos="360"/>
                <w:tab w:val="left" w:leader="dot" w:pos="3969"/>
              </w:tabs>
              <w:spacing w:line="380" w:lineRule="exact"/>
              <w:ind w:left="360"/>
              <w:rPr>
                <w:rFonts w:eastAsia="Calibri"/>
                <w:sz w:val="26"/>
                <w:szCs w:val="26"/>
                <w:lang w:val="nl-NL"/>
                <w14:ligatures w14:val="none"/>
              </w:rPr>
            </w:pPr>
            <w:r>
              <w:rPr>
                <w:rFonts w:eastAsia="Calibri"/>
                <w:sz w:val="26"/>
                <w:szCs w:val="26"/>
                <w:lang w:val="nl-NL"/>
                <w14:ligatures w14:val="none"/>
              </w:rPr>
              <w:t xml:space="preserve">Báo cáo phân tích </w:t>
            </w:r>
          </w:p>
        </w:tc>
      </w:tr>
      <w:tr w:rsidR="006F3EFE" w14:paraId="34588E84" w14:textId="77777777" w:rsidTr="006F3EFE">
        <w:trPr>
          <w:cantSplit/>
          <w:trHeight w:val="297"/>
        </w:trPr>
        <w:tc>
          <w:tcPr>
            <w:tcW w:w="3510" w:type="dxa"/>
            <w:gridSpan w:val="2"/>
            <w:tcBorders>
              <w:top w:val="nil"/>
              <w:bottom w:val="nil"/>
              <w:right w:val="nil"/>
            </w:tcBorders>
          </w:tcPr>
          <w:p w14:paraId="40743D11" w14:textId="77777777" w:rsidR="006F3EFE" w:rsidRDefault="006F3EFE" w:rsidP="006F3EFE">
            <w:pPr>
              <w:tabs>
                <w:tab w:val="left" w:pos="360"/>
              </w:tabs>
              <w:spacing w:line="380" w:lineRule="exact"/>
              <w:rPr>
                <w:rFonts w:eastAsia="Calibri"/>
                <w:sz w:val="26"/>
                <w:szCs w:val="26"/>
                <w:lang w:val="vi-VN"/>
                <w14:ligatures w14:val="none"/>
              </w:rPr>
            </w:pPr>
            <w:r>
              <w:rPr>
                <w:rFonts w:eastAsia="Calibri"/>
                <w:sz w:val="26"/>
                <w:szCs w:val="26"/>
                <w:lang w:val="vi-VN"/>
                <w14:ligatures w14:val="none"/>
              </w:rPr>
              <w:t>-</w:t>
            </w:r>
          </w:p>
        </w:tc>
        <w:tc>
          <w:tcPr>
            <w:tcW w:w="2742" w:type="dxa"/>
            <w:tcBorders>
              <w:top w:val="nil"/>
              <w:left w:val="nil"/>
              <w:bottom w:val="nil"/>
              <w:right w:val="nil"/>
            </w:tcBorders>
          </w:tcPr>
          <w:p w14:paraId="46578C9E" w14:textId="77777777" w:rsidR="006F3EFE" w:rsidRDefault="006F3EFE" w:rsidP="006F3EFE">
            <w:pPr>
              <w:tabs>
                <w:tab w:val="left" w:pos="360"/>
                <w:tab w:val="left" w:leader="dot" w:pos="3969"/>
              </w:tabs>
              <w:spacing w:line="380" w:lineRule="exact"/>
              <w:rPr>
                <w:rFonts w:eastAsia="Calibri"/>
                <w:sz w:val="26"/>
                <w:szCs w:val="26"/>
                <w:lang w:val="vi-VN"/>
                <w14:ligatures w14:val="none"/>
              </w:rPr>
            </w:pPr>
            <w:r>
              <w:rPr>
                <w:rFonts w:eastAsia="Calibri"/>
                <w:sz w:val="26"/>
                <w:szCs w:val="26"/>
                <w:lang w:val="vi-VN"/>
                <w14:ligatures w14:val="none"/>
              </w:rPr>
              <w:t>-</w:t>
            </w:r>
          </w:p>
        </w:tc>
        <w:tc>
          <w:tcPr>
            <w:tcW w:w="3126" w:type="dxa"/>
            <w:tcBorders>
              <w:top w:val="nil"/>
              <w:left w:val="nil"/>
              <w:bottom w:val="nil"/>
            </w:tcBorders>
          </w:tcPr>
          <w:p w14:paraId="27BA6244" w14:textId="77777777" w:rsidR="006F3EFE" w:rsidRDefault="006F3EFE" w:rsidP="006F3EFE">
            <w:pPr>
              <w:tabs>
                <w:tab w:val="left" w:pos="360"/>
              </w:tabs>
              <w:spacing w:line="380" w:lineRule="exact"/>
              <w:ind w:left="360"/>
              <w:rPr>
                <w:rFonts w:eastAsia="Calibri"/>
                <w:sz w:val="26"/>
                <w:szCs w:val="26"/>
                <w:lang w:val="nl-NL"/>
                <w14:ligatures w14:val="none"/>
              </w:rPr>
            </w:pPr>
            <w:r>
              <w:rPr>
                <w:rFonts w:eastAsia="Calibri"/>
                <w:sz w:val="26"/>
                <w:szCs w:val="26"/>
                <w:lang w:val="nl-NL"/>
                <w14:ligatures w14:val="none"/>
              </w:rPr>
              <w:t>Tài liệu dự báo</w:t>
            </w:r>
          </w:p>
        </w:tc>
      </w:tr>
      <w:tr w:rsidR="006F3EFE" w14:paraId="490F3AB1" w14:textId="77777777" w:rsidTr="006F3EFE">
        <w:trPr>
          <w:cantSplit/>
          <w:trHeight w:val="297"/>
        </w:trPr>
        <w:tc>
          <w:tcPr>
            <w:tcW w:w="3510" w:type="dxa"/>
            <w:gridSpan w:val="2"/>
            <w:tcBorders>
              <w:top w:val="nil"/>
              <w:bottom w:val="nil"/>
              <w:right w:val="nil"/>
            </w:tcBorders>
          </w:tcPr>
          <w:p w14:paraId="44602031" w14:textId="77777777" w:rsidR="006F3EFE" w:rsidRDefault="006F3EFE" w:rsidP="006F3EFE">
            <w:pPr>
              <w:tabs>
                <w:tab w:val="left" w:pos="360"/>
              </w:tabs>
              <w:spacing w:line="380" w:lineRule="exact"/>
              <w:rPr>
                <w:rFonts w:eastAsia="Calibri"/>
                <w:sz w:val="26"/>
                <w:szCs w:val="26"/>
                <w:lang w:val="vi-VN"/>
                <w14:ligatures w14:val="none"/>
              </w:rPr>
            </w:pPr>
            <w:r>
              <w:rPr>
                <w:rFonts w:eastAsia="Calibri"/>
                <w:sz w:val="26"/>
                <w:szCs w:val="26"/>
                <w:lang w:val="vi-VN"/>
                <w14:ligatures w14:val="none"/>
              </w:rPr>
              <w:t>-</w:t>
            </w:r>
          </w:p>
        </w:tc>
        <w:tc>
          <w:tcPr>
            <w:tcW w:w="2742" w:type="dxa"/>
            <w:tcBorders>
              <w:top w:val="nil"/>
              <w:left w:val="nil"/>
              <w:bottom w:val="nil"/>
              <w:right w:val="nil"/>
            </w:tcBorders>
          </w:tcPr>
          <w:p w14:paraId="36BFC128" w14:textId="77777777" w:rsidR="006F3EFE" w:rsidRDefault="006F3EFE" w:rsidP="006F3EFE">
            <w:pPr>
              <w:numPr>
                <w:ilvl w:val="12"/>
                <w:numId w:val="0"/>
              </w:numPr>
              <w:tabs>
                <w:tab w:val="left" w:leader="dot" w:pos="3969"/>
              </w:tabs>
              <w:spacing w:line="380" w:lineRule="exact"/>
              <w:rPr>
                <w:rFonts w:eastAsia="Calibri"/>
                <w:sz w:val="26"/>
                <w:szCs w:val="26"/>
                <w:lang w:val="vi-VN"/>
                <w14:ligatures w14:val="none"/>
              </w:rPr>
            </w:pPr>
            <w:r>
              <w:rPr>
                <w:rFonts w:eastAsia="Calibri"/>
                <w:sz w:val="26"/>
                <w:szCs w:val="26"/>
                <w:lang w:val="vi-VN"/>
                <w14:ligatures w14:val="none"/>
              </w:rPr>
              <w:t>-</w:t>
            </w:r>
          </w:p>
        </w:tc>
        <w:tc>
          <w:tcPr>
            <w:tcW w:w="3126" w:type="dxa"/>
            <w:tcBorders>
              <w:top w:val="nil"/>
              <w:left w:val="nil"/>
              <w:bottom w:val="nil"/>
            </w:tcBorders>
          </w:tcPr>
          <w:p w14:paraId="7561EEB3" w14:textId="77777777" w:rsidR="006F3EFE" w:rsidRDefault="006F3EFE" w:rsidP="006F3EFE">
            <w:pPr>
              <w:tabs>
                <w:tab w:val="left" w:pos="360"/>
              </w:tabs>
              <w:ind w:left="357"/>
              <w:rPr>
                <w:rFonts w:eastAsia="Calibri"/>
                <w:sz w:val="26"/>
                <w:szCs w:val="26"/>
                <w:lang w:val="nl-NL"/>
                <w14:ligatures w14:val="none"/>
              </w:rPr>
            </w:pPr>
            <w:r>
              <w:rPr>
                <w:rFonts w:eastAsia="Calibri"/>
                <w:sz w:val="26"/>
                <w:szCs w:val="26"/>
                <w:lang w:val="nl-NL"/>
                <w14:ligatures w14:val="none"/>
              </w:rPr>
              <w:t>Quy trình điều trị</w:t>
            </w:r>
          </w:p>
        </w:tc>
      </w:tr>
      <w:tr w:rsidR="006F3EFE" w14:paraId="368EEF7C" w14:textId="77777777" w:rsidTr="006F3EFE">
        <w:trPr>
          <w:cantSplit/>
          <w:trHeight w:val="297"/>
        </w:trPr>
        <w:tc>
          <w:tcPr>
            <w:tcW w:w="3510" w:type="dxa"/>
            <w:gridSpan w:val="2"/>
            <w:tcBorders>
              <w:top w:val="nil"/>
              <w:bottom w:val="nil"/>
              <w:right w:val="nil"/>
            </w:tcBorders>
          </w:tcPr>
          <w:p w14:paraId="684B8744" w14:textId="77777777" w:rsidR="006F3EFE" w:rsidRDefault="006F3EFE" w:rsidP="006F3EFE">
            <w:pPr>
              <w:tabs>
                <w:tab w:val="left" w:pos="360"/>
              </w:tabs>
              <w:spacing w:line="380" w:lineRule="exact"/>
              <w:ind w:left="360"/>
              <w:rPr>
                <w:rFonts w:eastAsia="Calibri"/>
                <w:sz w:val="26"/>
                <w:szCs w:val="26"/>
                <w:lang w:val="nl-NL"/>
                <w14:ligatures w14:val="none"/>
              </w:rPr>
            </w:pPr>
          </w:p>
        </w:tc>
        <w:tc>
          <w:tcPr>
            <w:tcW w:w="2742" w:type="dxa"/>
            <w:tcBorders>
              <w:top w:val="nil"/>
              <w:left w:val="nil"/>
              <w:bottom w:val="nil"/>
              <w:right w:val="nil"/>
            </w:tcBorders>
          </w:tcPr>
          <w:p w14:paraId="34913C48" w14:textId="77777777" w:rsidR="006F3EFE" w:rsidRDefault="006F3EFE" w:rsidP="006F3EFE">
            <w:pPr>
              <w:numPr>
                <w:ilvl w:val="12"/>
                <w:numId w:val="0"/>
              </w:numPr>
              <w:tabs>
                <w:tab w:val="left" w:leader="dot" w:pos="3969"/>
              </w:tabs>
              <w:spacing w:line="380" w:lineRule="exact"/>
              <w:rPr>
                <w:rFonts w:eastAsia="Calibri"/>
                <w:sz w:val="26"/>
                <w:szCs w:val="26"/>
                <w:lang w:val="nl-NL"/>
                <w14:ligatures w14:val="none"/>
              </w:rPr>
            </w:pPr>
          </w:p>
        </w:tc>
        <w:tc>
          <w:tcPr>
            <w:tcW w:w="3126" w:type="dxa"/>
            <w:tcBorders>
              <w:top w:val="nil"/>
              <w:left w:val="nil"/>
              <w:bottom w:val="nil"/>
            </w:tcBorders>
          </w:tcPr>
          <w:p w14:paraId="42C2644E" w14:textId="77777777" w:rsidR="006F3EFE" w:rsidRDefault="006F3EFE" w:rsidP="006F3EFE">
            <w:pPr>
              <w:tabs>
                <w:tab w:val="left" w:pos="360"/>
              </w:tabs>
              <w:ind w:left="357"/>
              <w:rPr>
                <w:rFonts w:eastAsia="Calibri"/>
                <w:sz w:val="26"/>
                <w:szCs w:val="26"/>
                <w:lang w:val="nl-NL"/>
                <w14:ligatures w14:val="none"/>
              </w:rPr>
            </w:pPr>
          </w:p>
        </w:tc>
      </w:tr>
      <w:tr w:rsidR="006F3EFE" w14:paraId="359E22AD" w14:textId="77777777" w:rsidTr="006F3EFE">
        <w:trPr>
          <w:cantSplit/>
          <w:trHeight w:val="297"/>
        </w:trPr>
        <w:tc>
          <w:tcPr>
            <w:tcW w:w="3510" w:type="dxa"/>
            <w:gridSpan w:val="2"/>
            <w:tcBorders>
              <w:top w:val="nil"/>
              <w:right w:val="nil"/>
            </w:tcBorders>
          </w:tcPr>
          <w:p w14:paraId="24863826" w14:textId="77777777" w:rsidR="006F3EFE" w:rsidRDefault="006F3EFE" w:rsidP="006F3EFE">
            <w:pPr>
              <w:tabs>
                <w:tab w:val="left" w:pos="360"/>
              </w:tabs>
              <w:spacing w:line="380" w:lineRule="exact"/>
              <w:ind w:left="360"/>
              <w:rPr>
                <w:rFonts w:eastAsia="Calibri"/>
                <w:sz w:val="26"/>
                <w:szCs w:val="26"/>
                <w:lang w:val="nl-NL"/>
                <w14:ligatures w14:val="none"/>
              </w:rPr>
            </w:pPr>
          </w:p>
        </w:tc>
        <w:tc>
          <w:tcPr>
            <w:tcW w:w="2742" w:type="dxa"/>
            <w:tcBorders>
              <w:top w:val="nil"/>
              <w:left w:val="nil"/>
              <w:right w:val="nil"/>
            </w:tcBorders>
          </w:tcPr>
          <w:p w14:paraId="4C24C3F3" w14:textId="77777777" w:rsidR="006F3EFE" w:rsidRDefault="006F3EFE" w:rsidP="006F3EFE">
            <w:pPr>
              <w:widowControl w:val="0"/>
              <w:numPr>
                <w:ilvl w:val="12"/>
                <w:numId w:val="0"/>
              </w:numPr>
              <w:ind w:right="-18"/>
              <w:rPr>
                <w:rFonts w:eastAsia="Calibri"/>
                <w:b/>
                <w:sz w:val="26"/>
                <w:szCs w:val="26"/>
                <w:lang w:val="nl-NL"/>
                <w14:ligatures w14:val="none"/>
              </w:rPr>
            </w:pPr>
          </w:p>
        </w:tc>
        <w:tc>
          <w:tcPr>
            <w:tcW w:w="3126" w:type="dxa"/>
            <w:tcBorders>
              <w:top w:val="nil"/>
              <w:left w:val="nil"/>
            </w:tcBorders>
          </w:tcPr>
          <w:p w14:paraId="397E1952" w14:textId="77777777" w:rsidR="006F3EFE" w:rsidRDefault="006F3EFE" w:rsidP="006F3EFE">
            <w:pPr>
              <w:tabs>
                <w:tab w:val="left" w:pos="360"/>
              </w:tabs>
              <w:ind w:left="357"/>
              <w:rPr>
                <w:rFonts w:eastAsia="Calibri"/>
                <w:sz w:val="26"/>
                <w:szCs w:val="26"/>
                <w:lang w:val="nl-NL"/>
                <w14:ligatures w14:val="none"/>
              </w:rPr>
            </w:pPr>
          </w:p>
        </w:tc>
      </w:tr>
    </w:tbl>
    <w:p w14:paraId="0EA5100E" w14:textId="77777777" w:rsidR="006F3EFE" w:rsidRPr="00245D1F" w:rsidRDefault="006F3EFE" w:rsidP="006F3EFE">
      <w:pPr>
        <w:rPr>
          <w:b/>
          <w:bCs/>
          <w:kern w:val="32"/>
          <w:sz w:val="16"/>
          <w:szCs w:val="26"/>
          <w:lang w:val="nl-NL"/>
          <w14:ligatures w14:val="none"/>
        </w:rPr>
      </w:pPr>
    </w:p>
    <w:p w14:paraId="6D65AE51" w14:textId="77777777" w:rsidR="006F3EFE" w:rsidRDefault="006F3EFE" w:rsidP="00245D1F">
      <w:pPr>
        <w:ind w:firstLine="567"/>
        <w:rPr>
          <w:b/>
          <w:bCs/>
          <w:kern w:val="32"/>
          <w:sz w:val="26"/>
          <w:szCs w:val="26"/>
          <w:lang w:val="nl-NL"/>
          <w14:ligatures w14:val="none"/>
        </w:rPr>
      </w:pPr>
      <w:r>
        <w:rPr>
          <w:b/>
          <w:bCs/>
          <w:kern w:val="32"/>
          <w:sz w:val="26"/>
          <w:szCs w:val="26"/>
          <w:lang w:val="nl-NL"/>
          <w14:ligatures w14:val="none"/>
        </w:rPr>
        <w:t>IV. Các tổ chức/cá nhân tham gia thực hiện nghiên cứu</w:t>
      </w:r>
    </w:p>
    <w:p w14:paraId="70DD5355" w14:textId="77777777" w:rsidR="006F3EFE" w:rsidRPr="00245D1F" w:rsidRDefault="006F3EFE" w:rsidP="006F3EFE">
      <w:pPr>
        <w:rPr>
          <w:rFonts w:eastAsia="Calibri"/>
          <w:sz w:val="16"/>
          <w:szCs w:val="26"/>
          <w:lang w:val="nl-NL"/>
          <w14:ligatures w14:val="none"/>
        </w:rPr>
      </w:pPr>
    </w:p>
    <w:tbl>
      <w:tblPr>
        <w:tblW w:w="93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75"/>
        <w:gridCol w:w="1985"/>
        <w:gridCol w:w="1843"/>
        <w:gridCol w:w="4819"/>
      </w:tblGrid>
      <w:tr w:rsidR="006F3EFE" w:rsidRPr="00517151" w14:paraId="3D77BC8D" w14:textId="77777777" w:rsidTr="006F3EFE">
        <w:trPr>
          <w:cantSplit/>
        </w:trPr>
        <w:tc>
          <w:tcPr>
            <w:tcW w:w="675" w:type="dxa"/>
            <w:tcBorders>
              <w:bottom w:val="nil"/>
            </w:tcBorders>
          </w:tcPr>
          <w:p w14:paraId="75D2D218" w14:textId="77777777" w:rsidR="006F3EFE" w:rsidRPr="00245D1F" w:rsidRDefault="006F3EFE" w:rsidP="00245D1F">
            <w:pPr>
              <w:widowControl w:val="0"/>
              <w:spacing w:before="120" w:after="120" w:line="360" w:lineRule="auto"/>
              <w:ind w:left="360" w:right="-14" w:hanging="360"/>
              <w:jc w:val="center"/>
              <w:rPr>
                <w:rFonts w:eastAsia="Calibri"/>
                <w:bCs/>
                <w:position w:val="-20"/>
                <w:sz w:val="26"/>
                <w:szCs w:val="26"/>
                <w:lang w:val="nl-NL"/>
                <w14:ligatures w14:val="none"/>
              </w:rPr>
            </w:pPr>
            <w:r w:rsidRPr="00245D1F">
              <w:rPr>
                <w:rFonts w:eastAsia="Calibri"/>
                <w:bCs/>
                <w:position w:val="-20"/>
                <w:sz w:val="26"/>
                <w:szCs w:val="26"/>
                <w:lang w:val="nl-NL"/>
                <w14:ligatures w14:val="none"/>
              </w:rPr>
              <w:t>16</w:t>
            </w:r>
          </w:p>
        </w:tc>
        <w:tc>
          <w:tcPr>
            <w:tcW w:w="8647" w:type="dxa"/>
            <w:gridSpan w:val="3"/>
            <w:tcBorders>
              <w:bottom w:val="nil"/>
            </w:tcBorders>
          </w:tcPr>
          <w:p w14:paraId="33D2EA6A" w14:textId="77777777" w:rsidR="006F3EFE" w:rsidRPr="00245D1F" w:rsidRDefault="006F3EFE" w:rsidP="00245D1F">
            <w:pPr>
              <w:spacing w:before="120" w:after="120"/>
              <w:ind w:right="-62"/>
              <w:jc w:val="both"/>
              <w:rPr>
                <w:rFonts w:eastAsia="Calibri"/>
                <w:sz w:val="26"/>
                <w:szCs w:val="26"/>
                <w:lang w:val="nl-NL"/>
                <w14:ligatures w14:val="none"/>
              </w:rPr>
            </w:pPr>
            <w:r w:rsidRPr="00245D1F">
              <w:rPr>
                <w:rFonts w:eastAsia="Calibri"/>
                <w:sz w:val="26"/>
                <w:szCs w:val="26"/>
                <w:lang w:val="nl-NL"/>
                <w14:ligatures w14:val="none"/>
              </w:rPr>
              <w:t xml:space="preserve">Hoạt động của các tổ chức phối hợp tham gia thực hiện nghiên cứu (Ghi tất cả các tổ chức phối hợp thực hiện nghiên cứu và phần nội dung công việc tham gia trong nghiên cứu) </w:t>
            </w:r>
          </w:p>
        </w:tc>
      </w:tr>
      <w:tr w:rsidR="006F3EFE" w:rsidRPr="00517151" w14:paraId="64E843A5" w14:textId="77777777" w:rsidTr="009E0C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75" w:type="dxa"/>
            <w:vAlign w:val="center"/>
          </w:tcPr>
          <w:p w14:paraId="3589311C" w14:textId="77777777" w:rsidR="006F3EFE" w:rsidRPr="009E0CBC" w:rsidRDefault="006F3EFE" w:rsidP="00245D1F">
            <w:pPr>
              <w:spacing w:before="120" w:after="120"/>
              <w:jc w:val="center"/>
              <w:rPr>
                <w:rFonts w:eastAsia="Calibri"/>
                <w:b/>
                <w:sz w:val="26"/>
                <w:szCs w:val="26"/>
                <w:lang w:val="nl-NL"/>
                <w14:ligatures w14:val="none"/>
              </w:rPr>
            </w:pPr>
            <w:r w:rsidRPr="009E0CBC">
              <w:rPr>
                <w:rFonts w:eastAsia="Calibri"/>
                <w:b/>
                <w:sz w:val="26"/>
                <w:szCs w:val="26"/>
                <w:lang w:val="nl-NL"/>
                <w14:ligatures w14:val="none"/>
              </w:rPr>
              <w:t>TT</w:t>
            </w:r>
          </w:p>
        </w:tc>
        <w:tc>
          <w:tcPr>
            <w:tcW w:w="1985" w:type="dxa"/>
            <w:vAlign w:val="center"/>
          </w:tcPr>
          <w:p w14:paraId="6B2DC860" w14:textId="77777777" w:rsidR="006F3EFE" w:rsidRPr="009E0CBC" w:rsidRDefault="006F3EFE" w:rsidP="00245D1F">
            <w:pPr>
              <w:spacing w:before="120" w:after="120"/>
              <w:jc w:val="center"/>
              <w:rPr>
                <w:rFonts w:eastAsia="Calibri"/>
                <w:b/>
                <w:sz w:val="26"/>
                <w:szCs w:val="26"/>
                <w:lang w:val="nl-NL"/>
                <w14:ligatures w14:val="none"/>
              </w:rPr>
            </w:pPr>
            <w:r w:rsidRPr="009E0CBC">
              <w:rPr>
                <w:rFonts w:eastAsia="Calibri"/>
                <w:b/>
                <w:sz w:val="26"/>
                <w:szCs w:val="26"/>
                <w:lang w:val="nl-NL"/>
                <w14:ligatures w14:val="none"/>
              </w:rPr>
              <w:t>Tên tổ chức</w:t>
            </w:r>
          </w:p>
        </w:tc>
        <w:tc>
          <w:tcPr>
            <w:tcW w:w="1843" w:type="dxa"/>
            <w:vAlign w:val="center"/>
          </w:tcPr>
          <w:p w14:paraId="566CF679" w14:textId="77777777" w:rsidR="006F3EFE" w:rsidRPr="009E0CBC" w:rsidRDefault="006F3EFE" w:rsidP="00245D1F">
            <w:pPr>
              <w:spacing w:before="120" w:after="120"/>
              <w:jc w:val="center"/>
              <w:rPr>
                <w:rFonts w:eastAsia="Calibri"/>
                <w:b/>
                <w:sz w:val="26"/>
                <w:szCs w:val="26"/>
                <w:lang w:val="nl-NL"/>
                <w14:ligatures w14:val="none"/>
              </w:rPr>
            </w:pPr>
            <w:r w:rsidRPr="009E0CBC">
              <w:rPr>
                <w:rFonts w:eastAsia="Calibri"/>
                <w:b/>
                <w:sz w:val="26"/>
                <w:szCs w:val="26"/>
                <w:lang w:val="nl-NL"/>
                <w14:ligatures w14:val="none"/>
              </w:rPr>
              <w:t>Địa chỉ</w:t>
            </w:r>
          </w:p>
        </w:tc>
        <w:tc>
          <w:tcPr>
            <w:tcW w:w="4819" w:type="dxa"/>
            <w:vAlign w:val="center"/>
          </w:tcPr>
          <w:p w14:paraId="2D385381" w14:textId="77777777" w:rsidR="006F3EFE" w:rsidRPr="009E0CBC" w:rsidRDefault="006F3EFE" w:rsidP="006F3EFE">
            <w:pPr>
              <w:jc w:val="center"/>
              <w:rPr>
                <w:rFonts w:eastAsia="Calibri"/>
                <w:b/>
                <w:sz w:val="26"/>
                <w:szCs w:val="26"/>
                <w:lang w:val="nl-NL"/>
                <w14:ligatures w14:val="none"/>
              </w:rPr>
            </w:pPr>
            <w:r w:rsidRPr="009E0CBC">
              <w:rPr>
                <w:rFonts w:eastAsia="Calibri"/>
                <w:b/>
                <w:sz w:val="26"/>
                <w:szCs w:val="26"/>
                <w:lang w:val="nl-NL"/>
                <w14:ligatures w14:val="none"/>
              </w:rPr>
              <w:t>Hoạt động/đóng góp cho nghiên cứu</w:t>
            </w:r>
          </w:p>
        </w:tc>
      </w:tr>
      <w:tr w:rsidR="006F3EFE" w14:paraId="6420C199" w14:textId="77777777" w:rsidTr="006F3E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75" w:type="dxa"/>
          </w:tcPr>
          <w:p w14:paraId="3D77EB3B" w14:textId="77777777" w:rsidR="006F3EFE" w:rsidRDefault="006F3EFE" w:rsidP="00245D1F">
            <w:pPr>
              <w:spacing w:before="120" w:after="120" w:line="276" w:lineRule="auto"/>
              <w:jc w:val="center"/>
              <w:rPr>
                <w:rFonts w:eastAsia="Calibri"/>
                <w:sz w:val="26"/>
                <w:szCs w:val="26"/>
                <w:lang w:val="nl-NL"/>
                <w14:ligatures w14:val="none"/>
              </w:rPr>
            </w:pPr>
            <w:r>
              <w:rPr>
                <w:rFonts w:eastAsia="Calibri"/>
                <w:sz w:val="26"/>
                <w:szCs w:val="26"/>
                <w:lang w:val="nl-NL"/>
                <w14:ligatures w14:val="none"/>
              </w:rPr>
              <w:t>1</w:t>
            </w:r>
          </w:p>
        </w:tc>
        <w:tc>
          <w:tcPr>
            <w:tcW w:w="1985" w:type="dxa"/>
          </w:tcPr>
          <w:p w14:paraId="4A300740" w14:textId="77777777" w:rsidR="006F3EFE" w:rsidRDefault="006F3EFE" w:rsidP="00245D1F">
            <w:pPr>
              <w:spacing w:before="120" w:after="120" w:line="276" w:lineRule="auto"/>
              <w:rPr>
                <w:rFonts w:eastAsia="Calibri"/>
                <w:sz w:val="26"/>
                <w:szCs w:val="26"/>
                <w:lang w:val="nl-NL"/>
                <w14:ligatures w14:val="none"/>
              </w:rPr>
            </w:pPr>
          </w:p>
        </w:tc>
        <w:tc>
          <w:tcPr>
            <w:tcW w:w="1843" w:type="dxa"/>
          </w:tcPr>
          <w:p w14:paraId="2F92F2B9" w14:textId="77777777" w:rsidR="006F3EFE" w:rsidRDefault="006F3EFE" w:rsidP="00245D1F">
            <w:pPr>
              <w:spacing w:before="120" w:after="120" w:line="276" w:lineRule="auto"/>
              <w:rPr>
                <w:rFonts w:eastAsia="Calibri"/>
                <w:sz w:val="26"/>
                <w:szCs w:val="26"/>
                <w:lang w:val="nl-NL"/>
                <w14:ligatures w14:val="none"/>
              </w:rPr>
            </w:pPr>
          </w:p>
        </w:tc>
        <w:tc>
          <w:tcPr>
            <w:tcW w:w="4819" w:type="dxa"/>
          </w:tcPr>
          <w:p w14:paraId="33768032" w14:textId="77777777" w:rsidR="006F3EFE" w:rsidRDefault="006F3EFE" w:rsidP="006F3EFE">
            <w:pPr>
              <w:spacing w:line="276" w:lineRule="auto"/>
              <w:rPr>
                <w:rFonts w:eastAsia="Calibri"/>
                <w:sz w:val="26"/>
                <w:szCs w:val="26"/>
                <w:lang w:val="nl-NL"/>
                <w14:ligatures w14:val="none"/>
              </w:rPr>
            </w:pPr>
          </w:p>
        </w:tc>
      </w:tr>
      <w:tr w:rsidR="006F3EFE" w14:paraId="65D1823C" w14:textId="77777777" w:rsidTr="006F3E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75" w:type="dxa"/>
          </w:tcPr>
          <w:p w14:paraId="57AFF6B4" w14:textId="77777777" w:rsidR="006F3EFE" w:rsidRDefault="006F3EFE" w:rsidP="00245D1F">
            <w:pPr>
              <w:spacing w:before="120" w:after="120" w:line="276" w:lineRule="auto"/>
              <w:jc w:val="center"/>
              <w:rPr>
                <w:rFonts w:eastAsia="Calibri"/>
                <w:sz w:val="26"/>
                <w:szCs w:val="26"/>
                <w:lang w:val="nl-NL"/>
                <w14:ligatures w14:val="none"/>
              </w:rPr>
            </w:pPr>
            <w:r>
              <w:rPr>
                <w:rFonts w:eastAsia="Calibri"/>
                <w:sz w:val="26"/>
                <w:szCs w:val="26"/>
                <w:lang w:val="nl-NL"/>
                <w14:ligatures w14:val="none"/>
              </w:rPr>
              <w:t>2</w:t>
            </w:r>
          </w:p>
        </w:tc>
        <w:tc>
          <w:tcPr>
            <w:tcW w:w="1985" w:type="dxa"/>
          </w:tcPr>
          <w:p w14:paraId="2E438EFE" w14:textId="77777777" w:rsidR="006F3EFE" w:rsidRDefault="006F3EFE" w:rsidP="00245D1F">
            <w:pPr>
              <w:spacing w:before="120" w:after="120" w:line="276" w:lineRule="auto"/>
              <w:rPr>
                <w:rFonts w:eastAsia="Calibri"/>
                <w:sz w:val="26"/>
                <w:szCs w:val="26"/>
                <w:lang w:val="nl-NL"/>
                <w14:ligatures w14:val="none"/>
              </w:rPr>
            </w:pPr>
          </w:p>
        </w:tc>
        <w:tc>
          <w:tcPr>
            <w:tcW w:w="1843" w:type="dxa"/>
          </w:tcPr>
          <w:p w14:paraId="70D1832F" w14:textId="77777777" w:rsidR="006F3EFE" w:rsidRDefault="006F3EFE" w:rsidP="00245D1F">
            <w:pPr>
              <w:spacing w:before="120" w:after="120" w:line="276" w:lineRule="auto"/>
              <w:rPr>
                <w:rFonts w:eastAsia="Calibri"/>
                <w:sz w:val="26"/>
                <w:szCs w:val="26"/>
                <w:lang w:val="nl-NL"/>
                <w14:ligatures w14:val="none"/>
              </w:rPr>
            </w:pPr>
          </w:p>
        </w:tc>
        <w:tc>
          <w:tcPr>
            <w:tcW w:w="4819" w:type="dxa"/>
          </w:tcPr>
          <w:p w14:paraId="30A284E8" w14:textId="77777777" w:rsidR="006F3EFE" w:rsidRDefault="006F3EFE" w:rsidP="006F3EFE">
            <w:pPr>
              <w:spacing w:line="276" w:lineRule="auto"/>
              <w:rPr>
                <w:rFonts w:eastAsia="Calibri"/>
                <w:sz w:val="26"/>
                <w:szCs w:val="26"/>
                <w:lang w:val="nl-NL"/>
                <w14:ligatures w14:val="none"/>
              </w:rPr>
            </w:pPr>
          </w:p>
        </w:tc>
      </w:tr>
      <w:tr w:rsidR="006F3EFE" w14:paraId="14EF5C88" w14:textId="77777777" w:rsidTr="006F3E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75" w:type="dxa"/>
          </w:tcPr>
          <w:p w14:paraId="317E1C5A" w14:textId="77777777" w:rsidR="006F3EFE" w:rsidRDefault="006F3EFE" w:rsidP="00245D1F">
            <w:pPr>
              <w:spacing w:before="120" w:after="120" w:line="276" w:lineRule="auto"/>
              <w:jc w:val="center"/>
              <w:rPr>
                <w:rFonts w:eastAsia="Calibri"/>
                <w:sz w:val="26"/>
                <w:szCs w:val="26"/>
                <w:lang w:val="nl-NL"/>
                <w14:ligatures w14:val="none"/>
              </w:rPr>
            </w:pPr>
            <w:r>
              <w:rPr>
                <w:rFonts w:eastAsia="Calibri"/>
                <w:sz w:val="26"/>
                <w:szCs w:val="26"/>
                <w:lang w:val="nl-NL"/>
                <w14:ligatures w14:val="none"/>
              </w:rPr>
              <w:t>3</w:t>
            </w:r>
          </w:p>
        </w:tc>
        <w:tc>
          <w:tcPr>
            <w:tcW w:w="1985" w:type="dxa"/>
          </w:tcPr>
          <w:p w14:paraId="35C7E338" w14:textId="77777777" w:rsidR="006F3EFE" w:rsidRDefault="006F3EFE" w:rsidP="00245D1F">
            <w:pPr>
              <w:spacing w:before="120" w:after="120" w:line="276" w:lineRule="auto"/>
              <w:rPr>
                <w:rFonts w:eastAsia="Calibri"/>
                <w:sz w:val="26"/>
                <w:szCs w:val="26"/>
                <w:lang w:val="nl-NL"/>
                <w14:ligatures w14:val="none"/>
              </w:rPr>
            </w:pPr>
          </w:p>
        </w:tc>
        <w:tc>
          <w:tcPr>
            <w:tcW w:w="1843" w:type="dxa"/>
          </w:tcPr>
          <w:p w14:paraId="5064B8C7" w14:textId="77777777" w:rsidR="006F3EFE" w:rsidRDefault="006F3EFE" w:rsidP="00245D1F">
            <w:pPr>
              <w:spacing w:before="120" w:after="120" w:line="276" w:lineRule="auto"/>
              <w:rPr>
                <w:rFonts w:eastAsia="Calibri"/>
                <w:sz w:val="26"/>
                <w:szCs w:val="26"/>
                <w:lang w:val="nl-NL"/>
                <w14:ligatures w14:val="none"/>
              </w:rPr>
            </w:pPr>
          </w:p>
        </w:tc>
        <w:tc>
          <w:tcPr>
            <w:tcW w:w="4819" w:type="dxa"/>
          </w:tcPr>
          <w:p w14:paraId="4311978A" w14:textId="77777777" w:rsidR="006F3EFE" w:rsidRDefault="006F3EFE" w:rsidP="006F3EFE">
            <w:pPr>
              <w:spacing w:line="276" w:lineRule="auto"/>
              <w:rPr>
                <w:rFonts w:eastAsia="Calibri"/>
                <w:sz w:val="26"/>
                <w:szCs w:val="26"/>
                <w:lang w:val="nl-NL"/>
                <w14:ligatures w14:val="none"/>
              </w:rPr>
            </w:pPr>
          </w:p>
        </w:tc>
      </w:tr>
    </w:tbl>
    <w:p w14:paraId="3DBD8740" w14:textId="77777777" w:rsidR="006F3EFE" w:rsidRDefault="006F3EFE" w:rsidP="006F3EFE">
      <w:pPr>
        <w:rPr>
          <w:rFonts w:eastAsia="Calibri"/>
          <w:sz w:val="26"/>
          <w:szCs w:val="26"/>
          <w:lang w:val="nl-NL"/>
          <w14:ligatures w14:val="none"/>
        </w:rPr>
      </w:pPr>
    </w:p>
    <w:p w14:paraId="2AFA84C8" w14:textId="77777777" w:rsidR="006F3EFE" w:rsidRDefault="006F3EFE" w:rsidP="006F3EFE">
      <w:pPr>
        <w:rPr>
          <w:rFonts w:eastAsia="Calibri"/>
          <w:sz w:val="26"/>
          <w:szCs w:val="26"/>
          <w:lang w:val="nl-NL"/>
          <w14:ligatures w14:val="none"/>
        </w:rPr>
      </w:pPr>
    </w:p>
    <w:tbl>
      <w:tblPr>
        <w:tblW w:w="9057" w:type="dxa"/>
        <w:tblInd w:w="-134" w:type="dxa"/>
        <w:tblLayout w:type="fixed"/>
        <w:tblCellMar>
          <w:left w:w="0" w:type="dxa"/>
          <w:right w:w="0" w:type="dxa"/>
        </w:tblCellMar>
        <w:tblLook w:val="04A0" w:firstRow="1" w:lastRow="0" w:firstColumn="1" w:lastColumn="0" w:noHBand="0" w:noVBand="1"/>
      </w:tblPr>
      <w:tblGrid>
        <w:gridCol w:w="709"/>
        <w:gridCol w:w="2268"/>
        <w:gridCol w:w="3386"/>
        <w:gridCol w:w="2694"/>
      </w:tblGrid>
      <w:tr w:rsidR="006F3EFE" w:rsidRPr="00517151" w14:paraId="36027548" w14:textId="77777777" w:rsidTr="008B771F">
        <w:trPr>
          <w:cantSplit/>
        </w:trPr>
        <w:tc>
          <w:tcPr>
            <w:tcW w:w="709" w:type="dxa"/>
            <w:tcBorders>
              <w:top w:val="single" w:sz="6" w:space="0" w:color="auto"/>
              <w:left w:val="single" w:sz="6" w:space="0" w:color="auto"/>
              <w:bottom w:val="single" w:sz="6" w:space="0" w:color="auto"/>
              <w:right w:val="single" w:sz="6" w:space="0" w:color="auto"/>
            </w:tcBorders>
          </w:tcPr>
          <w:p w14:paraId="67C4C106" w14:textId="77777777" w:rsidR="006F3EFE" w:rsidRPr="00245D1F" w:rsidRDefault="006F3EFE" w:rsidP="006F3EFE">
            <w:pPr>
              <w:widowControl w:val="0"/>
              <w:spacing w:line="360" w:lineRule="auto"/>
              <w:ind w:left="360" w:right="-14" w:hanging="360"/>
              <w:jc w:val="center"/>
              <w:rPr>
                <w:rFonts w:eastAsia="Calibri"/>
                <w:bCs/>
                <w:sz w:val="26"/>
                <w:szCs w:val="26"/>
                <w:lang w:val="nl-NL"/>
                <w14:ligatures w14:val="none"/>
              </w:rPr>
            </w:pPr>
            <w:r w:rsidRPr="00245D1F">
              <w:rPr>
                <w:rFonts w:eastAsia="Calibri"/>
                <w:bCs/>
                <w:position w:val="-20"/>
                <w:sz w:val="26"/>
                <w:szCs w:val="26"/>
                <w:lang w:val="nl-NL"/>
                <w14:ligatures w14:val="none"/>
              </w:rPr>
              <w:lastRenderedPageBreak/>
              <w:t>17</w:t>
            </w:r>
          </w:p>
        </w:tc>
        <w:tc>
          <w:tcPr>
            <w:tcW w:w="8348" w:type="dxa"/>
            <w:gridSpan w:val="3"/>
            <w:tcBorders>
              <w:top w:val="single" w:sz="6" w:space="0" w:color="auto"/>
              <w:left w:val="single" w:sz="6" w:space="0" w:color="auto"/>
              <w:right w:val="single" w:sz="6" w:space="0" w:color="auto"/>
            </w:tcBorders>
          </w:tcPr>
          <w:p w14:paraId="378CF792" w14:textId="6110A2D1" w:rsidR="006F3EFE" w:rsidRPr="00245D1F" w:rsidRDefault="006F3EFE" w:rsidP="00245D1F">
            <w:pPr>
              <w:widowControl w:val="0"/>
              <w:ind w:left="57" w:right="57"/>
              <w:rPr>
                <w:rFonts w:eastAsia="Calibri"/>
                <w:sz w:val="26"/>
                <w:szCs w:val="26"/>
                <w:lang w:val="nl-NL"/>
                <w14:ligatures w14:val="none"/>
              </w:rPr>
            </w:pPr>
            <w:r w:rsidRPr="00245D1F">
              <w:rPr>
                <w:rFonts w:eastAsia="Calibri"/>
                <w:sz w:val="26"/>
                <w:szCs w:val="26"/>
                <w:lang w:val="nl-NL"/>
                <w14:ligatures w14:val="none"/>
              </w:rPr>
              <w:t xml:space="preserve"> Đội ngũ Nghiên cứu viên</w:t>
            </w:r>
            <w:r w:rsidR="00245D1F" w:rsidRPr="00245D1F">
              <w:rPr>
                <w:rFonts w:eastAsia="Calibri"/>
                <w:sz w:val="26"/>
                <w:szCs w:val="26"/>
                <w:lang w:val="nl-NL"/>
                <w14:ligatures w14:val="none"/>
              </w:rPr>
              <w:t xml:space="preserve"> </w:t>
            </w:r>
            <w:r w:rsidRPr="00245D1F">
              <w:rPr>
                <w:rFonts w:eastAsia="Calibri"/>
                <w:sz w:val="26"/>
                <w:szCs w:val="26"/>
                <w:lang w:val="nl-NL"/>
                <w14:ligatures w14:val="none"/>
              </w:rPr>
              <w:t>- Cộng tác viên</w:t>
            </w:r>
            <w:r w:rsidR="00245D1F" w:rsidRPr="00245D1F">
              <w:rPr>
                <w:rFonts w:eastAsia="Calibri"/>
                <w:sz w:val="26"/>
                <w:szCs w:val="26"/>
                <w:lang w:val="nl-NL"/>
                <w14:ligatures w14:val="none"/>
              </w:rPr>
              <w:t xml:space="preserve"> </w:t>
            </w:r>
            <w:r w:rsidRPr="00245D1F">
              <w:rPr>
                <w:rFonts w:eastAsia="Calibri"/>
                <w:sz w:val="26"/>
                <w:szCs w:val="26"/>
                <w:lang w:val="nl-NL"/>
                <w14:ligatures w14:val="none"/>
              </w:rPr>
              <w:t xml:space="preserve">- Điều phối nghiên cứu </w:t>
            </w:r>
          </w:p>
        </w:tc>
      </w:tr>
      <w:tr w:rsidR="006F3EFE" w:rsidRPr="00517151" w14:paraId="1BD56135" w14:textId="77777777" w:rsidTr="008B77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709" w:type="dxa"/>
            <w:tcBorders>
              <w:bottom w:val="nil"/>
            </w:tcBorders>
            <w:vAlign w:val="center"/>
          </w:tcPr>
          <w:p w14:paraId="175A2273" w14:textId="77777777" w:rsidR="006F3EFE" w:rsidRPr="008B771F" w:rsidRDefault="006F3EFE" w:rsidP="006F3EFE">
            <w:pPr>
              <w:spacing w:line="276" w:lineRule="auto"/>
              <w:jc w:val="center"/>
              <w:rPr>
                <w:rFonts w:eastAsia="Calibri"/>
                <w:b/>
                <w:sz w:val="26"/>
                <w:szCs w:val="26"/>
                <w:lang w:val="nl-NL"/>
                <w14:ligatures w14:val="none"/>
              </w:rPr>
            </w:pPr>
            <w:r w:rsidRPr="008B771F">
              <w:rPr>
                <w:rFonts w:eastAsia="Calibri"/>
                <w:b/>
                <w:sz w:val="26"/>
                <w:szCs w:val="26"/>
                <w:lang w:val="nl-NL"/>
                <w14:ligatures w14:val="none"/>
              </w:rPr>
              <w:t>TT</w:t>
            </w:r>
          </w:p>
        </w:tc>
        <w:tc>
          <w:tcPr>
            <w:tcW w:w="2268" w:type="dxa"/>
            <w:vAlign w:val="center"/>
          </w:tcPr>
          <w:p w14:paraId="77E860B4" w14:textId="77777777" w:rsidR="006F3EFE" w:rsidRPr="008B771F" w:rsidRDefault="006F3EFE" w:rsidP="006F3EFE">
            <w:pPr>
              <w:spacing w:line="276" w:lineRule="auto"/>
              <w:jc w:val="center"/>
              <w:rPr>
                <w:rFonts w:eastAsia="Calibri"/>
                <w:b/>
                <w:sz w:val="26"/>
                <w:szCs w:val="26"/>
                <w:lang w:val="nl-NL"/>
                <w14:ligatures w14:val="none"/>
              </w:rPr>
            </w:pPr>
            <w:r w:rsidRPr="008B771F">
              <w:rPr>
                <w:rFonts w:eastAsia="Calibri"/>
                <w:b/>
                <w:sz w:val="26"/>
                <w:szCs w:val="26"/>
                <w:lang w:val="nl-NL"/>
                <w14:ligatures w14:val="none"/>
              </w:rPr>
              <w:t>Họ và tên</w:t>
            </w:r>
          </w:p>
        </w:tc>
        <w:tc>
          <w:tcPr>
            <w:tcW w:w="3386" w:type="dxa"/>
            <w:vAlign w:val="center"/>
          </w:tcPr>
          <w:p w14:paraId="7BDD9A4C" w14:textId="4FAC170A" w:rsidR="00245D1F" w:rsidRPr="008B771F" w:rsidRDefault="006F3EFE" w:rsidP="006F3EFE">
            <w:pPr>
              <w:widowControl w:val="0"/>
              <w:spacing w:line="276" w:lineRule="auto"/>
              <w:jc w:val="center"/>
              <w:rPr>
                <w:rFonts w:eastAsia="Calibri"/>
                <w:b/>
                <w:sz w:val="26"/>
                <w:szCs w:val="26"/>
                <w:lang w:val="nl-NL"/>
                <w14:ligatures w14:val="none"/>
              </w:rPr>
            </w:pPr>
            <w:r w:rsidRPr="008B771F">
              <w:rPr>
                <w:rFonts w:eastAsia="Calibri"/>
                <w:b/>
                <w:sz w:val="26"/>
                <w:szCs w:val="26"/>
                <w:lang w:val="nl-NL"/>
                <w14:ligatures w14:val="none"/>
              </w:rPr>
              <w:t>Chức danh khoa học</w:t>
            </w:r>
            <w:r w:rsidR="00245D1F" w:rsidRPr="008B771F">
              <w:rPr>
                <w:rFonts w:eastAsia="Calibri"/>
                <w:b/>
                <w:sz w:val="26"/>
                <w:szCs w:val="26"/>
                <w:lang w:val="nl-NL"/>
                <w14:ligatures w14:val="none"/>
              </w:rPr>
              <w:t xml:space="preserve"> -</w:t>
            </w:r>
            <w:r w:rsidRPr="008B771F">
              <w:rPr>
                <w:rFonts w:eastAsia="Calibri"/>
                <w:b/>
                <w:sz w:val="26"/>
                <w:szCs w:val="26"/>
                <w:lang w:val="nl-NL"/>
                <w14:ligatures w14:val="none"/>
              </w:rPr>
              <w:t xml:space="preserve"> </w:t>
            </w:r>
          </w:p>
          <w:p w14:paraId="28D2CBCF" w14:textId="6294A728" w:rsidR="006F3EFE" w:rsidRPr="008B771F" w:rsidRDefault="006F3EFE" w:rsidP="006F3EFE">
            <w:pPr>
              <w:widowControl w:val="0"/>
              <w:spacing w:line="276" w:lineRule="auto"/>
              <w:jc w:val="center"/>
              <w:rPr>
                <w:rFonts w:eastAsia="Calibri"/>
                <w:b/>
                <w:sz w:val="26"/>
                <w:szCs w:val="26"/>
                <w:lang w:val="nl-NL"/>
                <w14:ligatures w14:val="none"/>
              </w:rPr>
            </w:pPr>
            <w:r w:rsidRPr="008B771F">
              <w:rPr>
                <w:rFonts w:eastAsia="Calibri"/>
                <w:b/>
                <w:sz w:val="26"/>
                <w:szCs w:val="26"/>
                <w:lang w:val="nl-NL"/>
                <w14:ligatures w14:val="none"/>
              </w:rPr>
              <w:t>Cơ quan công tác</w:t>
            </w:r>
          </w:p>
        </w:tc>
        <w:tc>
          <w:tcPr>
            <w:tcW w:w="2694" w:type="dxa"/>
            <w:vAlign w:val="center"/>
          </w:tcPr>
          <w:p w14:paraId="39E185C3" w14:textId="77777777" w:rsidR="006F3EFE" w:rsidRPr="008B771F" w:rsidRDefault="006F3EFE" w:rsidP="006F3EFE">
            <w:pPr>
              <w:widowControl w:val="0"/>
              <w:spacing w:line="276" w:lineRule="auto"/>
              <w:jc w:val="center"/>
              <w:rPr>
                <w:rFonts w:eastAsia="Calibri"/>
                <w:b/>
                <w:sz w:val="26"/>
                <w:szCs w:val="26"/>
                <w:lang w:val="nl-NL"/>
                <w14:ligatures w14:val="none"/>
              </w:rPr>
            </w:pPr>
            <w:r w:rsidRPr="008B771F">
              <w:rPr>
                <w:rFonts w:eastAsia="Calibri"/>
                <w:b/>
                <w:sz w:val="26"/>
                <w:szCs w:val="26"/>
                <w:lang w:val="nl-NL"/>
                <w14:ligatures w14:val="none"/>
              </w:rPr>
              <w:t xml:space="preserve">Chứng nhận đã được đào tạo về GCP </w:t>
            </w:r>
          </w:p>
        </w:tc>
      </w:tr>
      <w:tr w:rsidR="006F3EFE" w14:paraId="60BE75F1" w14:textId="77777777" w:rsidTr="008B77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709" w:type="dxa"/>
            <w:tcBorders>
              <w:right w:val="single" w:sz="4" w:space="0" w:color="auto"/>
            </w:tcBorders>
          </w:tcPr>
          <w:p w14:paraId="63FF0026" w14:textId="77777777" w:rsidR="006F3EFE" w:rsidRDefault="006F3EFE" w:rsidP="006F3EFE">
            <w:pPr>
              <w:spacing w:line="276" w:lineRule="auto"/>
              <w:jc w:val="center"/>
              <w:rPr>
                <w:rFonts w:eastAsia="Calibri"/>
                <w:sz w:val="26"/>
                <w:szCs w:val="26"/>
                <w:lang w:val="nl-NL"/>
                <w14:ligatures w14:val="none"/>
              </w:rPr>
            </w:pPr>
            <w:r>
              <w:rPr>
                <w:rFonts w:eastAsia="Calibri"/>
                <w:sz w:val="26"/>
                <w:szCs w:val="26"/>
                <w:lang w:val="nl-NL"/>
                <w14:ligatures w14:val="none"/>
              </w:rPr>
              <w:t>A</w:t>
            </w:r>
          </w:p>
        </w:tc>
        <w:tc>
          <w:tcPr>
            <w:tcW w:w="2268" w:type="dxa"/>
            <w:tcBorders>
              <w:left w:val="nil"/>
            </w:tcBorders>
          </w:tcPr>
          <w:p w14:paraId="76A9EE93" w14:textId="078F2262" w:rsidR="006F3EFE" w:rsidRDefault="006F3EFE" w:rsidP="00245D1F">
            <w:pPr>
              <w:widowControl w:val="0"/>
              <w:spacing w:line="276" w:lineRule="auto"/>
              <w:jc w:val="center"/>
              <w:rPr>
                <w:rFonts w:eastAsia="Calibri"/>
                <w:sz w:val="26"/>
                <w:szCs w:val="26"/>
                <w:lang w:val="nl-NL"/>
                <w14:ligatures w14:val="none"/>
              </w:rPr>
            </w:pPr>
            <w:r>
              <w:rPr>
                <w:rFonts w:eastAsia="Calibri"/>
                <w:sz w:val="26"/>
                <w:szCs w:val="26"/>
                <w:lang w:val="nl-NL"/>
                <w14:ligatures w14:val="none"/>
              </w:rPr>
              <w:t xml:space="preserve">Nghiên cứu </w:t>
            </w:r>
            <w:r w:rsidR="00245D1F">
              <w:rPr>
                <w:rFonts w:eastAsia="Calibri"/>
                <w:sz w:val="26"/>
                <w:szCs w:val="26"/>
                <w:lang w:val="nl-NL"/>
                <w14:ligatures w14:val="none"/>
              </w:rPr>
              <w:t xml:space="preserve">         </w:t>
            </w:r>
            <w:r>
              <w:rPr>
                <w:rFonts w:eastAsia="Calibri"/>
                <w:sz w:val="26"/>
                <w:szCs w:val="26"/>
                <w:lang w:val="nl-NL"/>
                <w14:ligatures w14:val="none"/>
              </w:rPr>
              <w:t>viên chính</w:t>
            </w:r>
          </w:p>
        </w:tc>
        <w:tc>
          <w:tcPr>
            <w:tcW w:w="3386" w:type="dxa"/>
            <w:tcBorders>
              <w:bottom w:val="nil"/>
            </w:tcBorders>
          </w:tcPr>
          <w:p w14:paraId="70326553" w14:textId="77777777" w:rsidR="006F3EFE" w:rsidRDefault="006F3EFE" w:rsidP="006F3EFE">
            <w:pPr>
              <w:spacing w:line="276" w:lineRule="auto"/>
              <w:rPr>
                <w:rFonts w:eastAsia="Calibri"/>
                <w:sz w:val="26"/>
                <w:szCs w:val="26"/>
                <w:lang w:val="nl-NL"/>
                <w14:ligatures w14:val="none"/>
              </w:rPr>
            </w:pPr>
          </w:p>
        </w:tc>
        <w:tc>
          <w:tcPr>
            <w:tcW w:w="2694" w:type="dxa"/>
            <w:tcBorders>
              <w:bottom w:val="nil"/>
            </w:tcBorders>
          </w:tcPr>
          <w:p w14:paraId="58661EF5" w14:textId="77777777" w:rsidR="006F3EFE" w:rsidRDefault="006F3EFE" w:rsidP="006F3EFE">
            <w:pPr>
              <w:spacing w:line="276" w:lineRule="auto"/>
              <w:rPr>
                <w:rFonts w:eastAsia="Calibri"/>
                <w:sz w:val="26"/>
                <w:szCs w:val="26"/>
                <w:lang w:val="nl-NL"/>
                <w14:ligatures w14:val="none"/>
              </w:rPr>
            </w:pPr>
          </w:p>
        </w:tc>
      </w:tr>
      <w:tr w:rsidR="006F3EFE" w:rsidRPr="00517151" w14:paraId="783E016E" w14:textId="77777777" w:rsidTr="008B77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709" w:type="dxa"/>
            <w:tcBorders>
              <w:bottom w:val="nil"/>
              <w:right w:val="single" w:sz="4" w:space="0" w:color="auto"/>
            </w:tcBorders>
          </w:tcPr>
          <w:p w14:paraId="05BF8FB2" w14:textId="77777777" w:rsidR="006F3EFE" w:rsidRDefault="006F3EFE" w:rsidP="006F3EFE">
            <w:pPr>
              <w:spacing w:line="276" w:lineRule="auto"/>
              <w:jc w:val="center"/>
              <w:rPr>
                <w:rFonts w:eastAsia="Calibri"/>
                <w:sz w:val="26"/>
                <w:szCs w:val="26"/>
                <w:lang w:val="nl-NL"/>
                <w14:ligatures w14:val="none"/>
              </w:rPr>
            </w:pPr>
            <w:r>
              <w:rPr>
                <w:rFonts w:eastAsia="Calibri"/>
                <w:sz w:val="26"/>
                <w:szCs w:val="26"/>
                <w:lang w:val="nl-NL"/>
                <w14:ligatures w14:val="none"/>
              </w:rPr>
              <w:t>B</w:t>
            </w:r>
          </w:p>
          <w:p w14:paraId="20F85DC8" w14:textId="77777777" w:rsidR="006F3EFE" w:rsidRDefault="006F3EFE" w:rsidP="006F3EFE">
            <w:pPr>
              <w:spacing w:line="276" w:lineRule="auto"/>
              <w:jc w:val="center"/>
              <w:rPr>
                <w:rFonts w:eastAsia="Calibri"/>
                <w:sz w:val="26"/>
                <w:szCs w:val="26"/>
                <w:lang w:val="nl-NL"/>
                <w14:ligatures w14:val="none"/>
              </w:rPr>
            </w:pPr>
          </w:p>
        </w:tc>
        <w:tc>
          <w:tcPr>
            <w:tcW w:w="2268" w:type="dxa"/>
            <w:tcBorders>
              <w:left w:val="nil"/>
              <w:bottom w:val="nil"/>
            </w:tcBorders>
          </w:tcPr>
          <w:p w14:paraId="73328B62" w14:textId="77777777" w:rsidR="006F3EFE" w:rsidRDefault="006F3EFE" w:rsidP="006F3EFE">
            <w:pPr>
              <w:widowControl w:val="0"/>
              <w:spacing w:line="276" w:lineRule="auto"/>
              <w:jc w:val="center"/>
              <w:rPr>
                <w:rFonts w:eastAsia="Calibri"/>
                <w:b/>
                <w:sz w:val="26"/>
                <w:szCs w:val="26"/>
                <w:lang w:val="nl-NL"/>
                <w14:ligatures w14:val="none"/>
              </w:rPr>
            </w:pPr>
            <w:r>
              <w:rPr>
                <w:rFonts w:eastAsia="Calibri"/>
                <w:sz w:val="26"/>
                <w:szCs w:val="26"/>
                <w:lang w:val="nl-NL"/>
                <w14:ligatures w14:val="none"/>
              </w:rPr>
              <w:t>Cán bộ tham gia nghiên cứu</w:t>
            </w:r>
          </w:p>
        </w:tc>
        <w:tc>
          <w:tcPr>
            <w:tcW w:w="3386" w:type="dxa"/>
            <w:tcBorders>
              <w:top w:val="single" w:sz="4" w:space="0" w:color="auto"/>
              <w:bottom w:val="nil"/>
            </w:tcBorders>
          </w:tcPr>
          <w:p w14:paraId="751A249C" w14:textId="77777777" w:rsidR="006F3EFE" w:rsidRDefault="006F3EFE" w:rsidP="006F3EFE">
            <w:pPr>
              <w:widowControl w:val="0"/>
              <w:spacing w:line="276" w:lineRule="auto"/>
              <w:jc w:val="center"/>
              <w:rPr>
                <w:rFonts w:eastAsia="Calibri"/>
                <w:sz w:val="26"/>
                <w:szCs w:val="26"/>
                <w:lang w:val="nl-NL"/>
                <w14:ligatures w14:val="none"/>
              </w:rPr>
            </w:pPr>
          </w:p>
        </w:tc>
        <w:tc>
          <w:tcPr>
            <w:tcW w:w="2694" w:type="dxa"/>
            <w:tcBorders>
              <w:top w:val="single" w:sz="4" w:space="0" w:color="auto"/>
              <w:bottom w:val="nil"/>
            </w:tcBorders>
          </w:tcPr>
          <w:p w14:paraId="06FB782D" w14:textId="77777777" w:rsidR="006F3EFE" w:rsidRDefault="006F3EFE" w:rsidP="006F3EFE">
            <w:pPr>
              <w:widowControl w:val="0"/>
              <w:spacing w:line="276" w:lineRule="auto"/>
              <w:jc w:val="center"/>
              <w:rPr>
                <w:rFonts w:eastAsia="Calibri"/>
                <w:sz w:val="26"/>
                <w:szCs w:val="26"/>
                <w:lang w:val="nl-NL"/>
                <w14:ligatures w14:val="none"/>
              </w:rPr>
            </w:pPr>
          </w:p>
        </w:tc>
      </w:tr>
      <w:tr w:rsidR="006F3EFE" w14:paraId="468DC61F" w14:textId="77777777" w:rsidTr="008B77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709" w:type="dxa"/>
            <w:tcBorders>
              <w:top w:val="nil"/>
              <w:bottom w:val="nil"/>
            </w:tcBorders>
          </w:tcPr>
          <w:p w14:paraId="7DC9C3CE" w14:textId="77777777" w:rsidR="006F3EFE" w:rsidRDefault="006F3EFE" w:rsidP="006F3EFE">
            <w:pPr>
              <w:spacing w:line="276" w:lineRule="auto"/>
              <w:jc w:val="center"/>
              <w:rPr>
                <w:rFonts w:eastAsia="Calibri"/>
                <w:sz w:val="26"/>
                <w:szCs w:val="26"/>
                <w:lang w:val="nl-NL"/>
                <w14:ligatures w14:val="none"/>
              </w:rPr>
            </w:pPr>
            <w:r>
              <w:rPr>
                <w:rFonts w:eastAsia="Calibri"/>
                <w:sz w:val="26"/>
                <w:szCs w:val="26"/>
                <w:lang w:val="nl-NL"/>
                <w14:ligatures w14:val="none"/>
              </w:rPr>
              <w:t>1</w:t>
            </w:r>
          </w:p>
        </w:tc>
        <w:tc>
          <w:tcPr>
            <w:tcW w:w="2268" w:type="dxa"/>
            <w:tcBorders>
              <w:top w:val="nil"/>
              <w:bottom w:val="nil"/>
            </w:tcBorders>
          </w:tcPr>
          <w:p w14:paraId="4069B6F0" w14:textId="77777777" w:rsidR="006F3EFE" w:rsidRDefault="006F3EFE" w:rsidP="006F3EFE">
            <w:pPr>
              <w:spacing w:line="276" w:lineRule="auto"/>
              <w:rPr>
                <w:rFonts w:eastAsia="Calibri"/>
                <w:sz w:val="26"/>
                <w:szCs w:val="26"/>
                <w:lang w:val="nl-NL"/>
                <w14:ligatures w14:val="none"/>
              </w:rPr>
            </w:pPr>
          </w:p>
        </w:tc>
        <w:tc>
          <w:tcPr>
            <w:tcW w:w="3386" w:type="dxa"/>
            <w:tcBorders>
              <w:top w:val="nil"/>
              <w:bottom w:val="nil"/>
            </w:tcBorders>
          </w:tcPr>
          <w:p w14:paraId="329BEDD4" w14:textId="77777777" w:rsidR="006F3EFE" w:rsidRDefault="006F3EFE" w:rsidP="006F3EFE">
            <w:pPr>
              <w:spacing w:line="276" w:lineRule="auto"/>
              <w:rPr>
                <w:rFonts w:eastAsia="Calibri"/>
                <w:sz w:val="26"/>
                <w:szCs w:val="26"/>
                <w:lang w:val="nl-NL"/>
                <w14:ligatures w14:val="none"/>
              </w:rPr>
            </w:pPr>
          </w:p>
        </w:tc>
        <w:tc>
          <w:tcPr>
            <w:tcW w:w="2694" w:type="dxa"/>
            <w:tcBorders>
              <w:top w:val="nil"/>
              <w:bottom w:val="nil"/>
            </w:tcBorders>
          </w:tcPr>
          <w:p w14:paraId="22FFB349" w14:textId="77777777" w:rsidR="006F3EFE" w:rsidRDefault="006F3EFE" w:rsidP="006F3EFE">
            <w:pPr>
              <w:spacing w:line="276" w:lineRule="auto"/>
              <w:rPr>
                <w:rFonts w:eastAsia="Calibri"/>
                <w:sz w:val="26"/>
                <w:szCs w:val="26"/>
                <w:lang w:val="nl-NL"/>
                <w14:ligatures w14:val="none"/>
              </w:rPr>
            </w:pPr>
          </w:p>
        </w:tc>
      </w:tr>
      <w:tr w:rsidR="006F3EFE" w14:paraId="4444D561" w14:textId="77777777" w:rsidTr="008B77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709" w:type="dxa"/>
            <w:tcBorders>
              <w:top w:val="nil"/>
              <w:bottom w:val="nil"/>
            </w:tcBorders>
          </w:tcPr>
          <w:p w14:paraId="47F65B7E" w14:textId="77777777" w:rsidR="006F3EFE" w:rsidRDefault="006F3EFE" w:rsidP="006F3EFE">
            <w:pPr>
              <w:spacing w:line="276" w:lineRule="auto"/>
              <w:jc w:val="center"/>
              <w:rPr>
                <w:rFonts w:eastAsia="Calibri"/>
                <w:sz w:val="26"/>
                <w:szCs w:val="26"/>
                <w:lang w:val="nl-NL"/>
                <w14:ligatures w14:val="none"/>
              </w:rPr>
            </w:pPr>
          </w:p>
          <w:p w14:paraId="5120CE82" w14:textId="77777777" w:rsidR="006F3EFE" w:rsidRDefault="006F3EFE" w:rsidP="006F3EFE">
            <w:pPr>
              <w:spacing w:line="276" w:lineRule="auto"/>
              <w:jc w:val="center"/>
              <w:rPr>
                <w:rFonts w:eastAsia="Calibri"/>
                <w:sz w:val="26"/>
                <w:szCs w:val="26"/>
                <w:lang w:val="nl-NL"/>
                <w14:ligatures w14:val="none"/>
              </w:rPr>
            </w:pPr>
            <w:r>
              <w:rPr>
                <w:rFonts w:eastAsia="Calibri"/>
                <w:sz w:val="26"/>
                <w:szCs w:val="26"/>
                <w:lang w:val="nl-NL"/>
                <w14:ligatures w14:val="none"/>
              </w:rPr>
              <w:t>2</w:t>
            </w:r>
          </w:p>
        </w:tc>
        <w:tc>
          <w:tcPr>
            <w:tcW w:w="2268" w:type="dxa"/>
            <w:tcBorders>
              <w:top w:val="nil"/>
              <w:bottom w:val="nil"/>
            </w:tcBorders>
          </w:tcPr>
          <w:p w14:paraId="729F33FB" w14:textId="77777777" w:rsidR="006F3EFE" w:rsidRDefault="006F3EFE" w:rsidP="006F3EFE">
            <w:pPr>
              <w:spacing w:line="276" w:lineRule="auto"/>
              <w:rPr>
                <w:rFonts w:eastAsia="Calibri"/>
                <w:sz w:val="26"/>
                <w:szCs w:val="26"/>
                <w:lang w:val="nl-NL"/>
                <w14:ligatures w14:val="none"/>
              </w:rPr>
            </w:pPr>
          </w:p>
          <w:p w14:paraId="609A0D75" w14:textId="77777777" w:rsidR="006F3EFE" w:rsidRDefault="006F3EFE" w:rsidP="006F3EFE">
            <w:pPr>
              <w:spacing w:line="276" w:lineRule="auto"/>
              <w:rPr>
                <w:rFonts w:eastAsia="Calibri"/>
                <w:sz w:val="26"/>
                <w:szCs w:val="26"/>
                <w:lang w:val="nl-NL"/>
                <w14:ligatures w14:val="none"/>
              </w:rPr>
            </w:pPr>
          </w:p>
        </w:tc>
        <w:tc>
          <w:tcPr>
            <w:tcW w:w="3386" w:type="dxa"/>
            <w:tcBorders>
              <w:top w:val="nil"/>
              <w:bottom w:val="nil"/>
            </w:tcBorders>
          </w:tcPr>
          <w:p w14:paraId="1103234A" w14:textId="77777777" w:rsidR="006F3EFE" w:rsidRDefault="006F3EFE" w:rsidP="006F3EFE">
            <w:pPr>
              <w:spacing w:line="276" w:lineRule="auto"/>
              <w:rPr>
                <w:rFonts w:eastAsia="Calibri"/>
                <w:sz w:val="26"/>
                <w:szCs w:val="26"/>
                <w:lang w:val="nl-NL"/>
                <w14:ligatures w14:val="none"/>
              </w:rPr>
            </w:pPr>
          </w:p>
        </w:tc>
        <w:tc>
          <w:tcPr>
            <w:tcW w:w="2694" w:type="dxa"/>
            <w:tcBorders>
              <w:top w:val="nil"/>
              <w:bottom w:val="nil"/>
            </w:tcBorders>
          </w:tcPr>
          <w:p w14:paraId="406D82EF" w14:textId="77777777" w:rsidR="006F3EFE" w:rsidRDefault="006F3EFE" w:rsidP="006F3EFE">
            <w:pPr>
              <w:spacing w:line="276" w:lineRule="auto"/>
              <w:rPr>
                <w:rFonts w:eastAsia="Calibri"/>
                <w:sz w:val="26"/>
                <w:szCs w:val="26"/>
                <w:lang w:val="nl-NL"/>
                <w14:ligatures w14:val="none"/>
              </w:rPr>
            </w:pPr>
          </w:p>
        </w:tc>
      </w:tr>
      <w:tr w:rsidR="006F3EFE" w14:paraId="74A99909" w14:textId="77777777" w:rsidTr="008B77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709" w:type="dxa"/>
            <w:tcBorders>
              <w:top w:val="nil"/>
              <w:bottom w:val="single" w:sz="4" w:space="0" w:color="auto"/>
            </w:tcBorders>
          </w:tcPr>
          <w:p w14:paraId="1FBAB9D0" w14:textId="77777777" w:rsidR="006F3EFE" w:rsidRDefault="006F3EFE" w:rsidP="006F3EFE">
            <w:pPr>
              <w:spacing w:line="276" w:lineRule="auto"/>
              <w:jc w:val="center"/>
              <w:rPr>
                <w:rFonts w:eastAsia="Calibri"/>
                <w:sz w:val="26"/>
                <w:szCs w:val="26"/>
                <w:lang w:val="nl-NL"/>
                <w14:ligatures w14:val="none"/>
              </w:rPr>
            </w:pPr>
          </w:p>
          <w:p w14:paraId="597736A7" w14:textId="77777777" w:rsidR="006F3EFE" w:rsidRDefault="006F3EFE" w:rsidP="006F3EFE">
            <w:pPr>
              <w:spacing w:line="276" w:lineRule="auto"/>
              <w:jc w:val="center"/>
              <w:rPr>
                <w:rFonts w:eastAsia="Calibri"/>
                <w:sz w:val="26"/>
                <w:szCs w:val="26"/>
                <w:lang w:val="nl-NL"/>
                <w14:ligatures w14:val="none"/>
              </w:rPr>
            </w:pPr>
            <w:r>
              <w:rPr>
                <w:rFonts w:eastAsia="Calibri"/>
                <w:sz w:val="26"/>
                <w:szCs w:val="26"/>
                <w:lang w:val="nl-NL"/>
                <w14:ligatures w14:val="none"/>
              </w:rPr>
              <w:t>3...</w:t>
            </w:r>
          </w:p>
        </w:tc>
        <w:tc>
          <w:tcPr>
            <w:tcW w:w="2268" w:type="dxa"/>
            <w:tcBorders>
              <w:top w:val="nil"/>
              <w:bottom w:val="single" w:sz="4" w:space="0" w:color="auto"/>
            </w:tcBorders>
          </w:tcPr>
          <w:p w14:paraId="4D78998E" w14:textId="77777777" w:rsidR="006F3EFE" w:rsidRDefault="006F3EFE" w:rsidP="006F3EFE">
            <w:pPr>
              <w:spacing w:line="276" w:lineRule="auto"/>
              <w:rPr>
                <w:rFonts w:eastAsia="Calibri"/>
                <w:sz w:val="26"/>
                <w:szCs w:val="26"/>
                <w:lang w:val="nl-NL"/>
                <w14:ligatures w14:val="none"/>
              </w:rPr>
            </w:pPr>
          </w:p>
          <w:p w14:paraId="26A7C437" w14:textId="77777777" w:rsidR="006F3EFE" w:rsidRDefault="006F3EFE" w:rsidP="006F3EFE">
            <w:pPr>
              <w:spacing w:line="276" w:lineRule="auto"/>
              <w:rPr>
                <w:rFonts w:eastAsia="Calibri"/>
                <w:sz w:val="26"/>
                <w:szCs w:val="26"/>
                <w:lang w:val="nl-NL"/>
                <w14:ligatures w14:val="none"/>
              </w:rPr>
            </w:pPr>
          </w:p>
        </w:tc>
        <w:tc>
          <w:tcPr>
            <w:tcW w:w="3386" w:type="dxa"/>
            <w:tcBorders>
              <w:top w:val="nil"/>
              <w:bottom w:val="single" w:sz="4" w:space="0" w:color="auto"/>
            </w:tcBorders>
          </w:tcPr>
          <w:p w14:paraId="0D1F2D7A" w14:textId="77777777" w:rsidR="006F3EFE" w:rsidRDefault="006F3EFE" w:rsidP="006F3EFE">
            <w:pPr>
              <w:spacing w:line="276" w:lineRule="auto"/>
              <w:rPr>
                <w:rFonts w:eastAsia="Calibri"/>
                <w:sz w:val="26"/>
                <w:szCs w:val="26"/>
                <w:lang w:val="nl-NL"/>
                <w14:ligatures w14:val="none"/>
              </w:rPr>
            </w:pPr>
          </w:p>
        </w:tc>
        <w:tc>
          <w:tcPr>
            <w:tcW w:w="2694" w:type="dxa"/>
            <w:tcBorders>
              <w:top w:val="nil"/>
              <w:bottom w:val="single" w:sz="4" w:space="0" w:color="auto"/>
            </w:tcBorders>
          </w:tcPr>
          <w:p w14:paraId="00205D58" w14:textId="77777777" w:rsidR="006F3EFE" w:rsidRDefault="006F3EFE" w:rsidP="006F3EFE">
            <w:pPr>
              <w:spacing w:line="276" w:lineRule="auto"/>
              <w:rPr>
                <w:rFonts w:eastAsia="Calibri"/>
                <w:sz w:val="26"/>
                <w:szCs w:val="26"/>
                <w:lang w:val="nl-NL"/>
                <w14:ligatures w14:val="none"/>
              </w:rPr>
            </w:pPr>
          </w:p>
        </w:tc>
      </w:tr>
    </w:tbl>
    <w:p w14:paraId="2960E496" w14:textId="77777777" w:rsidR="006F3EFE" w:rsidRDefault="006F3EFE" w:rsidP="006F3EFE">
      <w:pPr>
        <w:widowControl w:val="0"/>
        <w:ind w:right="3124"/>
        <w:rPr>
          <w:rFonts w:eastAsia="Calibri"/>
          <w:sz w:val="26"/>
          <w:szCs w:val="26"/>
          <w:lang w:val="nl-NL"/>
          <w14:ligatures w14:val="none"/>
        </w:rPr>
      </w:pPr>
    </w:p>
    <w:p w14:paraId="052E092A" w14:textId="77777777" w:rsidR="006F3EFE" w:rsidRDefault="006F3EFE" w:rsidP="00753B7A">
      <w:pPr>
        <w:ind w:firstLine="567"/>
        <w:jc w:val="both"/>
        <w:rPr>
          <w:b/>
          <w:bCs/>
          <w:kern w:val="32"/>
          <w:sz w:val="26"/>
          <w:szCs w:val="26"/>
          <w:lang w:val="nl-NL"/>
          <w14:ligatures w14:val="none"/>
        </w:rPr>
      </w:pPr>
      <w:r>
        <w:rPr>
          <w:b/>
          <w:bCs/>
          <w:kern w:val="32"/>
          <w:sz w:val="26"/>
          <w:szCs w:val="26"/>
          <w:lang w:val="nl-NL"/>
          <w14:ligatures w14:val="none"/>
        </w:rPr>
        <w:t xml:space="preserve">V. Kinh phí thực hiện nghiên cứu và nguồn kinh phí </w:t>
      </w:r>
      <w:r>
        <w:rPr>
          <w:bCs/>
          <w:kern w:val="32"/>
          <w:sz w:val="26"/>
          <w:szCs w:val="26"/>
          <w:lang w:val="nl-NL"/>
          <w14:ligatures w14:val="none"/>
        </w:rPr>
        <w:t>(giải trình chi tiết xin xem phụ lục kèm theo)</w:t>
      </w:r>
    </w:p>
    <w:p w14:paraId="52224C59" w14:textId="74D42B4D" w:rsidR="006F3EFE" w:rsidRPr="008B771F" w:rsidRDefault="006F3EFE" w:rsidP="006F3EFE">
      <w:pPr>
        <w:rPr>
          <w:rFonts w:eastAsia="Calibri"/>
          <w:i/>
          <w:sz w:val="26"/>
          <w:szCs w:val="26"/>
          <w:lang w:val="nl-NL"/>
          <w14:ligatures w14:val="none"/>
        </w:rPr>
      </w:pPr>
      <w:r>
        <w:rPr>
          <w:rFonts w:eastAsia="Calibri"/>
          <w:sz w:val="26"/>
          <w:szCs w:val="26"/>
          <w:lang w:val="nl-NL"/>
          <w14:ligatures w14:val="none"/>
        </w:rPr>
        <w:tab/>
      </w:r>
      <w:r>
        <w:rPr>
          <w:rFonts w:eastAsia="Calibri"/>
          <w:sz w:val="26"/>
          <w:szCs w:val="26"/>
          <w:lang w:val="nl-NL"/>
          <w14:ligatures w14:val="none"/>
        </w:rPr>
        <w:tab/>
      </w:r>
      <w:r>
        <w:rPr>
          <w:rFonts w:eastAsia="Calibri"/>
          <w:sz w:val="26"/>
          <w:szCs w:val="26"/>
          <w:lang w:val="nl-NL"/>
          <w14:ligatures w14:val="none"/>
        </w:rPr>
        <w:tab/>
      </w:r>
      <w:r>
        <w:rPr>
          <w:rFonts w:eastAsia="Calibri"/>
          <w:sz w:val="26"/>
          <w:szCs w:val="26"/>
          <w:lang w:val="nl-NL"/>
          <w14:ligatures w14:val="none"/>
        </w:rPr>
        <w:tab/>
      </w:r>
      <w:r>
        <w:rPr>
          <w:rFonts w:eastAsia="Calibri"/>
          <w:sz w:val="26"/>
          <w:szCs w:val="26"/>
          <w:lang w:val="nl-NL"/>
          <w14:ligatures w14:val="none"/>
        </w:rPr>
        <w:tab/>
      </w:r>
      <w:r>
        <w:rPr>
          <w:rFonts w:eastAsia="Calibri"/>
          <w:sz w:val="26"/>
          <w:szCs w:val="26"/>
          <w:lang w:val="nl-NL"/>
          <w14:ligatures w14:val="none"/>
        </w:rPr>
        <w:tab/>
      </w:r>
      <w:r>
        <w:rPr>
          <w:rFonts w:eastAsia="Calibri"/>
          <w:sz w:val="26"/>
          <w:szCs w:val="26"/>
          <w:lang w:val="nl-NL"/>
          <w14:ligatures w14:val="none"/>
        </w:rPr>
        <w:tab/>
      </w:r>
      <w:r>
        <w:rPr>
          <w:rFonts w:eastAsia="Calibri"/>
          <w:sz w:val="26"/>
          <w:szCs w:val="26"/>
          <w:lang w:val="nl-NL"/>
          <w14:ligatures w14:val="none"/>
        </w:rPr>
        <w:tab/>
      </w:r>
      <w:r w:rsidRPr="008B771F">
        <w:rPr>
          <w:rFonts w:eastAsia="Calibri"/>
          <w:i/>
          <w:sz w:val="26"/>
          <w:szCs w:val="26"/>
          <w:lang w:val="nl-NL"/>
          <w14:ligatures w14:val="none"/>
        </w:rPr>
        <w:t xml:space="preserve">Đơn vị tính: </w:t>
      </w:r>
      <w:r w:rsidR="008B771F">
        <w:rPr>
          <w:rFonts w:eastAsia="Calibri"/>
          <w:i/>
          <w:sz w:val="26"/>
          <w:szCs w:val="26"/>
          <w:lang w:val="nl-NL"/>
          <w14:ligatures w14:val="none"/>
        </w:rPr>
        <w:t>T</w:t>
      </w:r>
      <w:r w:rsidRPr="008B771F">
        <w:rPr>
          <w:rFonts w:eastAsia="Calibri"/>
          <w:i/>
          <w:sz w:val="26"/>
          <w:szCs w:val="26"/>
          <w:lang w:val="nl-NL"/>
          <w14:ligatures w14:val="none"/>
        </w:rPr>
        <w:t>riệu đồng</w:t>
      </w:r>
    </w:p>
    <w:p w14:paraId="08D7E61A" w14:textId="77777777" w:rsidR="006F3EFE" w:rsidRDefault="006F3EFE" w:rsidP="006F3EFE">
      <w:pPr>
        <w:rPr>
          <w:rFonts w:eastAsia="Calibri"/>
          <w:sz w:val="26"/>
          <w:szCs w:val="26"/>
          <w:lang w:val="nl-NL"/>
          <w14:ligatures w14:val="none"/>
        </w:rPr>
      </w:pPr>
    </w:p>
    <w:tbl>
      <w:tblPr>
        <w:tblW w:w="9240" w:type="dxa"/>
        <w:tblLayout w:type="fixed"/>
        <w:tblLook w:val="04A0" w:firstRow="1" w:lastRow="0" w:firstColumn="1" w:lastColumn="0" w:noHBand="0" w:noVBand="1"/>
      </w:tblPr>
      <w:tblGrid>
        <w:gridCol w:w="558"/>
        <w:gridCol w:w="2340"/>
        <w:gridCol w:w="922"/>
        <w:gridCol w:w="1251"/>
        <w:gridCol w:w="1134"/>
        <w:gridCol w:w="993"/>
        <w:gridCol w:w="1158"/>
        <w:gridCol w:w="878"/>
        <w:gridCol w:w="6"/>
      </w:tblGrid>
      <w:tr w:rsidR="006F3EFE" w:rsidRPr="00517151" w14:paraId="674EFE9D" w14:textId="77777777" w:rsidTr="00753B7A">
        <w:trPr>
          <w:cantSplit/>
        </w:trPr>
        <w:tc>
          <w:tcPr>
            <w:tcW w:w="558" w:type="dxa"/>
            <w:tcBorders>
              <w:top w:val="single" w:sz="6" w:space="0" w:color="auto"/>
              <w:left w:val="single" w:sz="6" w:space="0" w:color="auto"/>
              <w:right w:val="single" w:sz="6" w:space="0" w:color="auto"/>
            </w:tcBorders>
          </w:tcPr>
          <w:p w14:paraId="5DA318E8" w14:textId="77777777" w:rsidR="006F3EFE" w:rsidRDefault="006F3EFE" w:rsidP="006F3EFE">
            <w:pPr>
              <w:widowControl w:val="0"/>
              <w:spacing w:line="360" w:lineRule="auto"/>
              <w:ind w:left="360" w:right="-14" w:hanging="360"/>
              <w:jc w:val="center"/>
              <w:rPr>
                <w:rFonts w:eastAsia="Calibri"/>
                <w:position w:val="-20"/>
                <w:sz w:val="26"/>
                <w:szCs w:val="26"/>
                <w:lang w:val="nl-NL"/>
                <w14:ligatures w14:val="none"/>
              </w:rPr>
            </w:pPr>
            <w:r>
              <w:rPr>
                <w:rFonts w:eastAsia="Calibri"/>
                <w:position w:val="-20"/>
                <w:sz w:val="26"/>
                <w:szCs w:val="26"/>
                <w:lang w:val="nl-NL"/>
                <w14:ligatures w14:val="none"/>
              </w:rPr>
              <w:t>18</w:t>
            </w:r>
          </w:p>
        </w:tc>
        <w:tc>
          <w:tcPr>
            <w:tcW w:w="8682" w:type="dxa"/>
            <w:gridSpan w:val="8"/>
            <w:tcBorders>
              <w:top w:val="single" w:sz="6" w:space="0" w:color="auto"/>
              <w:right w:val="single" w:sz="6" w:space="0" w:color="auto"/>
            </w:tcBorders>
          </w:tcPr>
          <w:p w14:paraId="54FF7597" w14:textId="77777777" w:rsidR="006F3EFE" w:rsidRPr="00753B7A" w:rsidRDefault="006F3EFE" w:rsidP="006F3EFE">
            <w:pPr>
              <w:widowControl w:val="0"/>
              <w:spacing w:line="360" w:lineRule="auto"/>
              <w:ind w:left="360" w:right="-14" w:hanging="360"/>
              <w:rPr>
                <w:rFonts w:eastAsia="Calibri"/>
                <w:position w:val="-20"/>
                <w:sz w:val="26"/>
                <w:szCs w:val="26"/>
                <w:lang w:val="nl-NL"/>
                <w14:ligatures w14:val="none"/>
              </w:rPr>
            </w:pPr>
            <w:r w:rsidRPr="00753B7A">
              <w:rPr>
                <w:rFonts w:eastAsia="Calibri"/>
                <w:position w:val="-20"/>
                <w:sz w:val="26"/>
                <w:szCs w:val="26"/>
                <w:lang w:val="nl-NL"/>
                <w14:ligatures w14:val="none"/>
              </w:rPr>
              <w:t>Kinh phí thực hiện nghiên cứu phân theo các khoản chi</w:t>
            </w:r>
          </w:p>
        </w:tc>
      </w:tr>
      <w:tr w:rsidR="00753B7A" w14:paraId="4EE1E225" w14:textId="77777777" w:rsidTr="00753B7A">
        <w:trPr>
          <w:cantSplit/>
        </w:trPr>
        <w:tc>
          <w:tcPr>
            <w:tcW w:w="558" w:type="dxa"/>
            <w:vMerge w:val="restart"/>
            <w:tcBorders>
              <w:top w:val="single" w:sz="6" w:space="0" w:color="auto"/>
              <w:left w:val="single" w:sz="6" w:space="0" w:color="auto"/>
              <w:right w:val="single" w:sz="6" w:space="0" w:color="auto"/>
            </w:tcBorders>
            <w:vAlign w:val="center"/>
          </w:tcPr>
          <w:p w14:paraId="5C8AC84A" w14:textId="77777777" w:rsidR="00753B7A" w:rsidRPr="005A36EE" w:rsidRDefault="00753B7A" w:rsidP="006F3EFE">
            <w:pPr>
              <w:jc w:val="center"/>
              <w:rPr>
                <w:rFonts w:ascii="Times New Roman Bold" w:eastAsia="Calibri" w:hAnsi="Times New Roman Bold"/>
                <w:b/>
                <w:spacing w:val="-6"/>
                <w:sz w:val="26"/>
                <w:szCs w:val="26"/>
                <w:lang w:val="nl-NL"/>
                <w14:ligatures w14:val="none"/>
              </w:rPr>
            </w:pPr>
            <w:r w:rsidRPr="005A36EE">
              <w:rPr>
                <w:rFonts w:ascii="Times New Roman Bold" w:eastAsia="Calibri" w:hAnsi="Times New Roman Bold"/>
                <w:b/>
                <w:spacing w:val="-6"/>
                <w:sz w:val="26"/>
                <w:szCs w:val="26"/>
                <w:lang w:val="nl-NL"/>
                <w14:ligatures w14:val="none"/>
              </w:rPr>
              <w:t>TT</w:t>
            </w:r>
          </w:p>
        </w:tc>
        <w:tc>
          <w:tcPr>
            <w:tcW w:w="2340" w:type="dxa"/>
            <w:vMerge w:val="restart"/>
            <w:tcBorders>
              <w:top w:val="single" w:sz="6" w:space="0" w:color="auto"/>
              <w:right w:val="single" w:sz="6" w:space="0" w:color="auto"/>
            </w:tcBorders>
            <w:vAlign w:val="center"/>
          </w:tcPr>
          <w:p w14:paraId="5332B75E" w14:textId="77777777" w:rsidR="00753B7A" w:rsidRPr="008B771F" w:rsidRDefault="00753B7A" w:rsidP="006F3EFE">
            <w:pPr>
              <w:jc w:val="center"/>
              <w:rPr>
                <w:rFonts w:eastAsia="Calibri"/>
                <w:b/>
                <w:sz w:val="26"/>
                <w:szCs w:val="26"/>
                <w:lang w:val="nl-NL"/>
                <w14:ligatures w14:val="none"/>
              </w:rPr>
            </w:pPr>
            <w:r w:rsidRPr="008B771F">
              <w:rPr>
                <w:rFonts w:eastAsia="Calibri"/>
                <w:b/>
                <w:sz w:val="26"/>
                <w:szCs w:val="26"/>
                <w:lang w:val="nl-NL"/>
                <w14:ligatures w14:val="none"/>
              </w:rPr>
              <w:t>Nguồn kinh phí</w:t>
            </w:r>
          </w:p>
        </w:tc>
        <w:tc>
          <w:tcPr>
            <w:tcW w:w="922" w:type="dxa"/>
            <w:vMerge w:val="restart"/>
            <w:tcBorders>
              <w:top w:val="single" w:sz="6" w:space="0" w:color="auto"/>
            </w:tcBorders>
            <w:vAlign w:val="center"/>
          </w:tcPr>
          <w:p w14:paraId="5BB16DFC" w14:textId="77777777" w:rsidR="00753B7A" w:rsidRPr="008B771F" w:rsidRDefault="00753B7A" w:rsidP="006F3EFE">
            <w:pPr>
              <w:jc w:val="center"/>
              <w:rPr>
                <w:rFonts w:eastAsia="Calibri"/>
                <w:b/>
                <w:sz w:val="26"/>
                <w:szCs w:val="26"/>
                <w:lang w:val="nl-NL"/>
                <w14:ligatures w14:val="none"/>
              </w:rPr>
            </w:pPr>
            <w:r w:rsidRPr="008B771F">
              <w:rPr>
                <w:rFonts w:eastAsia="Calibri"/>
                <w:b/>
                <w:sz w:val="26"/>
                <w:szCs w:val="26"/>
                <w:lang w:val="nl-NL"/>
                <w14:ligatures w14:val="none"/>
              </w:rPr>
              <w:t>Tổng số</w:t>
            </w:r>
          </w:p>
        </w:tc>
        <w:tc>
          <w:tcPr>
            <w:tcW w:w="5420" w:type="dxa"/>
            <w:gridSpan w:val="6"/>
            <w:tcBorders>
              <w:top w:val="single" w:sz="6" w:space="0" w:color="auto"/>
              <w:left w:val="single" w:sz="6" w:space="0" w:color="auto"/>
              <w:bottom w:val="single" w:sz="6" w:space="0" w:color="auto"/>
              <w:right w:val="single" w:sz="6" w:space="0" w:color="auto"/>
            </w:tcBorders>
          </w:tcPr>
          <w:p w14:paraId="40D53869" w14:textId="77777777" w:rsidR="00753B7A" w:rsidRPr="008B771F" w:rsidRDefault="00753B7A" w:rsidP="006F3EFE">
            <w:pPr>
              <w:jc w:val="center"/>
              <w:rPr>
                <w:rFonts w:eastAsia="Calibri"/>
                <w:b/>
                <w:sz w:val="26"/>
                <w:szCs w:val="26"/>
                <w:lang w:val="nl-NL"/>
                <w14:ligatures w14:val="none"/>
              </w:rPr>
            </w:pPr>
            <w:r w:rsidRPr="008B771F">
              <w:rPr>
                <w:rFonts w:eastAsia="Calibri"/>
                <w:b/>
                <w:sz w:val="26"/>
                <w:szCs w:val="26"/>
                <w:lang w:val="nl-NL"/>
                <w14:ligatures w14:val="none"/>
              </w:rPr>
              <w:t>Trong đó</w:t>
            </w:r>
          </w:p>
        </w:tc>
      </w:tr>
      <w:tr w:rsidR="00753B7A" w14:paraId="19B57B6C" w14:textId="77777777" w:rsidTr="00753B7A">
        <w:trPr>
          <w:gridAfter w:val="1"/>
          <w:wAfter w:w="6" w:type="dxa"/>
          <w:cantSplit/>
        </w:trPr>
        <w:tc>
          <w:tcPr>
            <w:tcW w:w="558" w:type="dxa"/>
            <w:vMerge/>
            <w:tcBorders>
              <w:left w:val="single" w:sz="6" w:space="0" w:color="auto"/>
              <w:right w:val="single" w:sz="6" w:space="0" w:color="auto"/>
            </w:tcBorders>
          </w:tcPr>
          <w:p w14:paraId="4AAD82A7" w14:textId="77777777" w:rsidR="00753B7A" w:rsidRPr="008B771F" w:rsidRDefault="00753B7A" w:rsidP="006F3EFE">
            <w:pPr>
              <w:jc w:val="center"/>
              <w:rPr>
                <w:rFonts w:eastAsia="Calibri"/>
                <w:b/>
                <w:sz w:val="26"/>
                <w:szCs w:val="26"/>
                <w:lang w:val="nl-NL"/>
                <w14:ligatures w14:val="none"/>
              </w:rPr>
            </w:pPr>
          </w:p>
        </w:tc>
        <w:tc>
          <w:tcPr>
            <w:tcW w:w="2340" w:type="dxa"/>
            <w:vMerge/>
            <w:tcBorders>
              <w:right w:val="single" w:sz="6" w:space="0" w:color="auto"/>
            </w:tcBorders>
          </w:tcPr>
          <w:p w14:paraId="7D7A1901" w14:textId="77777777" w:rsidR="00753B7A" w:rsidRPr="008B771F" w:rsidRDefault="00753B7A" w:rsidP="006F3EFE">
            <w:pPr>
              <w:jc w:val="center"/>
              <w:rPr>
                <w:rFonts w:eastAsia="Calibri"/>
                <w:b/>
                <w:sz w:val="26"/>
                <w:szCs w:val="26"/>
                <w:lang w:val="nl-NL"/>
                <w14:ligatures w14:val="none"/>
              </w:rPr>
            </w:pPr>
          </w:p>
        </w:tc>
        <w:tc>
          <w:tcPr>
            <w:tcW w:w="922" w:type="dxa"/>
            <w:vMerge/>
          </w:tcPr>
          <w:p w14:paraId="501E417C" w14:textId="77777777" w:rsidR="00753B7A" w:rsidRPr="008B771F" w:rsidRDefault="00753B7A" w:rsidP="006F3EFE">
            <w:pPr>
              <w:jc w:val="center"/>
              <w:rPr>
                <w:rFonts w:eastAsia="Calibri"/>
                <w:b/>
                <w:sz w:val="26"/>
                <w:szCs w:val="26"/>
                <w:lang w:val="nl-NL"/>
                <w14:ligatures w14:val="none"/>
              </w:rPr>
            </w:pPr>
          </w:p>
        </w:tc>
        <w:tc>
          <w:tcPr>
            <w:tcW w:w="1251" w:type="dxa"/>
            <w:tcBorders>
              <w:top w:val="single" w:sz="6" w:space="0" w:color="auto"/>
              <w:left w:val="single" w:sz="6" w:space="0" w:color="auto"/>
              <w:right w:val="single" w:sz="6" w:space="0" w:color="auto"/>
            </w:tcBorders>
          </w:tcPr>
          <w:p w14:paraId="33C31148" w14:textId="77777777" w:rsidR="00753B7A" w:rsidRPr="008B771F" w:rsidRDefault="00753B7A" w:rsidP="006F3EFE">
            <w:pPr>
              <w:jc w:val="center"/>
              <w:rPr>
                <w:rFonts w:eastAsia="Calibri"/>
                <w:b/>
                <w:sz w:val="26"/>
                <w:szCs w:val="26"/>
                <w:lang w:val="nl-NL"/>
                <w14:ligatures w14:val="none"/>
              </w:rPr>
            </w:pPr>
            <w:r w:rsidRPr="008B771F">
              <w:rPr>
                <w:rFonts w:eastAsia="Calibri"/>
                <w:b/>
                <w:sz w:val="26"/>
                <w:szCs w:val="26"/>
                <w:lang w:val="nl-NL"/>
                <w14:ligatures w14:val="none"/>
              </w:rPr>
              <w:t>Thuê khoán chuyên môn</w:t>
            </w:r>
          </w:p>
        </w:tc>
        <w:tc>
          <w:tcPr>
            <w:tcW w:w="1134" w:type="dxa"/>
            <w:tcBorders>
              <w:top w:val="single" w:sz="6" w:space="0" w:color="auto"/>
              <w:right w:val="single" w:sz="6" w:space="0" w:color="auto"/>
            </w:tcBorders>
          </w:tcPr>
          <w:p w14:paraId="5D7ACBD3" w14:textId="77777777" w:rsidR="00753B7A" w:rsidRPr="008B771F" w:rsidRDefault="00753B7A" w:rsidP="006F3EFE">
            <w:pPr>
              <w:jc w:val="center"/>
              <w:rPr>
                <w:rFonts w:eastAsia="Calibri"/>
                <w:b/>
                <w:sz w:val="26"/>
                <w:szCs w:val="26"/>
                <w:lang w:val="nl-NL"/>
                <w14:ligatures w14:val="none"/>
              </w:rPr>
            </w:pPr>
            <w:r w:rsidRPr="008B771F">
              <w:rPr>
                <w:rFonts w:eastAsia="Calibri"/>
                <w:b/>
                <w:sz w:val="26"/>
                <w:szCs w:val="26"/>
                <w:lang w:val="nl-NL"/>
                <w14:ligatures w14:val="none"/>
              </w:rPr>
              <w:t>Nguyên,vật liệu, năng lượng</w:t>
            </w:r>
          </w:p>
        </w:tc>
        <w:tc>
          <w:tcPr>
            <w:tcW w:w="993" w:type="dxa"/>
            <w:tcBorders>
              <w:top w:val="single" w:sz="6" w:space="0" w:color="auto"/>
              <w:left w:val="single" w:sz="6" w:space="0" w:color="auto"/>
              <w:right w:val="single" w:sz="6" w:space="0" w:color="auto"/>
            </w:tcBorders>
          </w:tcPr>
          <w:p w14:paraId="4AEA413B" w14:textId="77777777" w:rsidR="00753B7A" w:rsidRPr="008B771F" w:rsidRDefault="00753B7A" w:rsidP="006F3EFE">
            <w:pPr>
              <w:jc w:val="center"/>
              <w:rPr>
                <w:rFonts w:eastAsia="Calibri"/>
                <w:b/>
                <w:sz w:val="26"/>
                <w:szCs w:val="26"/>
                <w:lang w:val="nl-NL"/>
                <w14:ligatures w14:val="none"/>
              </w:rPr>
            </w:pPr>
            <w:r w:rsidRPr="008B771F">
              <w:rPr>
                <w:rFonts w:eastAsia="Calibri"/>
                <w:b/>
                <w:sz w:val="26"/>
                <w:szCs w:val="26"/>
                <w:lang w:val="nl-NL"/>
                <w14:ligatures w14:val="none"/>
              </w:rPr>
              <w:t>Thiết bị, máy móc</w:t>
            </w:r>
          </w:p>
        </w:tc>
        <w:tc>
          <w:tcPr>
            <w:tcW w:w="1158" w:type="dxa"/>
            <w:tcBorders>
              <w:top w:val="single" w:sz="6" w:space="0" w:color="auto"/>
              <w:left w:val="single" w:sz="6" w:space="0" w:color="auto"/>
              <w:right w:val="single" w:sz="6" w:space="0" w:color="auto"/>
            </w:tcBorders>
          </w:tcPr>
          <w:p w14:paraId="17D55DA3" w14:textId="77777777" w:rsidR="00753B7A" w:rsidRPr="008B771F" w:rsidRDefault="00753B7A" w:rsidP="006F3EFE">
            <w:pPr>
              <w:jc w:val="center"/>
              <w:rPr>
                <w:rFonts w:eastAsia="Calibri"/>
                <w:b/>
                <w:sz w:val="26"/>
                <w:szCs w:val="26"/>
                <w:lang w:val="nl-NL"/>
                <w14:ligatures w14:val="none"/>
              </w:rPr>
            </w:pPr>
            <w:r w:rsidRPr="008B771F">
              <w:rPr>
                <w:rFonts w:eastAsia="Calibri"/>
                <w:b/>
                <w:sz w:val="26"/>
                <w:szCs w:val="26"/>
                <w:lang w:val="nl-NL"/>
                <w14:ligatures w14:val="none"/>
              </w:rPr>
              <w:t>Xây dựng, sửa chữa nhỏ</w:t>
            </w:r>
          </w:p>
        </w:tc>
        <w:tc>
          <w:tcPr>
            <w:tcW w:w="878" w:type="dxa"/>
            <w:tcBorders>
              <w:top w:val="single" w:sz="6" w:space="0" w:color="auto"/>
              <w:right w:val="single" w:sz="6" w:space="0" w:color="auto"/>
            </w:tcBorders>
          </w:tcPr>
          <w:p w14:paraId="6F75EA96" w14:textId="77777777" w:rsidR="00753B7A" w:rsidRPr="008B771F" w:rsidRDefault="00753B7A" w:rsidP="006F3EFE">
            <w:pPr>
              <w:jc w:val="center"/>
              <w:rPr>
                <w:rFonts w:eastAsia="Calibri"/>
                <w:b/>
                <w:sz w:val="26"/>
                <w:szCs w:val="26"/>
                <w:lang w:val="nl-NL"/>
                <w14:ligatures w14:val="none"/>
              </w:rPr>
            </w:pPr>
            <w:r w:rsidRPr="008B771F">
              <w:rPr>
                <w:rFonts w:eastAsia="Calibri"/>
                <w:b/>
                <w:sz w:val="26"/>
                <w:szCs w:val="26"/>
                <w:lang w:val="nl-NL"/>
                <w14:ligatures w14:val="none"/>
              </w:rPr>
              <w:t>Chi khác</w:t>
            </w:r>
          </w:p>
        </w:tc>
      </w:tr>
      <w:tr w:rsidR="006F3EFE" w14:paraId="500D1F1A" w14:textId="77777777" w:rsidTr="00753B7A">
        <w:trPr>
          <w:gridAfter w:val="1"/>
          <w:wAfter w:w="6" w:type="dxa"/>
        </w:trPr>
        <w:tc>
          <w:tcPr>
            <w:tcW w:w="558" w:type="dxa"/>
            <w:tcBorders>
              <w:top w:val="single" w:sz="6" w:space="0" w:color="auto"/>
              <w:left w:val="single" w:sz="6" w:space="0" w:color="auto"/>
              <w:right w:val="single" w:sz="6" w:space="0" w:color="auto"/>
            </w:tcBorders>
          </w:tcPr>
          <w:p w14:paraId="624CACAF" w14:textId="77777777" w:rsidR="006F3EFE" w:rsidRPr="00753B7A" w:rsidRDefault="006F3EFE" w:rsidP="00753B7A">
            <w:pPr>
              <w:jc w:val="center"/>
              <w:rPr>
                <w:rFonts w:eastAsia="Calibri"/>
                <w:sz w:val="26"/>
                <w:szCs w:val="26"/>
                <w:lang w:val="nl-NL"/>
                <w14:ligatures w14:val="none"/>
              </w:rPr>
            </w:pPr>
            <w:r w:rsidRPr="00753B7A">
              <w:rPr>
                <w:rFonts w:eastAsia="Calibri"/>
                <w:sz w:val="26"/>
                <w:szCs w:val="26"/>
                <w:lang w:val="nl-NL"/>
                <w14:ligatures w14:val="none"/>
              </w:rPr>
              <w:t>1</w:t>
            </w:r>
          </w:p>
        </w:tc>
        <w:tc>
          <w:tcPr>
            <w:tcW w:w="2340" w:type="dxa"/>
            <w:tcBorders>
              <w:top w:val="single" w:sz="6" w:space="0" w:color="auto"/>
              <w:right w:val="single" w:sz="6" w:space="0" w:color="auto"/>
            </w:tcBorders>
          </w:tcPr>
          <w:p w14:paraId="3289963C" w14:textId="77777777" w:rsidR="006F3EFE" w:rsidRPr="00753B7A" w:rsidRDefault="006F3EFE" w:rsidP="00753B7A">
            <w:pPr>
              <w:jc w:val="center"/>
              <w:rPr>
                <w:rFonts w:eastAsia="Calibri"/>
                <w:sz w:val="26"/>
                <w:szCs w:val="26"/>
                <w:lang w:val="nl-NL"/>
                <w14:ligatures w14:val="none"/>
              </w:rPr>
            </w:pPr>
            <w:r w:rsidRPr="00753B7A">
              <w:rPr>
                <w:rFonts w:eastAsia="Calibri"/>
                <w:sz w:val="26"/>
                <w:szCs w:val="26"/>
                <w:lang w:val="nl-NL"/>
                <w14:ligatures w14:val="none"/>
              </w:rPr>
              <w:t>2</w:t>
            </w:r>
          </w:p>
        </w:tc>
        <w:tc>
          <w:tcPr>
            <w:tcW w:w="922" w:type="dxa"/>
            <w:tcBorders>
              <w:top w:val="single" w:sz="6" w:space="0" w:color="auto"/>
              <w:right w:val="single" w:sz="6" w:space="0" w:color="auto"/>
            </w:tcBorders>
          </w:tcPr>
          <w:p w14:paraId="63553B69" w14:textId="77777777" w:rsidR="006F3EFE" w:rsidRPr="00753B7A" w:rsidRDefault="006F3EFE" w:rsidP="00753B7A">
            <w:pPr>
              <w:jc w:val="center"/>
              <w:rPr>
                <w:rFonts w:eastAsia="Calibri"/>
                <w:sz w:val="26"/>
                <w:szCs w:val="26"/>
                <w:lang w:val="nl-NL"/>
                <w14:ligatures w14:val="none"/>
              </w:rPr>
            </w:pPr>
            <w:r w:rsidRPr="00753B7A">
              <w:rPr>
                <w:rFonts w:eastAsia="Calibri"/>
                <w:sz w:val="26"/>
                <w:szCs w:val="26"/>
                <w:lang w:val="nl-NL"/>
                <w14:ligatures w14:val="none"/>
              </w:rPr>
              <w:t>3</w:t>
            </w:r>
          </w:p>
        </w:tc>
        <w:tc>
          <w:tcPr>
            <w:tcW w:w="1251" w:type="dxa"/>
            <w:tcBorders>
              <w:top w:val="single" w:sz="6" w:space="0" w:color="auto"/>
              <w:right w:val="single" w:sz="6" w:space="0" w:color="auto"/>
            </w:tcBorders>
          </w:tcPr>
          <w:p w14:paraId="57D50D26" w14:textId="77777777" w:rsidR="006F3EFE" w:rsidRPr="00753B7A" w:rsidRDefault="006F3EFE" w:rsidP="00753B7A">
            <w:pPr>
              <w:jc w:val="center"/>
              <w:rPr>
                <w:rFonts w:eastAsia="Calibri"/>
                <w:sz w:val="26"/>
                <w:szCs w:val="26"/>
                <w:lang w:val="nl-NL"/>
                <w14:ligatures w14:val="none"/>
              </w:rPr>
            </w:pPr>
            <w:r w:rsidRPr="00753B7A">
              <w:rPr>
                <w:rFonts w:eastAsia="Calibri"/>
                <w:sz w:val="26"/>
                <w:szCs w:val="26"/>
                <w:lang w:val="nl-NL"/>
                <w14:ligatures w14:val="none"/>
              </w:rPr>
              <w:t>4</w:t>
            </w:r>
          </w:p>
        </w:tc>
        <w:tc>
          <w:tcPr>
            <w:tcW w:w="1134" w:type="dxa"/>
            <w:tcBorders>
              <w:top w:val="single" w:sz="6" w:space="0" w:color="auto"/>
              <w:right w:val="single" w:sz="6" w:space="0" w:color="auto"/>
            </w:tcBorders>
          </w:tcPr>
          <w:p w14:paraId="23665B20" w14:textId="77777777" w:rsidR="006F3EFE" w:rsidRPr="00753B7A" w:rsidRDefault="006F3EFE" w:rsidP="00753B7A">
            <w:pPr>
              <w:jc w:val="center"/>
              <w:rPr>
                <w:rFonts w:eastAsia="Calibri"/>
                <w:sz w:val="26"/>
                <w:szCs w:val="26"/>
                <w:lang w:val="nl-NL"/>
                <w14:ligatures w14:val="none"/>
              </w:rPr>
            </w:pPr>
            <w:r w:rsidRPr="00753B7A">
              <w:rPr>
                <w:rFonts w:eastAsia="Calibri"/>
                <w:sz w:val="26"/>
                <w:szCs w:val="26"/>
                <w:lang w:val="nl-NL"/>
                <w14:ligatures w14:val="none"/>
              </w:rPr>
              <w:t>5</w:t>
            </w:r>
          </w:p>
        </w:tc>
        <w:tc>
          <w:tcPr>
            <w:tcW w:w="993" w:type="dxa"/>
            <w:tcBorders>
              <w:top w:val="single" w:sz="6" w:space="0" w:color="auto"/>
              <w:right w:val="single" w:sz="6" w:space="0" w:color="auto"/>
            </w:tcBorders>
          </w:tcPr>
          <w:p w14:paraId="28C298D1" w14:textId="77777777" w:rsidR="006F3EFE" w:rsidRPr="00753B7A" w:rsidRDefault="006F3EFE" w:rsidP="00753B7A">
            <w:pPr>
              <w:jc w:val="center"/>
              <w:rPr>
                <w:rFonts w:eastAsia="Calibri"/>
                <w:sz w:val="26"/>
                <w:szCs w:val="26"/>
                <w:lang w:val="nl-NL"/>
                <w14:ligatures w14:val="none"/>
              </w:rPr>
            </w:pPr>
            <w:r w:rsidRPr="00753B7A">
              <w:rPr>
                <w:rFonts w:eastAsia="Calibri"/>
                <w:sz w:val="26"/>
                <w:szCs w:val="26"/>
                <w:lang w:val="nl-NL"/>
                <w14:ligatures w14:val="none"/>
              </w:rPr>
              <w:t>6</w:t>
            </w:r>
          </w:p>
        </w:tc>
        <w:tc>
          <w:tcPr>
            <w:tcW w:w="1158" w:type="dxa"/>
            <w:tcBorders>
              <w:top w:val="single" w:sz="6" w:space="0" w:color="auto"/>
              <w:right w:val="single" w:sz="6" w:space="0" w:color="auto"/>
            </w:tcBorders>
          </w:tcPr>
          <w:p w14:paraId="4C6D5AA0" w14:textId="77777777" w:rsidR="006F3EFE" w:rsidRPr="00753B7A" w:rsidRDefault="006F3EFE" w:rsidP="00753B7A">
            <w:pPr>
              <w:jc w:val="center"/>
              <w:rPr>
                <w:rFonts w:eastAsia="Calibri"/>
                <w:sz w:val="26"/>
                <w:szCs w:val="26"/>
                <w:lang w:val="nl-NL"/>
                <w14:ligatures w14:val="none"/>
              </w:rPr>
            </w:pPr>
            <w:r w:rsidRPr="00753B7A">
              <w:rPr>
                <w:rFonts w:eastAsia="Calibri"/>
                <w:sz w:val="26"/>
                <w:szCs w:val="26"/>
                <w:lang w:val="nl-NL"/>
                <w14:ligatures w14:val="none"/>
              </w:rPr>
              <w:t>7</w:t>
            </w:r>
          </w:p>
        </w:tc>
        <w:tc>
          <w:tcPr>
            <w:tcW w:w="878" w:type="dxa"/>
            <w:tcBorders>
              <w:top w:val="single" w:sz="6" w:space="0" w:color="auto"/>
              <w:right w:val="single" w:sz="6" w:space="0" w:color="auto"/>
            </w:tcBorders>
          </w:tcPr>
          <w:p w14:paraId="1A3A77A8" w14:textId="77777777" w:rsidR="006F3EFE" w:rsidRPr="00753B7A" w:rsidRDefault="006F3EFE" w:rsidP="00753B7A">
            <w:pPr>
              <w:jc w:val="center"/>
              <w:rPr>
                <w:rFonts w:eastAsia="Calibri"/>
                <w:sz w:val="26"/>
                <w:szCs w:val="26"/>
                <w:lang w:val="nl-NL"/>
                <w14:ligatures w14:val="none"/>
              </w:rPr>
            </w:pPr>
            <w:r w:rsidRPr="00753B7A">
              <w:rPr>
                <w:rFonts w:eastAsia="Calibri"/>
                <w:sz w:val="26"/>
                <w:szCs w:val="26"/>
                <w:lang w:val="nl-NL"/>
                <w14:ligatures w14:val="none"/>
              </w:rPr>
              <w:t>8</w:t>
            </w:r>
          </w:p>
        </w:tc>
      </w:tr>
      <w:tr w:rsidR="006F3EFE" w14:paraId="716F1EFD" w14:textId="77777777" w:rsidTr="00753B7A">
        <w:trPr>
          <w:gridAfter w:val="1"/>
          <w:wAfter w:w="6" w:type="dxa"/>
          <w:trHeight w:val="91"/>
        </w:trPr>
        <w:tc>
          <w:tcPr>
            <w:tcW w:w="558" w:type="dxa"/>
            <w:tcBorders>
              <w:top w:val="single" w:sz="6" w:space="0" w:color="auto"/>
              <w:left w:val="single" w:sz="6" w:space="0" w:color="auto"/>
              <w:right w:val="single" w:sz="6" w:space="0" w:color="auto"/>
            </w:tcBorders>
          </w:tcPr>
          <w:p w14:paraId="226F15B1" w14:textId="77777777" w:rsidR="006F3EFE" w:rsidRDefault="006F3EFE" w:rsidP="00753B7A">
            <w:pPr>
              <w:jc w:val="center"/>
              <w:rPr>
                <w:rFonts w:eastAsia="Calibri"/>
                <w:sz w:val="26"/>
                <w:szCs w:val="26"/>
                <w:lang w:val="nl-NL"/>
                <w14:ligatures w14:val="none"/>
              </w:rPr>
            </w:pPr>
          </w:p>
        </w:tc>
        <w:tc>
          <w:tcPr>
            <w:tcW w:w="2340" w:type="dxa"/>
            <w:tcBorders>
              <w:top w:val="single" w:sz="6" w:space="0" w:color="auto"/>
              <w:right w:val="single" w:sz="6" w:space="0" w:color="auto"/>
            </w:tcBorders>
          </w:tcPr>
          <w:p w14:paraId="6081738A" w14:textId="4C6F3304" w:rsidR="006F3EFE" w:rsidRPr="00753B7A" w:rsidRDefault="006F3EFE" w:rsidP="00753B7A">
            <w:pPr>
              <w:rPr>
                <w:rFonts w:eastAsia="Calibri"/>
                <w:sz w:val="26"/>
                <w:szCs w:val="26"/>
                <w:lang w:val="nl-NL"/>
                <w14:ligatures w14:val="none"/>
              </w:rPr>
            </w:pPr>
            <w:r w:rsidRPr="00753B7A">
              <w:rPr>
                <w:rFonts w:eastAsia="Calibri"/>
                <w:sz w:val="26"/>
                <w:szCs w:val="26"/>
                <w:lang w:val="nl-NL"/>
                <w14:ligatures w14:val="none"/>
              </w:rPr>
              <w:t>Tổng kinh phí</w:t>
            </w:r>
          </w:p>
        </w:tc>
        <w:tc>
          <w:tcPr>
            <w:tcW w:w="922" w:type="dxa"/>
            <w:tcBorders>
              <w:top w:val="single" w:sz="6" w:space="0" w:color="auto"/>
              <w:right w:val="single" w:sz="6" w:space="0" w:color="auto"/>
            </w:tcBorders>
          </w:tcPr>
          <w:p w14:paraId="19E25F5C" w14:textId="77777777" w:rsidR="006F3EFE" w:rsidRDefault="006F3EFE" w:rsidP="00753B7A">
            <w:pPr>
              <w:rPr>
                <w:rFonts w:eastAsia="Calibri"/>
                <w:sz w:val="26"/>
                <w:szCs w:val="26"/>
                <w:lang w:val="nl-NL"/>
                <w14:ligatures w14:val="none"/>
              </w:rPr>
            </w:pPr>
          </w:p>
        </w:tc>
        <w:tc>
          <w:tcPr>
            <w:tcW w:w="1251" w:type="dxa"/>
            <w:tcBorders>
              <w:top w:val="single" w:sz="6" w:space="0" w:color="auto"/>
              <w:right w:val="single" w:sz="6" w:space="0" w:color="auto"/>
            </w:tcBorders>
          </w:tcPr>
          <w:p w14:paraId="1C70F962" w14:textId="77777777" w:rsidR="006F3EFE" w:rsidRDefault="006F3EFE" w:rsidP="00753B7A">
            <w:pPr>
              <w:rPr>
                <w:rFonts w:eastAsia="Calibri"/>
                <w:sz w:val="26"/>
                <w:szCs w:val="26"/>
                <w:lang w:val="nl-NL"/>
                <w14:ligatures w14:val="none"/>
              </w:rPr>
            </w:pPr>
          </w:p>
          <w:p w14:paraId="351BD77B" w14:textId="77777777" w:rsidR="006F3EFE" w:rsidRDefault="006F3EFE" w:rsidP="00753B7A">
            <w:pPr>
              <w:rPr>
                <w:rFonts w:eastAsia="Calibri"/>
                <w:sz w:val="26"/>
                <w:szCs w:val="26"/>
                <w:lang w:val="nl-NL"/>
                <w14:ligatures w14:val="none"/>
              </w:rPr>
            </w:pPr>
          </w:p>
        </w:tc>
        <w:tc>
          <w:tcPr>
            <w:tcW w:w="1134" w:type="dxa"/>
            <w:tcBorders>
              <w:top w:val="single" w:sz="6" w:space="0" w:color="auto"/>
              <w:right w:val="single" w:sz="6" w:space="0" w:color="auto"/>
            </w:tcBorders>
          </w:tcPr>
          <w:p w14:paraId="3FF0A974" w14:textId="77777777" w:rsidR="006F3EFE" w:rsidRDefault="006F3EFE" w:rsidP="00753B7A">
            <w:pPr>
              <w:rPr>
                <w:rFonts w:eastAsia="Calibri"/>
                <w:sz w:val="26"/>
                <w:szCs w:val="26"/>
                <w:lang w:val="nl-NL"/>
                <w14:ligatures w14:val="none"/>
              </w:rPr>
            </w:pPr>
          </w:p>
        </w:tc>
        <w:tc>
          <w:tcPr>
            <w:tcW w:w="993" w:type="dxa"/>
            <w:tcBorders>
              <w:top w:val="single" w:sz="6" w:space="0" w:color="auto"/>
              <w:right w:val="single" w:sz="6" w:space="0" w:color="auto"/>
            </w:tcBorders>
          </w:tcPr>
          <w:p w14:paraId="67790812" w14:textId="77777777" w:rsidR="006F3EFE" w:rsidRDefault="006F3EFE" w:rsidP="00753B7A">
            <w:pPr>
              <w:rPr>
                <w:rFonts w:eastAsia="Calibri"/>
                <w:sz w:val="26"/>
                <w:szCs w:val="26"/>
                <w:lang w:val="nl-NL"/>
                <w14:ligatures w14:val="none"/>
              </w:rPr>
            </w:pPr>
          </w:p>
        </w:tc>
        <w:tc>
          <w:tcPr>
            <w:tcW w:w="1158" w:type="dxa"/>
            <w:tcBorders>
              <w:top w:val="single" w:sz="6" w:space="0" w:color="auto"/>
              <w:right w:val="single" w:sz="6" w:space="0" w:color="auto"/>
            </w:tcBorders>
          </w:tcPr>
          <w:p w14:paraId="54D960F6" w14:textId="77777777" w:rsidR="006F3EFE" w:rsidRDefault="006F3EFE" w:rsidP="00753B7A">
            <w:pPr>
              <w:rPr>
                <w:rFonts w:eastAsia="Calibri"/>
                <w:sz w:val="26"/>
                <w:szCs w:val="26"/>
                <w:lang w:val="nl-NL"/>
                <w14:ligatures w14:val="none"/>
              </w:rPr>
            </w:pPr>
          </w:p>
        </w:tc>
        <w:tc>
          <w:tcPr>
            <w:tcW w:w="878" w:type="dxa"/>
            <w:tcBorders>
              <w:top w:val="single" w:sz="6" w:space="0" w:color="auto"/>
              <w:right w:val="single" w:sz="6" w:space="0" w:color="auto"/>
            </w:tcBorders>
          </w:tcPr>
          <w:p w14:paraId="520052A3" w14:textId="77777777" w:rsidR="006F3EFE" w:rsidRDefault="006F3EFE" w:rsidP="00753B7A">
            <w:pPr>
              <w:rPr>
                <w:rFonts w:eastAsia="Calibri"/>
                <w:sz w:val="26"/>
                <w:szCs w:val="26"/>
                <w:lang w:val="nl-NL"/>
                <w14:ligatures w14:val="none"/>
              </w:rPr>
            </w:pPr>
          </w:p>
        </w:tc>
      </w:tr>
      <w:tr w:rsidR="006F3EFE" w14:paraId="24ACEB85" w14:textId="77777777" w:rsidTr="00753B7A">
        <w:trPr>
          <w:gridAfter w:val="1"/>
          <w:wAfter w:w="6" w:type="dxa"/>
        </w:trPr>
        <w:tc>
          <w:tcPr>
            <w:tcW w:w="558" w:type="dxa"/>
            <w:tcBorders>
              <w:left w:val="single" w:sz="6" w:space="0" w:color="auto"/>
              <w:right w:val="single" w:sz="6" w:space="0" w:color="auto"/>
            </w:tcBorders>
          </w:tcPr>
          <w:p w14:paraId="4F04BFB4" w14:textId="77777777" w:rsidR="006F3EFE" w:rsidRDefault="006F3EFE" w:rsidP="00753B7A">
            <w:pPr>
              <w:jc w:val="center"/>
              <w:rPr>
                <w:rFonts w:eastAsia="Calibri"/>
                <w:b/>
                <w:sz w:val="26"/>
                <w:szCs w:val="26"/>
                <w:lang w:val="nl-NL"/>
                <w14:ligatures w14:val="none"/>
              </w:rPr>
            </w:pPr>
          </w:p>
        </w:tc>
        <w:tc>
          <w:tcPr>
            <w:tcW w:w="2340" w:type="dxa"/>
            <w:tcBorders>
              <w:right w:val="single" w:sz="6" w:space="0" w:color="auto"/>
            </w:tcBorders>
          </w:tcPr>
          <w:p w14:paraId="6EA7C696" w14:textId="1FD71619" w:rsidR="006F3EFE" w:rsidRPr="00753B7A" w:rsidRDefault="006F3EFE" w:rsidP="00753B7A">
            <w:pPr>
              <w:tabs>
                <w:tab w:val="left" w:pos="567"/>
                <w:tab w:val="left" w:pos="993"/>
                <w:tab w:val="left" w:pos="1418"/>
                <w:tab w:val="left" w:pos="1843"/>
              </w:tabs>
              <w:rPr>
                <w:bCs/>
                <w:sz w:val="26"/>
                <w:szCs w:val="26"/>
                <w:lang w:val="nl-NL"/>
                <w14:ligatures w14:val="none"/>
              </w:rPr>
            </w:pPr>
            <w:r w:rsidRPr="00753B7A">
              <w:rPr>
                <w:bCs/>
                <w:sz w:val="26"/>
                <w:szCs w:val="26"/>
                <w:lang w:val="nl-NL"/>
                <w14:ligatures w14:val="none"/>
              </w:rPr>
              <w:t>Trong đó:</w:t>
            </w:r>
          </w:p>
        </w:tc>
        <w:tc>
          <w:tcPr>
            <w:tcW w:w="922" w:type="dxa"/>
            <w:tcBorders>
              <w:right w:val="single" w:sz="6" w:space="0" w:color="auto"/>
            </w:tcBorders>
          </w:tcPr>
          <w:p w14:paraId="357A57C3" w14:textId="77777777" w:rsidR="006F3EFE" w:rsidRDefault="006F3EFE" w:rsidP="00753B7A">
            <w:pPr>
              <w:rPr>
                <w:rFonts w:eastAsia="Calibri"/>
                <w:sz w:val="26"/>
                <w:szCs w:val="26"/>
                <w:lang w:val="nl-NL"/>
                <w14:ligatures w14:val="none"/>
              </w:rPr>
            </w:pPr>
          </w:p>
        </w:tc>
        <w:tc>
          <w:tcPr>
            <w:tcW w:w="1251" w:type="dxa"/>
            <w:tcBorders>
              <w:right w:val="single" w:sz="6" w:space="0" w:color="auto"/>
            </w:tcBorders>
          </w:tcPr>
          <w:p w14:paraId="3185A3A4" w14:textId="77777777" w:rsidR="006F3EFE" w:rsidRDefault="006F3EFE" w:rsidP="00753B7A">
            <w:pPr>
              <w:rPr>
                <w:rFonts w:eastAsia="Calibri"/>
                <w:sz w:val="26"/>
                <w:szCs w:val="26"/>
                <w:lang w:val="nl-NL"/>
                <w14:ligatures w14:val="none"/>
              </w:rPr>
            </w:pPr>
          </w:p>
        </w:tc>
        <w:tc>
          <w:tcPr>
            <w:tcW w:w="1134" w:type="dxa"/>
            <w:tcBorders>
              <w:right w:val="single" w:sz="6" w:space="0" w:color="auto"/>
            </w:tcBorders>
          </w:tcPr>
          <w:p w14:paraId="6EE38F36" w14:textId="77777777" w:rsidR="006F3EFE" w:rsidRDefault="006F3EFE" w:rsidP="00753B7A">
            <w:pPr>
              <w:rPr>
                <w:rFonts w:eastAsia="Calibri"/>
                <w:sz w:val="26"/>
                <w:szCs w:val="26"/>
                <w:lang w:val="nl-NL"/>
                <w14:ligatures w14:val="none"/>
              </w:rPr>
            </w:pPr>
          </w:p>
        </w:tc>
        <w:tc>
          <w:tcPr>
            <w:tcW w:w="993" w:type="dxa"/>
            <w:tcBorders>
              <w:right w:val="single" w:sz="6" w:space="0" w:color="auto"/>
            </w:tcBorders>
          </w:tcPr>
          <w:p w14:paraId="2AF9F325" w14:textId="77777777" w:rsidR="006F3EFE" w:rsidRDefault="006F3EFE" w:rsidP="00753B7A">
            <w:pPr>
              <w:rPr>
                <w:rFonts w:eastAsia="Calibri"/>
                <w:sz w:val="26"/>
                <w:szCs w:val="26"/>
                <w:lang w:val="nl-NL"/>
                <w14:ligatures w14:val="none"/>
              </w:rPr>
            </w:pPr>
          </w:p>
        </w:tc>
        <w:tc>
          <w:tcPr>
            <w:tcW w:w="1158" w:type="dxa"/>
            <w:tcBorders>
              <w:right w:val="single" w:sz="6" w:space="0" w:color="auto"/>
            </w:tcBorders>
          </w:tcPr>
          <w:p w14:paraId="51F194E7" w14:textId="77777777" w:rsidR="006F3EFE" w:rsidRDefault="006F3EFE" w:rsidP="00753B7A">
            <w:pPr>
              <w:rPr>
                <w:rFonts w:eastAsia="Calibri"/>
                <w:sz w:val="26"/>
                <w:szCs w:val="26"/>
                <w:lang w:val="nl-NL"/>
                <w14:ligatures w14:val="none"/>
              </w:rPr>
            </w:pPr>
          </w:p>
        </w:tc>
        <w:tc>
          <w:tcPr>
            <w:tcW w:w="878" w:type="dxa"/>
            <w:tcBorders>
              <w:right w:val="single" w:sz="6" w:space="0" w:color="auto"/>
            </w:tcBorders>
          </w:tcPr>
          <w:p w14:paraId="3BEA402E" w14:textId="77777777" w:rsidR="006F3EFE" w:rsidRDefault="006F3EFE" w:rsidP="00753B7A">
            <w:pPr>
              <w:rPr>
                <w:rFonts w:eastAsia="Calibri"/>
                <w:sz w:val="26"/>
                <w:szCs w:val="26"/>
                <w:lang w:val="nl-NL"/>
                <w14:ligatures w14:val="none"/>
              </w:rPr>
            </w:pPr>
          </w:p>
        </w:tc>
      </w:tr>
      <w:tr w:rsidR="006F3EFE" w14:paraId="26FD3A1C" w14:textId="77777777" w:rsidTr="00753B7A">
        <w:trPr>
          <w:gridAfter w:val="1"/>
          <w:wAfter w:w="6" w:type="dxa"/>
        </w:trPr>
        <w:tc>
          <w:tcPr>
            <w:tcW w:w="558" w:type="dxa"/>
            <w:tcBorders>
              <w:left w:val="single" w:sz="6" w:space="0" w:color="auto"/>
              <w:right w:val="single" w:sz="6" w:space="0" w:color="auto"/>
            </w:tcBorders>
          </w:tcPr>
          <w:p w14:paraId="18D419BF" w14:textId="77777777" w:rsidR="006F3EFE" w:rsidRDefault="006F3EFE" w:rsidP="00753B7A">
            <w:pPr>
              <w:numPr>
                <w:ilvl w:val="0"/>
                <w:numId w:val="20"/>
              </w:numPr>
              <w:tabs>
                <w:tab w:val="left" w:pos="504"/>
              </w:tabs>
              <w:ind w:left="288" w:hanging="144"/>
              <w:rPr>
                <w:rFonts w:eastAsia="Calibri"/>
                <w:sz w:val="26"/>
                <w:szCs w:val="26"/>
                <w:lang w:val="nl-NL"/>
                <w14:ligatures w14:val="none"/>
              </w:rPr>
            </w:pPr>
          </w:p>
        </w:tc>
        <w:tc>
          <w:tcPr>
            <w:tcW w:w="2340" w:type="dxa"/>
            <w:tcBorders>
              <w:right w:val="single" w:sz="6" w:space="0" w:color="auto"/>
            </w:tcBorders>
          </w:tcPr>
          <w:p w14:paraId="58EBC8DA" w14:textId="45D88E47" w:rsidR="006F3EFE" w:rsidRDefault="006F3EFE" w:rsidP="00753B7A">
            <w:pPr>
              <w:numPr>
                <w:ilvl w:val="12"/>
                <w:numId w:val="0"/>
              </w:numPr>
              <w:jc w:val="both"/>
              <w:rPr>
                <w:rFonts w:eastAsia="Calibri"/>
                <w:sz w:val="26"/>
                <w:szCs w:val="26"/>
                <w:lang w:val="nl-NL"/>
                <w14:ligatures w14:val="none"/>
              </w:rPr>
            </w:pPr>
            <w:r>
              <w:rPr>
                <w:rFonts w:eastAsia="Calibri"/>
                <w:sz w:val="26"/>
                <w:szCs w:val="26"/>
                <w:lang w:val="nl-NL"/>
                <w14:ligatures w14:val="none"/>
              </w:rPr>
              <w:t xml:space="preserve">Ngân sách SNKH </w:t>
            </w:r>
          </w:p>
        </w:tc>
        <w:tc>
          <w:tcPr>
            <w:tcW w:w="922" w:type="dxa"/>
            <w:tcBorders>
              <w:right w:val="single" w:sz="6" w:space="0" w:color="auto"/>
            </w:tcBorders>
          </w:tcPr>
          <w:p w14:paraId="68852B16" w14:textId="77777777" w:rsidR="006F3EFE" w:rsidRDefault="006F3EFE" w:rsidP="00753B7A">
            <w:pPr>
              <w:numPr>
                <w:ilvl w:val="12"/>
                <w:numId w:val="0"/>
              </w:numPr>
              <w:rPr>
                <w:rFonts w:eastAsia="Calibri"/>
                <w:sz w:val="26"/>
                <w:szCs w:val="26"/>
                <w:lang w:val="nl-NL"/>
                <w14:ligatures w14:val="none"/>
              </w:rPr>
            </w:pPr>
          </w:p>
        </w:tc>
        <w:tc>
          <w:tcPr>
            <w:tcW w:w="1251" w:type="dxa"/>
            <w:tcBorders>
              <w:right w:val="single" w:sz="6" w:space="0" w:color="auto"/>
            </w:tcBorders>
          </w:tcPr>
          <w:p w14:paraId="57D2C74D" w14:textId="77777777" w:rsidR="006F3EFE" w:rsidRDefault="006F3EFE" w:rsidP="00753B7A">
            <w:pPr>
              <w:numPr>
                <w:ilvl w:val="12"/>
                <w:numId w:val="0"/>
              </w:numPr>
              <w:rPr>
                <w:rFonts w:eastAsia="Calibri"/>
                <w:sz w:val="26"/>
                <w:szCs w:val="26"/>
                <w:lang w:val="nl-NL"/>
                <w14:ligatures w14:val="none"/>
              </w:rPr>
            </w:pPr>
          </w:p>
        </w:tc>
        <w:tc>
          <w:tcPr>
            <w:tcW w:w="1134" w:type="dxa"/>
            <w:tcBorders>
              <w:right w:val="single" w:sz="6" w:space="0" w:color="auto"/>
            </w:tcBorders>
          </w:tcPr>
          <w:p w14:paraId="4C34CCC8" w14:textId="77777777" w:rsidR="006F3EFE" w:rsidRDefault="006F3EFE" w:rsidP="00753B7A">
            <w:pPr>
              <w:numPr>
                <w:ilvl w:val="12"/>
                <w:numId w:val="0"/>
              </w:numPr>
              <w:rPr>
                <w:rFonts w:eastAsia="Calibri"/>
                <w:sz w:val="26"/>
                <w:szCs w:val="26"/>
                <w:lang w:val="nl-NL"/>
                <w14:ligatures w14:val="none"/>
              </w:rPr>
            </w:pPr>
          </w:p>
        </w:tc>
        <w:tc>
          <w:tcPr>
            <w:tcW w:w="993" w:type="dxa"/>
            <w:tcBorders>
              <w:right w:val="single" w:sz="6" w:space="0" w:color="auto"/>
            </w:tcBorders>
          </w:tcPr>
          <w:p w14:paraId="20A0FF82" w14:textId="77777777" w:rsidR="006F3EFE" w:rsidRDefault="006F3EFE" w:rsidP="00753B7A">
            <w:pPr>
              <w:numPr>
                <w:ilvl w:val="12"/>
                <w:numId w:val="0"/>
              </w:numPr>
              <w:rPr>
                <w:rFonts w:eastAsia="Calibri"/>
                <w:sz w:val="26"/>
                <w:szCs w:val="26"/>
                <w:lang w:val="nl-NL"/>
                <w14:ligatures w14:val="none"/>
              </w:rPr>
            </w:pPr>
          </w:p>
        </w:tc>
        <w:tc>
          <w:tcPr>
            <w:tcW w:w="1158" w:type="dxa"/>
            <w:tcBorders>
              <w:right w:val="single" w:sz="6" w:space="0" w:color="auto"/>
            </w:tcBorders>
          </w:tcPr>
          <w:p w14:paraId="5B76D273" w14:textId="77777777" w:rsidR="006F3EFE" w:rsidRDefault="006F3EFE" w:rsidP="00753B7A">
            <w:pPr>
              <w:numPr>
                <w:ilvl w:val="12"/>
                <w:numId w:val="0"/>
              </w:numPr>
              <w:rPr>
                <w:rFonts w:eastAsia="Calibri"/>
                <w:sz w:val="26"/>
                <w:szCs w:val="26"/>
                <w:lang w:val="nl-NL"/>
                <w14:ligatures w14:val="none"/>
              </w:rPr>
            </w:pPr>
          </w:p>
        </w:tc>
        <w:tc>
          <w:tcPr>
            <w:tcW w:w="878" w:type="dxa"/>
            <w:tcBorders>
              <w:right w:val="single" w:sz="6" w:space="0" w:color="auto"/>
            </w:tcBorders>
          </w:tcPr>
          <w:p w14:paraId="787476C4" w14:textId="77777777" w:rsidR="006F3EFE" w:rsidRDefault="006F3EFE" w:rsidP="00753B7A">
            <w:pPr>
              <w:numPr>
                <w:ilvl w:val="12"/>
                <w:numId w:val="0"/>
              </w:numPr>
              <w:rPr>
                <w:rFonts w:eastAsia="Calibri"/>
                <w:sz w:val="26"/>
                <w:szCs w:val="26"/>
                <w:lang w:val="nl-NL"/>
                <w14:ligatures w14:val="none"/>
              </w:rPr>
            </w:pPr>
          </w:p>
        </w:tc>
      </w:tr>
      <w:tr w:rsidR="006F3EFE" w14:paraId="6D3B4A6D" w14:textId="77777777" w:rsidTr="00753B7A">
        <w:trPr>
          <w:gridAfter w:val="1"/>
          <w:wAfter w:w="6" w:type="dxa"/>
        </w:trPr>
        <w:tc>
          <w:tcPr>
            <w:tcW w:w="558" w:type="dxa"/>
            <w:tcBorders>
              <w:left w:val="single" w:sz="6" w:space="0" w:color="auto"/>
              <w:right w:val="single" w:sz="6" w:space="0" w:color="auto"/>
            </w:tcBorders>
          </w:tcPr>
          <w:p w14:paraId="5BAB1638" w14:textId="77777777" w:rsidR="006F3EFE" w:rsidRDefault="006F3EFE" w:rsidP="00753B7A">
            <w:pPr>
              <w:numPr>
                <w:ilvl w:val="0"/>
                <w:numId w:val="20"/>
              </w:numPr>
              <w:tabs>
                <w:tab w:val="left" w:pos="504"/>
              </w:tabs>
              <w:ind w:left="288" w:hanging="144"/>
              <w:rPr>
                <w:rFonts w:eastAsia="Calibri"/>
                <w:sz w:val="26"/>
                <w:szCs w:val="26"/>
                <w:lang w:val="nl-NL"/>
                <w14:ligatures w14:val="none"/>
              </w:rPr>
            </w:pPr>
          </w:p>
        </w:tc>
        <w:tc>
          <w:tcPr>
            <w:tcW w:w="2340" w:type="dxa"/>
            <w:tcBorders>
              <w:right w:val="single" w:sz="6" w:space="0" w:color="auto"/>
            </w:tcBorders>
          </w:tcPr>
          <w:p w14:paraId="596F9492" w14:textId="26A86B1C" w:rsidR="006F3EFE" w:rsidRDefault="006F3EFE" w:rsidP="00753B7A">
            <w:pPr>
              <w:numPr>
                <w:ilvl w:val="12"/>
                <w:numId w:val="0"/>
              </w:numPr>
              <w:jc w:val="both"/>
              <w:rPr>
                <w:rFonts w:eastAsia="Calibri"/>
                <w:sz w:val="26"/>
                <w:szCs w:val="26"/>
                <w:lang w:val="nl-NL"/>
                <w14:ligatures w14:val="none"/>
              </w:rPr>
            </w:pPr>
            <w:r>
              <w:rPr>
                <w:rFonts w:eastAsia="Calibri"/>
                <w:sz w:val="26"/>
                <w:szCs w:val="26"/>
                <w:lang w:val="nl-NL"/>
                <w14:ligatures w14:val="none"/>
              </w:rPr>
              <w:t>Các nguồn vốn khác</w:t>
            </w:r>
            <w:r w:rsidR="00753B7A">
              <w:rPr>
                <w:rFonts w:eastAsia="Calibri"/>
                <w:sz w:val="26"/>
                <w:szCs w:val="26"/>
                <w:lang w:val="nl-NL"/>
                <w14:ligatures w14:val="none"/>
              </w:rPr>
              <w:t xml:space="preserve"> </w:t>
            </w:r>
            <w:r>
              <w:rPr>
                <w:rFonts w:eastAsia="Calibri"/>
                <w:sz w:val="26"/>
                <w:szCs w:val="26"/>
                <w:lang w:val="nl-NL"/>
                <w14:ligatures w14:val="none"/>
              </w:rPr>
              <w:t>(ghi rõ)</w:t>
            </w:r>
          </w:p>
        </w:tc>
        <w:tc>
          <w:tcPr>
            <w:tcW w:w="922" w:type="dxa"/>
            <w:tcBorders>
              <w:right w:val="single" w:sz="6" w:space="0" w:color="auto"/>
            </w:tcBorders>
          </w:tcPr>
          <w:p w14:paraId="28A385C6" w14:textId="77777777" w:rsidR="006F3EFE" w:rsidRDefault="006F3EFE" w:rsidP="00753B7A">
            <w:pPr>
              <w:numPr>
                <w:ilvl w:val="12"/>
                <w:numId w:val="0"/>
              </w:numPr>
              <w:rPr>
                <w:rFonts w:eastAsia="Calibri"/>
                <w:sz w:val="26"/>
                <w:szCs w:val="26"/>
                <w:lang w:val="nl-NL"/>
                <w14:ligatures w14:val="none"/>
              </w:rPr>
            </w:pPr>
          </w:p>
        </w:tc>
        <w:tc>
          <w:tcPr>
            <w:tcW w:w="1251" w:type="dxa"/>
            <w:tcBorders>
              <w:right w:val="single" w:sz="6" w:space="0" w:color="auto"/>
            </w:tcBorders>
          </w:tcPr>
          <w:p w14:paraId="244FC384" w14:textId="77777777" w:rsidR="006F3EFE" w:rsidRDefault="006F3EFE" w:rsidP="00753B7A">
            <w:pPr>
              <w:numPr>
                <w:ilvl w:val="12"/>
                <w:numId w:val="0"/>
              </w:numPr>
              <w:rPr>
                <w:rFonts w:eastAsia="Calibri"/>
                <w:sz w:val="26"/>
                <w:szCs w:val="26"/>
                <w:lang w:val="nl-NL"/>
                <w14:ligatures w14:val="none"/>
              </w:rPr>
            </w:pPr>
          </w:p>
        </w:tc>
        <w:tc>
          <w:tcPr>
            <w:tcW w:w="1134" w:type="dxa"/>
            <w:tcBorders>
              <w:right w:val="single" w:sz="6" w:space="0" w:color="auto"/>
            </w:tcBorders>
          </w:tcPr>
          <w:p w14:paraId="230C567A" w14:textId="77777777" w:rsidR="006F3EFE" w:rsidRDefault="006F3EFE" w:rsidP="00753B7A">
            <w:pPr>
              <w:numPr>
                <w:ilvl w:val="12"/>
                <w:numId w:val="0"/>
              </w:numPr>
              <w:rPr>
                <w:rFonts w:eastAsia="Calibri"/>
                <w:sz w:val="26"/>
                <w:szCs w:val="26"/>
                <w:lang w:val="nl-NL"/>
                <w14:ligatures w14:val="none"/>
              </w:rPr>
            </w:pPr>
          </w:p>
        </w:tc>
        <w:tc>
          <w:tcPr>
            <w:tcW w:w="993" w:type="dxa"/>
            <w:tcBorders>
              <w:right w:val="single" w:sz="6" w:space="0" w:color="auto"/>
            </w:tcBorders>
          </w:tcPr>
          <w:p w14:paraId="2B5E50A7" w14:textId="77777777" w:rsidR="006F3EFE" w:rsidRDefault="006F3EFE" w:rsidP="00753B7A">
            <w:pPr>
              <w:numPr>
                <w:ilvl w:val="12"/>
                <w:numId w:val="0"/>
              </w:numPr>
              <w:rPr>
                <w:rFonts w:eastAsia="Calibri"/>
                <w:sz w:val="26"/>
                <w:szCs w:val="26"/>
                <w:lang w:val="nl-NL"/>
                <w14:ligatures w14:val="none"/>
              </w:rPr>
            </w:pPr>
          </w:p>
        </w:tc>
        <w:tc>
          <w:tcPr>
            <w:tcW w:w="1158" w:type="dxa"/>
            <w:tcBorders>
              <w:right w:val="single" w:sz="6" w:space="0" w:color="auto"/>
            </w:tcBorders>
          </w:tcPr>
          <w:p w14:paraId="5C48D156" w14:textId="77777777" w:rsidR="006F3EFE" w:rsidRDefault="006F3EFE" w:rsidP="00753B7A">
            <w:pPr>
              <w:numPr>
                <w:ilvl w:val="12"/>
                <w:numId w:val="0"/>
              </w:numPr>
              <w:rPr>
                <w:rFonts w:eastAsia="Calibri"/>
                <w:sz w:val="26"/>
                <w:szCs w:val="26"/>
                <w:lang w:val="nl-NL"/>
                <w14:ligatures w14:val="none"/>
              </w:rPr>
            </w:pPr>
          </w:p>
        </w:tc>
        <w:tc>
          <w:tcPr>
            <w:tcW w:w="878" w:type="dxa"/>
            <w:tcBorders>
              <w:right w:val="single" w:sz="6" w:space="0" w:color="auto"/>
            </w:tcBorders>
          </w:tcPr>
          <w:p w14:paraId="7093B2B2" w14:textId="77777777" w:rsidR="006F3EFE" w:rsidRDefault="006F3EFE" w:rsidP="00753B7A">
            <w:pPr>
              <w:numPr>
                <w:ilvl w:val="12"/>
                <w:numId w:val="0"/>
              </w:numPr>
              <w:rPr>
                <w:rFonts w:eastAsia="Calibri"/>
                <w:sz w:val="26"/>
                <w:szCs w:val="26"/>
                <w:lang w:val="nl-NL"/>
                <w14:ligatures w14:val="none"/>
              </w:rPr>
            </w:pPr>
          </w:p>
        </w:tc>
      </w:tr>
      <w:tr w:rsidR="006F3EFE" w:rsidRPr="00517151" w14:paraId="216D4FE3" w14:textId="77777777" w:rsidTr="00753B7A">
        <w:trPr>
          <w:gridAfter w:val="1"/>
          <w:wAfter w:w="6" w:type="dxa"/>
        </w:trPr>
        <w:tc>
          <w:tcPr>
            <w:tcW w:w="558" w:type="dxa"/>
            <w:tcBorders>
              <w:left w:val="single" w:sz="6" w:space="0" w:color="auto"/>
              <w:right w:val="single" w:sz="6" w:space="0" w:color="auto"/>
            </w:tcBorders>
          </w:tcPr>
          <w:p w14:paraId="16A329DE" w14:textId="77777777" w:rsidR="006F3EFE" w:rsidRDefault="006F3EFE" w:rsidP="00753B7A">
            <w:pPr>
              <w:tabs>
                <w:tab w:val="left" w:pos="504"/>
              </w:tabs>
              <w:rPr>
                <w:sz w:val="26"/>
                <w:szCs w:val="26"/>
                <w:lang w:val="nl-NL"/>
                <w14:ligatures w14:val="none"/>
              </w:rPr>
            </w:pPr>
          </w:p>
        </w:tc>
        <w:tc>
          <w:tcPr>
            <w:tcW w:w="2340" w:type="dxa"/>
            <w:tcBorders>
              <w:right w:val="single" w:sz="6" w:space="0" w:color="auto"/>
            </w:tcBorders>
          </w:tcPr>
          <w:p w14:paraId="1FFAA60A" w14:textId="736B9C7A" w:rsidR="006F3EFE" w:rsidRDefault="006F3EFE" w:rsidP="00753B7A">
            <w:pPr>
              <w:jc w:val="both"/>
              <w:rPr>
                <w:rFonts w:eastAsia="Calibri"/>
                <w:sz w:val="26"/>
                <w:szCs w:val="26"/>
                <w:lang w:val="nl-NL"/>
                <w14:ligatures w14:val="none"/>
              </w:rPr>
            </w:pPr>
            <w:r>
              <w:rPr>
                <w:rFonts w:eastAsia="Calibri"/>
                <w:sz w:val="26"/>
                <w:szCs w:val="26"/>
                <w:lang w:val="nl-NL"/>
                <w14:ligatures w14:val="none"/>
              </w:rPr>
              <w:t xml:space="preserve">- </w:t>
            </w:r>
            <w:r w:rsidRPr="00753B7A">
              <w:rPr>
                <w:rFonts w:eastAsia="Calibri"/>
                <w:spacing w:val="-6"/>
                <w:sz w:val="26"/>
                <w:szCs w:val="26"/>
                <w:lang w:val="nl-NL"/>
                <w14:ligatures w14:val="none"/>
              </w:rPr>
              <w:t>Tài trợ, đặt hàng của tổ chức, cá nhân</w:t>
            </w:r>
          </w:p>
        </w:tc>
        <w:tc>
          <w:tcPr>
            <w:tcW w:w="922" w:type="dxa"/>
            <w:tcBorders>
              <w:right w:val="single" w:sz="6" w:space="0" w:color="auto"/>
            </w:tcBorders>
          </w:tcPr>
          <w:p w14:paraId="6DC09EC7" w14:textId="77777777" w:rsidR="006F3EFE" w:rsidRDefault="006F3EFE" w:rsidP="00753B7A">
            <w:pPr>
              <w:rPr>
                <w:rFonts w:eastAsia="Calibri"/>
                <w:sz w:val="26"/>
                <w:szCs w:val="26"/>
                <w:lang w:val="nl-NL"/>
                <w14:ligatures w14:val="none"/>
              </w:rPr>
            </w:pPr>
          </w:p>
        </w:tc>
        <w:tc>
          <w:tcPr>
            <w:tcW w:w="1251" w:type="dxa"/>
            <w:tcBorders>
              <w:right w:val="single" w:sz="6" w:space="0" w:color="auto"/>
            </w:tcBorders>
          </w:tcPr>
          <w:p w14:paraId="11982DA2" w14:textId="77777777" w:rsidR="006F3EFE" w:rsidRDefault="006F3EFE" w:rsidP="00753B7A">
            <w:pPr>
              <w:rPr>
                <w:rFonts w:eastAsia="Calibri"/>
                <w:sz w:val="26"/>
                <w:szCs w:val="26"/>
                <w:lang w:val="nl-NL"/>
                <w14:ligatures w14:val="none"/>
              </w:rPr>
            </w:pPr>
          </w:p>
        </w:tc>
        <w:tc>
          <w:tcPr>
            <w:tcW w:w="1134" w:type="dxa"/>
            <w:tcBorders>
              <w:right w:val="single" w:sz="6" w:space="0" w:color="auto"/>
            </w:tcBorders>
          </w:tcPr>
          <w:p w14:paraId="161B64B7" w14:textId="77777777" w:rsidR="006F3EFE" w:rsidRDefault="006F3EFE" w:rsidP="00753B7A">
            <w:pPr>
              <w:rPr>
                <w:rFonts w:eastAsia="Calibri"/>
                <w:sz w:val="26"/>
                <w:szCs w:val="26"/>
                <w:lang w:val="nl-NL"/>
                <w14:ligatures w14:val="none"/>
              </w:rPr>
            </w:pPr>
          </w:p>
        </w:tc>
        <w:tc>
          <w:tcPr>
            <w:tcW w:w="993" w:type="dxa"/>
            <w:tcBorders>
              <w:right w:val="single" w:sz="6" w:space="0" w:color="auto"/>
            </w:tcBorders>
          </w:tcPr>
          <w:p w14:paraId="33F3712F" w14:textId="77777777" w:rsidR="006F3EFE" w:rsidRDefault="006F3EFE" w:rsidP="00753B7A">
            <w:pPr>
              <w:rPr>
                <w:rFonts w:eastAsia="Calibri"/>
                <w:sz w:val="26"/>
                <w:szCs w:val="26"/>
                <w:lang w:val="nl-NL"/>
                <w14:ligatures w14:val="none"/>
              </w:rPr>
            </w:pPr>
          </w:p>
        </w:tc>
        <w:tc>
          <w:tcPr>
            <w:tcW w:w="1158" w:type="dxa"/>
            <w:tcBorders>
              <w:right w:val="single" w:sz="6" w:space="0" w:color="auto"/>
            </w:tcBorders>
          </w:tcPr>
          <w:p w14:paraId="1D49F477" w14:textId="77777777" w:rsidR="006F3EFE" w:rsidRDefault="006F3EFE" w:rsidP="00753B7A">
            <w:pPr>
              <w:rPr>
                <w:rFonts w:eastAsia="Calibri"/>
                <w:sz w:val="26"/>
                <w:szCs w:val="26"/>
                <w:lang w:val="nl-NL"/>
                <w14:ligatures w14:val="none"/>
              </w:rPr>
            </w:pPr>
          </w:p>
        </w:tc>
        <w:tc>
          <w:tcPr>
            <w:tcW w:w="878" w:type="dxa"/>
            <w:tcBorders>
              <w:right w:val="single" w:sz="6" w:space="0" w:color="auto"/>
            </w:tcBorders>
          </w:tcPr>
          <w:p w14:paraId="39342B49" w14:textId="77777777" w:rsidR="006F3EFE" w:rsidRDefault="006F3EFE" w:rsidP="00753B7A">
            <w:pPr>
              <w:rPr>
                <w:rFonts w:eastAsia="Calibri"/>
                <w:sz w:val="26"/>
                <w:szCs w:val="26"/>
                <w:lang w:val="nl-NL"/>
                <w14:ligatures w14:val="none"/>
              </w:rPr>
            </w:pPr>
          </w:p>
        </w:tc>
      </w:tr>
      <w:tr w:rsidR="006F3EFE" w:rsidRPr="00517151" w14:paraId="6949B64B" w14:textId="77777777" w:rsidTr="00753B7A">
        <w:trPr>
          <w:gridAfter w:val="1"/>
          <w:wAfter w:w="6" w:type="dxa"/>
        </w:trPr>
        <w:tc>
          <w:tcPr>
            <w:tcW w:w="558" w:type="dxa"/>
            <w:tcBorders>
              <w:left w:val="single" w:sz="6" w:space="0" w:color="auto"/>
              <w:bottom w:val="single" w:sz="6" w:space="0" w:color="auto"/>
              <w:right w:val="single" w:sz="6" w:space="0" w:color="auto"/>
            </w:tcBorders>
          </w:tcPr>
          <w:p w14:paraId="799E6C10" w14:textId="77777777" w:rsidR="006F3EFE" w:rsidRDefault="006F3EFE" w:rsidP="00753B7A">
            <w:pPr>
              <w:tabs>
                <w:tab w:val="left" w:pos="504"/>
              </w:tabs>
              <w:rPr>
                <w:rFonts w:eastAsia="Calibri"/>
                <w:sz w:val="26"/>
                <w:szCs w:val="26"/>
                <w:lang w:val="nl-NL"/>
                <w14:ligatures w14:val="none"/>
              </w:rPr>
            </w:pPr>
          </w:p>
        </w:tc>
        <w:tc>
          <w:tcPr>
            <w:tcW w:w="2340" w:type="dxa"/>
            <w:tcBorders>
              <w:bottom w:val="single" w:sz="6" w:space="0" w:color="auto"/>
              <w:right w:val="single" w:sz="6" w:space="0" w:color="auto"/>
            </w:tcBorders>
          </w:tcPr>
          <w:p w14:paraId="3D19A588" w14:textId="025EDBBA" w:rsidR="006F3EFE" w:rsidRDefault="006F3EFE" w:rsidP="00753B7A">
            <w:pPr>
              <w:jc w:val="both"/>
              <w:rPr>
                <w:rFonts w:eastAsia="Calibri"/>
                <w:sz w:val="26"/>
                <w:szCs w:val="26"/>
                <w:lang w:val="nl-NL"/>
                <w14:ligatures w14:val="none"/>
              </w:rPr>
            </w:pPr>
            <w:r>
              <w:rPr>
                <w:rFonts w:eastAsia="Calibri"/>
                <w:sz w:val="26"/>
                <w:szCs w:val="26"/>
                <w:lang w:val="nl-NL"/>
                <w14:ligatures w14:val="none"/>
              </w:rPr>
              <w:t>- Khác (vốn huy động,  tự có... )</w:t>
            </w:r>
          </w:p>
        </w:tc>
        <w:tc>
          <w:tcPr>
            <w:tcW w:w="922" w:type="dxa"/>
            <w:tcBorders>
              <w:bottom w:val="single" w:sz="6" w:space="0" w:color="auto"/>
              <w:right w:val="single" w:sz="6" w:space="0" w:color="auto"/>
            </w:tcBorders>
          </w:tcPr>
          <w:p w14:paraId="1BF02D39" w14:textId="77777777" w:rsidR="006F3EFE" w:rsidRDefault="006F3EFE" w:rsidP="00753B7A">
            <w:pPr>
              <w:rPr>
                <w:rFonts w:eastAsia="Calibri"/>
                <w:sz w:val="26"/>
                <w:szCs w:val="26"/>
                <w:lang w:val="nl-NL"/>
                <w14:ligatures w14:val="none"/>
              </w:rPr>
            </w:pPr>
          </w:p>
        </w:tc>
        <w:tc>
          <w:tcPr>
            <w:tcW w:w="1251" w:type="dxa"/>
            <w:tcBorders>
              <w:bottom w:val="single" w:sz="6" w:space="0" w:color="auto"/>
              <w:right w:val="single" w:sz="6" w:space="0" w:color="auto"/>
            </w:tcBorders>
          </w:tcPr>
          <w:p w14:paraId="68039CE0" w14:textId="77777777" w:rsidR="006F3EFE" w:rsidRDefault="006F3EFE" w:rsidP="00753B7A">
            <w:pPr>
              <w:rPr>
                <w:rFonts w:eastAsia="Calibri"/>
                <w:sz w:val="26"/>
                <w:szCs w:val="26"/>
                <w:lang w:val="nl-NL"/>
                <w14:ligatures w14:val="none"/>
              </w:rPr>
            </w:pPr>
          </w:p>
        </w:tc>
        <w:tc>
          <w:tcPr>
            <w:tcW w:w="1134" w:type="dxa"/>
            <w:tcBorders>
              <w:bottom w:val="single" w:sz="6" w:space="0" w:color="auto"/>
              <w:right w:val="single" w:sz="6" w:space="0" w:color="auto"/>
            </w:tcBorders>
          </w:tcPr>
          <w:p w14:paraId="6DA62DEA" w14:textId="77777777" w:rsidR="006F3EFE" w:rsidRDefault="006F3EFE" w:rsidP="00753B7A">
            <w:pPr>
              <w:rPr>
                <w:rFonts w:eastAsia="Calibri"/>
                <w:sz w:val="26"/>
                <w:szCs w:val="26"/>
                <w:lang w:val="nl-NL"/>
                <w14:ligatures w14:val="none"/>
              </w:rPr>
            </w:pPr>
          </w:p>
        </w:tc>
        <w:tc>
          <w:tcPr>
            <w:tcW w:w="993" w:type="dxa"/>
            <w:tcBorders>
              <w:bottom w:val="single" w:sz="6" w:space="0" w:color="auto"/>
              <w:right w:val="single" w:sz="6" w:space="0" w:color="auto"/>
            </w:tcBorders>
          </w:tcPr>
          <w:p w14:paraId="1B3C6378" w14:textId="77777777" w:rsidR="006F3EFE" w:rsidRDefault="006F3EFE" w:rsidP="00753B7A">
            <w:pPr>
              <w:rPr>
                <w:rFonts w:eastAsia="Calibri"/>
                <w:sz w:val="26"/>
                <w:szCs w:val="26"/>
                <w:lang w:val="nl-NL"/>
                <w14:ligatures w14:val="none"/>
              </w:rPr>
            </w:pPr>
          </w:p>
        </w:tc>
        <w:tc>
          <w:tcPr>
            <w:tcW w:w="1158" w:type="dxa"/>
            <w:tcBorders>
              <w:bottom w:val="single" w:sz="6" w:space="0" w:color="auto"/>
              <w:right w:val="single" w:sz="6" w:space="0" w:color="auto"/>
            </w:tcBorders>
          </w:tcPr>
          <w:p w14:paraId="76C0B700" w14:textId="77777777" w:rsidR="006F3EFE" w:rsidRDefault="006F3EFE" w:rsidP="00753B7A">
            <w:pPr>
              <w:rPr>
                <w:rFonts w:eastAsia="Calibri"/>
                <w:sz w:val="26"/>
                <w:szCs w:val="26"/>
                <w:lang w:val="nl-NL"/>
                <w14:ligatures w14:val="none"/>
              </w:rPr>
            </w:pPr>
          </w:p>
        </w:tc>
        <w:tc>
          <w:tcPr>
            <w:tcW w:w="878" w:type="dxa"/>
            <w:tcBorders>
              <w:bottom w:val="single" w:sz="6" w:space="0" w:color="auto"/>
              <w:right w:val="single" w:sz="6" w:space="0" w:color="auto"/>
            </w:tcBorders>
          </w:tcPr>
          <w:p w14:paraId="5A3974FB" w14:textId="77777777" w:rsidR="006F3EFE" w:rsidRDefault="006F3EFE" w:rsidP="00753B7A">
            <w:pPr>
              <w:rPr>
                <w:rFonts w:eastAsia="Calibri"/>
                <w:sz w:val="26"/>
                <w:szCs w:val="26"/>
                <w:lang w:val="nl-NL"/>
                <w14:ligatures w14:val="none"/>
              </w:rPr>
            </w:pPr>
          </w:p>
        </w:tc>
      </w:tr>
    </w:tbl>
    <w:p w14:paraId="4BE357C7" w14:textId="77777777" w:rsidR="006F3EFE" w:rsidRDefault="006F3EFE" w:rsidP="006F3EFE">
      <w:pPr>
        <w:rPr>
          <w:rFonts w:eastAsia="Calibri"/>
          <w:sz w:val="26"/>
          <w:szCs w:val="26"/>
          <w:lang w:val="nl-NL"/>
          <w14:ligatures w14:val="none"/>
        </w:rPr>
      </w:pPr>
      <w:r>
        <w:rPr>
          <w:rFonts w:eastAsia="Calibri"/>
          <w:sz w:val="26"/>
          <w:szCs w:val="26"/>
          <w:lang w:val="nl-NL"/>
          <w14:ligatures w14:val="none"/>
        </w:rPr>
        <w:t xml:space="preserve">                                                </w:t>
      </w:r>
    </w:p>
    <w:p w14:paraId="6BAB42C9" w14:textId="6E32225B" w:rsidR="006F3EFE" w:rsidRDefault="006F3EFE" w:rsidP="006F3EFE">
      <w:pPr>
        <w:jc w:val="right"/>
        <w:rPr>
          <w:rFonts w:eastAsia="Calibri"/>
          <w:i/>
          <w:sz w:val="26"/>
          <w:szCs w:val="26"/>
          <w:lang w:val="nl-NL"/>
          <w14:ligatures w14:val="none"/>
        </w:rPr>
      </w:pPr>
      <w:r>
        <w:rPr>
          <w:rFonts w:eastAsia="Calibri"/>
          <w:i/>
          <w:sz w:val="26"/>
          <w:szCs w:val="26"/>
          <w:lang w:val="nl-NL"/>
          <w14:ligatures w14:val="none"/>
        </w:rPr>
        <w:tab/>
      </w:r>
      <w:r>
        <w:rPr>
          <w:rFonts w:eastAsia="Calibri"/>
          <w:i/>
          <w:sz w:val="26"/>
          <w:szCs w:val="26"/>
          <w:lang w:val="nl-NL"/>
          <w14:ligatures w14:val="none"/>
        </w:rPr>
        <w:tab/>
      </w:r>
      <w:r>
        <w:rPr>
          <w:rFonts w:eastAsia="Calibri"/>
          <w:i/>
          <w:sz w:val="26"/>
          <w:szCs w:val="26"/>
          <w:lang w:val="nl-NL"/>
          <w14:ligatures w14:val="none"/>
        </w:rPr>
        <w:tab/>
      </w:r>
      <w:r>
        <w:rPr>
          <w:rFonts w:eastAsia="Calibri"/>
          <w:i/>
          <w:sz w:val="26"/>
          <w:szCs w:val="26"/>
          <w:lang w:val="nl-NL"/>
          <w14:ligatures w14:val="none"/>
        </w:rPr>
        <w:tab/>
        <w:t xml:space="preserve"> </w:t>
      </w:r>
      <w:r w:rsidR="004D2295">
        <w:rPr>
          <w:rFonts w:eastAsia="Calibri"/>
          <w:i/>
          <w:sz w:val="26"/>
          <w:szCs w:val="26"/>
          <w:lang w:val="nl-NL"/>
          <w14:ligatures w14:val="none"/>
        </w:rPr>
        <w:t xml:space="preserve">        </w:t>
      </w:r>
      <w:r>
        <w:rPr>
          <w:rFonts w:eastAsia="Calibri"/>
          <w:i/>
          <w:sz w:val="26"/>
          <w:szCs w:val="26"/>
          <w:lang w:val="nl-NL"/>
          <w14:ligatures w14:val="none"/>
        </w:rPr>
        <w:t xml:space="preserve">  ............, ngày </w:t>
      </w:r>
      <w:r w:rsidR="00753B7A">
        <w:rPr>
          <w:rFonts w:eastAsia="Calibri"/>
          <w:i/>
          <w:sz w:val="26"/>
          <w:szCs w:val="26"/>
          <w:lang w:val="nl-NL"/>
          <w14:ligatures w14:val="none"/>
        </w:rPr>
        <w:t>...</w:t>
      </w:r>
      <w:r>
        <w:rPr>
          <w:rFonts w:eastAsia="Calibri"/>
          <w:i/>
          <w:sz w:val="26"/>
          <w:szCs w:val="26"/>
          <w:lang w:val="nl-NL"/>
          <w14:ligatures w14:val="none"/>
        </w:rPr>
        <w:t xml:space="preserve"> tháng </w:t>
      </w:r>
      <w:r w:rsidR="00753B7A">
        <w:rPr>
          <w:rFonts w:eastAsia="Calibri"/>
          <w:i/>
          <w:sz w:val="26"/>
          <w:szCs w:val="26"/>
          <w:lang w:val="nl-NL"/>
          <w14:ligatures w14:val="none"/>
        </w:rPr>
        <w:t>...</w:t>
      </w:r>
      <w:r>
        <w:rPr>
          <w:rFonts w:eastAsia="Calibri"/>
          <w:i/>
          <w:sz w:val="26"/>
          <w:szCs w:val="26"/>
          <w:lang w:val="nl-NL"/>
          <w14:ligatures w14:val="none"/>
        </w:rPr>
        <w:t xml:space="preserve"> năm </w:t>
      </w:r>
      <w:r>
        <w:rPr>
          <w:rFonts w:eastAsia="Calibri"/>
          <w:i/>
          <w:sz w:val="26"/>
          <w:szCs w:val="26"/>
          <w:lang w:val="vi-VN"/>
          <w14:ligatures w14:val="none"/>
        </w:rPr>
        <w:t>.</w:t>
      </w:r>
      <w:r>
        <w:rPr>
          <w:rFonts w:eastAsia="Calibri"/>
          <w:i/>
          <w:sz w:val="26"/>
          <w:szCs w:val="26"/>
          <w:lang w:val="nl-NL"/>
          <w14:ligatures w14:val="none"/>
        </w:rPr>
        <w:t xml:space="preserve">....    </w:t>
      </w:r>
    </w:p>
    <w:tbl>
      <w:tblPr>
        <w:tblW w:w="9527" w:type="dxa"/>
        <w:tblInd w:w="-284" w:type="dxa"/>
        <w:tblLayout w:type="fixed"/>
        <w:tblLook w:val="04A0" w:firstRow="1" w:lastRow="0" w:firstColumn="1" w:lastColumn="0" w:noHBand="0" w:noVBand="1"/>
      </w:tblPr>
      <w:tblGrid>
        <w:gridCol w:w="5104"/>
        <w:gridCol w:w="4423"/>
      </w:tblGrid>
      <w:tr w:rsidR="008B771F" w:rsidRPr="00517151" w14:paraId="4668AFC9" w14:textId="77777777" w:rsidTr="008B771F">
        <w:tc>
          <w:tcPr>
            <w:tcW w:w="5104" w:type="dxa"/>
          </w:tcPr>
          <w:p w14:paraId="5A3FE486" w14:textId="77777777" w:rsidR="008B771F" w:rsidRDefault="008B771F" w:rsidP="008B771F">
            <w:pPr>
              <w:ind w:left="-108"/>
              <w:jc w:val="center"/>
              <w:rPr>
                <w:rFonts w:eastAsia="Calibri"/>
                <w:b/>
                <w:sz w:val="26"/>
                <w:szCs w:val="26"/>
                <w:lang w:val="nl-NL"/>
                <w14:ligatures w14:val="none"/>
              </w:rPr>
            </w:pPr>
            <w:r>
              <w:rPr>
                <w:rFonts w:eastAsia="Calibri"/>
                <w:sz w:val="26"/>
                <w:szCs w:val="26"/>
                <w:lang w:val="nl-NL"/>
                <w14:ligatures w14:val="none"/>
              </w:rPr>
              <w:t xml:space="preserve">  </w:t>
            </w:r>
            <w:r>
              <w:rPr>
                <w:rFonts w:eastAsia="Calibri"/>
                <w:b/>
                <w:sz w:val="26"/>
                <w:szCs w:val="26"/>
                <w:lang w:val="nl-NL"/>
                <w14:ligatures w14:val="none"/>
              </w:rPr>
              <w:t xml:space="preserve">THỦ TRƯỞNG </w:t>
            </w:r>
          </w:p>
          <w:p w14:paraId="602ECEA8" w14:textId="77777777" w:rsidR="008B771F" w:rsidRDefault="008B771F" w:rsidP="008B771F">
            <w:pPr>
              <w:ind w:left="-108"/>
              <w:jc w:val="center"/>
              <w:rPr>
                <w:rFonts w:eastAsia="Calibri"/>
                <w:b/>
                <w:sz w:val="26"/>
                <w:szCs w:val="26"/>
                <w:lang w:val="nl-NL"/>
                <w14:ligatures w14:val="none"/>
              </w:rPr>
            </w:pPr>
            <w:r>
              <w:rPr>
                <w:rFonts w:eastAsia="Calibri"/>
                <w:b/>
                <w:sz w:val="26"/>
                <w:szCs w:val="26"/>
                <w:lang w:val="nl-NL"/>
                <w14:ligatures w14:val="none"/>
              </w:rPr>
              <w:t xml:space="preserve">CƠ SỞ NHẬN THỬ NGHIỆM LÂM SÀNG </w:t>
            </w:r>
          </w:p>
          <w:p w14:paraId="7EBAE509" w14:textId="77777777" w:rsidR="008B771F" w:rsidRDefault="008B771F" w:rsidP="008B771F">
            <w:pPr>
              <w:ind w:left="-108"/>
              <w:jc w:val="center"/>
              <w:rPr>
                <w:rFonts w:eastAsia="Calibri"/>
                <w:b/>
                <w:sz w:val="26"/>
                <w:szCs w:val="26"/>
                <w:lang w:val="nl-NL"/>
                <w14:ligatures w14:val="none"/>
              </w:rPr>
            </w:pPr>
            <w:r>
              <w:rPr>
                <w:rFonts w:eastAsia="Calibri"/>
                <w:b/>
                <w:sz w:val="26"/>
                <w:szCs w:val="26"/>
                <w:lang w:val="nl-NL"/>
                <w14:ligatures w14:val="none"/>
              </w:rPr>
              <w:t>KỸ THUẬT MỚI, PHƯƠNG PHÁP MỚI</w:t>
            </w:r>
          </w:p>
          <w:p w14:paraId="0B6353A9" w14:textId="10DDAB0D" w:rsidR="008B771F" w:rsidRDefault="008B771F" w:rsidP="008B771F">
            <w:pPr>
              <w:ind w:left="-108"/>
              <w:jc w:val="center"/>
              <w:rPr>
                <w:rFonts w:eastAsia="Calibri"/>
                <w:sz w:val="26"/>
                <w:szCs w:val="26"/>
                <w:lang w:val="nl-NL"/>
                <w14:ligatures w14:val="none"/>
              </w:rPr>
            </w:pPr>
            <w:r w:rsidRPr="000D103B">
              <w:rPr>
                <w:bCs/>
                <w:i/>
                <w:spacing w:val="-4"/>
                <w:sz w:val="26"/>
                <w:szCs w:val="26"/>
                <w:lang w:val="nl-NL"/>
              </w:rPr>
              <w:t>(</w:t>
            </w:r>
            <w:r>
              <w:rPr>
                <w:bCs/>
                <w:i/>
                <w:spacing w:val="-4"/>
                <w:sz w:val="26"/>
                <w:szCs w:val="26"/>
                <w:lang w:val="nl-NL"/>
              </w:rPr>
              <w:t>K</w:t>
            </w:r>
            <w:r w:rsidRPr="000D103B">
              <w:rPr>
                <w:bCs/>
                <w:i/>
                <w:spacing w:val="-4"/>
                <w:sz w:val="26"/>
                <w:szCs w:val="26"/>
                <w:lang w:val="nl-NL"/>
              </w:rPr>
              <w:t>ý, ghi rõ họ tên, đóng dấu)</w:t>
            </w:r>
          </w:p>
        </w:tc>
        <w:tc>
          <w:tcPr>
            <w:tcW w:w="4423" w:type="dxa"/>
          </w:tcPr>
          <w:p w14:paraId="7C8D2088" w14:textId="7535E627" w:rsidR="008B771F" w:rsidRDefault="008B771F" w:rsidP="006F3EFE">
            <w:pPr>
              <w:jc w:val="center"/>
              <w:rPr>
                <w:rFonts w:eastAsia="Calibri"/>
                <w:b/>
                <w:sz w:val="26"/>
                <w:szCs w:val="26"/>
                <w:lang w:val="nl-NL"/>
                <w14:ligatures w14:val="none"/>
              </w:rPr>
            </w:pPr>
            <w:r>
              <w:rPr>
                <w:rFonts w:eastAsia="Calibri"/>
                <w:b/>
                <w:sz w:val="26"/>
                <w:szCs w:val="26"/>
                <w:lang w:val="nl-NL"/>
                <w14:ligatures w14:val="none"/>
              </w:rPr>
              <w:t>NGHIÊN CỨU VIÊN CHÍNH</w:t>
            </w:r>
          </w:p>
          <w:p w14:paraId="4D2603B2" w14:textId="41A35E6E" w:rsidR="008B771F" w:rsidRDefault="008B771F" w:rsidP="006F3EFE">
            <w:pPr>
              <w:jc w:val="center"/>
              <w:rPr>
                <w:rFonts w:eastAsia="Calibri"/>
                <w:sz w:val="26"/>
                <w:szCs w:val="26"/>
                <w:lang w:val="nl-NL"/>
                <w14:ligatures w14:val="none"/>
              </w:rPr>
            </w:pPr>
            <w:r w:rsidRPr="000D103B">
              <w:rPr>
                <w:bCs/>
                <w:i/>
                <w:spacing w:val="-4"/>
                <w:sz w:val="26"/>
                <w:szCs w:val="26"/>
                <w:lang w:val="nl-NL"/>
              </w:rPr>
              <w:t>(</w:t>
            </w:r>
            <w:r>
              <w:rPr>
                <w:bCs/>
                <w:i/>
                <w:spacing w:val="-4"/>
                <w:sz w:val="26"/>
                <w:szCs w:val="26"/>
                <w:lang w:val="nl-NL"/>
              </w:rPr>
              <w:t>K</w:t>
            </w:r>
            <w:r w:rsidRPr="000D103B">
              <w:rPr>
                <w:bCs/>
                <w:i/>
                <w:spacing w:val="-4"/>
                <w:sz w:val="26"/>
                <w:szCs w:val="26"/>
                <w:lang w:val="nl-NL"/>
              </w:rPr>
              <w:t>ý, ghi rõ họ tên)</w:t>
            </w:r>
          </w:p>
        </w:tc>
      </w:tr>
    </w:tbl>
    <w:p w14:paraId="392C8FFB" w14:textId="6D8DF0F0" w:rsidR="006F3EFE" w:rsidRDefault="006F3EFE" w:rsidP="006F3EFE">
      <w:pPr>
        <w:jc w:val="both"/>
        <w:rPr>
          <w:sz w:val="26"/>
          <w:szCs w:val="26"/>
          <w:lang w:val="nl-NL"/>
        </w:rPr>
      </w:pPr>
    </w:p>
    <w:p w14:paraId="79611195" w14:textId="77777777" w:rsidR="004D2295" w:rsidRDefault="004D2295" w:rsidP="006F3EFE">
      <w:pPr>
        <w:jc w:val="both"/>
        <w:rPr>
          <w:sz w:val="26"/>
          <w:szCs w:val="26"/>
          <w:lang w:val="nl-NL"/>
        </w:rPr>
      </w:pPr>
    </w:p>
    <w:p w14:paraId="7744EF46" w14:textId="77777777" w:rsidR="001F0D13" w:rsidRPr="008B771F" w:rsidRDefault="001F0D13" w:rsidP="001F0D13">
      <w:pPr>
        <w:keepNext/>
        <w:spacing w:before="240" w:after="60"/>
        <w:jc w:val="center"/>
        <w:rPr>
          <w:b/>
          <w:bCs/>
          <w:kern w:val="32"/>
          <w:sz w:val="28"/>
          <w:szCs w:val="32"/>
          <w:lang w:val="nl-NL" w:bidi="en-US"/>
        </w:rPr>
      </w:pPr>
      <w:r w:rsidRPr="008B771F">
        <w:rPr>
          <w:b/>
          <w:bCs/>
          <w:kern w:val="32"/>
          <w:sz w:val="28"/>
          <w:szCs w:val="32"/>
          <w:lang w:val="nl-NL" w:bidi="en-US"/>
        </w:rPr>
        <w:lastRenderedPageBreak/>
        <w:t>DỰ TOÁN KINH PHÍ NGHIÊN CỨU</w:t>
      </w:r>
    </w:p>
    <w:p w14:paraId="2A9C537B" w14:textId="77777777" w:rsidR="001F0D13" w:rsidRDefault="001F0D13" w:rsidP="001F0D13">
      <w:pPr>
        <w:rPr>
          <w:lang w:val="nl-NL"/>
        </w:rPr>
      </w:pPr>
    </w:p>
    <w:p w14:paraId="4A3B63AF" w14:textId="19F2AF34" w:rsidR="001F0D13" w:rsidRDefault="001F0D13" w:rsidP="001F0D13">
      <w:pPr>
        <w:jc w:val="right"/>
        <w:rPr>
          <w:i/>
          <w:sz w:val="26"/>
          <w:szCs w:val="26"/>
          <w:lang w:val="nl-NL"/>
        </w:rPr>
      </w:pPr>
      <w:r>
        <w:rPr>
          <w:i/>
          <w:sz w:val="26"/>
          <w:szCs w:val="26"/>
          <w:lang w:val="nl-NL"/>
        </w:rPr>
        <w:t xml:space="preserve">Đơn vị: </w:t>
      </w:r>
      <w:r w:rsidR="008B771F">
        <w:rPr>
          <w:i/>
          <w:sz w:val="26"/>
          <w:szCs w:val="26"/>
          <w:lang w:val="nl-NL"/>
        </w:rPr>
        <w:t>T</w:t>
      </w:r>
      <w:r>
        <w:rPr>
          <w:i/>
          <w:sz w:val="26"/>
          <w:szCs w:val="26"/>
          <w:lang w:val="nl-NL"/>
        </w:rPr>
        <w:t xml:space="preserve">riệu đồng  </w:t>
      </w:r>
    </w:p>
    <w:tbl>
      <w:tblPr>
        <w:tblW w:w="9772" w:type="dxa"/>
        <w:tblInd w:w="-431" w:type="dxa"/>
        <w:tblLayout w:type="fixed"/>
        <w:tblLook w:val="04A0" w:firstRow="1" w:lastRow="0" w:firstColumn="1" w:lastColumn="0" w:noHBand="0" w:noVBand="1"/>
      </w:tblPr>
      <w:tblGrid>
        <w:gridCol w:w="704"/>
        <w:gridCol w:w="3330"/>
        <w:gridCol w:w="1170"/>
        <w:gridCol w:w="1170"/>
        <w:gridCol w:w="1190"/>
        <w:gridCol w:w="1037"/>
        <w:gridCol w:w="1171"/>
      </w:tblGrid>
      <w:tr w:rsidR="001F0D13" w14:paraId="603F50D7" w14:textId="77777777" w:rsidTr="004D2295">
        <w:trPr>
          <w:cantSplit/>
        </w:trPr>
        <w:tc>
          <w:tcPr>
            <w:tcW w:w="704" w:type="dxa"/>
            <w:vMerge w:val="restart"/>
            <w:tcBorders>
              <w:top w:val="single" w:sz="4" w:space="0" w:color="auto"/>
              <w:left w:val="single" w:sz="4" w:space="0" w:color="auto"/>
              <w:right w:val="single" w:sz="4" w:space="0" w:color="auto"/>
            </w:tcBorders>
            <w:vAlign w:val="center"/>
          </w:tcPr>
          <w:p w14:paraId="636C0DC8" w14:textId="77777777" w:rsidR="001F0D13" w:rsidRPr="004D2295" w:rsidRDefault="001F0D13" w:rsidP="003878A0">
            <w:pPr>
              <w:jc w:val="center"/>
              <w:rPr>
                <w:b/>
                <w:sz w:val="26"/>
                <w:szCs w:val="26"/>
                <w:lang w:val="nl-NL"/>
              </w:rPr>
            </w:pPr>
            <w:r w:rsidRPr="004D2295">
              <w:rPr>
                <w:b/>
                <w:sz w:val="26"/>
                <w:szCs w:val="26"/>
                <w:lang w:val="nl-NL"/>
              </w:rPr>
              <w:t>TT</w:t>
            </w:r>
          </w:p>
        </w:tc>
        <w:tc>
          <w:tcPr>
            <w:tcW w:w="3330" w:type="dxa"/>
            <w:vMerge w:val="restart"/>
            <w:tcBorders>
              <w:top w:val="single" w:sz="4" w:space="0" w:color="auto"/>
              <w:left w:val="single" w:sz="4" w:space="0" w:color="auto"/>
            </w:tcBorders>
            <w:vAlign w:val="center"/>
          </w:tcPr>
          <w:p w14:paraId="4359B05C" w14:textId="77777777" w:rsidR="001F0D13" w:rsidRPr="004D2295" w:rsidRDefault="001F0D13" w:rsidP="003878A0">
            <w:pPr>
              <w:jc w:val="center"/>
              <w:rPr>
                <w:b/>
                <w:sz w:val="26"/>
                <w:szCs w:val="26"/>
                <w:lang w:val="nl-NL"/>
              </w:rPr>
            </w:pPr>
            <w:r w:rsidRPr="004D2295">
              <w:rPr>
                <w:b/>
                <w:sz w:val="26"/>
                <w:szCs w:val="26"/>
                <w:lang w:val="nl-NL"/>
              </w:rPr>
              <w:t>Nội dung các khoản chi</w:t>
            </w:r>
          </w:p>
        </w:tc>
        <w:tc>
          <w:tcPr>
            <w:tcW w:w="2340" w:type="dxa"/>
            <w:gridSpan w:val="2"/>
            <w:tcBorders>
              <w:top w:val="single" w:sz="4" w:space="0" w:color="auto"/>
              <w:left w:val="single" w:sz="4" w:space="0" w:color="auto"/>
              <w:bottom w:val="single" w:sz="4" w:space="0" w:color="auto"/>
              <w:right w:val="single" w:sz="4" w:space="0" w:color="auto"/>
            </w:tcBorders>
            <w:vAlign w:val="center"/>
          </w:tcPr>
          <w:p w14:paraId="62CF992E" w14:textId="77777777" w:rsidR="001F0D13" w:rsidRPr="004D2295" w:rsidRDefault="001F0D13" w:rsidP="003878A0">
            <w:pPr>
              <w:jc w:val="center"/>
              <w:rPr>
                <w:b/>
                <w:sz w:val="26"/>
                <w:szCs w:val="26"/>
                <w:lang w:val="nl-NL"/>
              </w:rPr>
            </w:pPr>
            <w:r w:rsidRPr="004D2295">
              <w:rPr>
                <w:b/>
                <w:sz w:val="26"/>
                <w:szCs w:val="26"/>
                <w:lang w:val="nl-NL"/>
              </w:rPr>
              <w:t>Tổng số</w:t>
            </w:r>
          </w:p>
        </w:tc>
        <w:tc>
          <w:tcPr>
            <w:tcW w:w="3398" w:type="dxa"/>
            <w:gridSpan w:val="3"/>
            <w:tcBorders>
              <w:top w:val="single" w:sz="4" w:space="0" w:color="auto"/>
              <w:left w:val="nil"/>
              <w:bottom w:val="single" w:sz="4" w:space="0" w:color="auto"/>
              <w:right w:val="single" w:sz="4" w:space="0" w:color="auto"/>
            </w:tcBorders>
            <w:vAlign w:val="center"/>
          </w:tcPr>
          <w:p w14:paraId="513458CB" w14:textId="77777777" w:rsidR="001F0D13" w:rsidRPr="004D2295" w:rsidRDefault="001F0D13" w:rsidP="003878A0">
            <w:pPr>
              <w:jc w:val="center"/>
              <w:rPr>
                <w:b/>
                <w:sz w:val="26"/>
                <w:szCs w:val="26"/>
                <w:lang w:val="nl-NL"/>
              </w:rPr>
            </w:pPr>
            <w:r w:rsidRPr="004D2295">
              <w:rPr>
                <w:b/>
                <w:sz w:val="26"/>
                <w:szCs w:val="26"/>
                <w:lang w:val="nl-NL"/>
              </w:rPr>
              <w:t>Nguồn vốn</w:t>
            </w:r>
          </w:p>
        </w:tc>
      </w:tr>
      <w:tr w:rsidR="001F0D13" w14:paraId="6B543D8E" w14:textId="77777777" w:rsidTr="004D2295">
        <w:trPr>
          <w:cantSplit/>
        </w:trPr>
        <w:tc>
          <w:tcPr>
            <w:tcW w:w="704" w:type="dxa"/>
            <w:vMerge/>
            <w:tcBorders>
              <w:left w:val="single" w:sz="4" w:space="0" w:color="auto"/>
              <w:bottom w:val="single" w:sz="4" w:space="0" w:color="auto"/>
              <w:right w:val="single" w:sz="4" w:space="0" w:color="auto"/>
            </w:tcBorders>
            <w:vAlign w:val="center"/>
          </w:tcPr>
          <w:p w14:paraId="780D33ED" w14:textId="77777777" w:rsidR="001F0D13" w:rsidRPr="004D2295" w:rsidRDefault="001F0D13" w:rsidP="003878A0">
            <w:pPr>
              <w:jc w:val="center"/>
              <w:rPr>
                <w:b/>
                <w:sz w:val="26"/>
                <w:szCs w:val="26"/>
                <w:lang w:val="nl-NL"/>
              </w:rPr>
            </w:pPr>
          </w:p>
        </w:tc>
        <w:tc>
          <w:tcPr>
            <w:tcW w:w="3330" w:type="dxa"/>
            <w:vMerge/>
            <w:tcBorders>
              <w:left w:val="single" w:sz="4" w:space="0" w:color="auto"/>
              <w:bottom w:val="single" w:sz="4" w:space="0" w:color="auto"/>
            </w:tcBorders>
            <w:vAlign w:val="center"/>
          </w:tcPr>
          <w:p w14:paraId="2D8DF38D" w14:textId="77777777" w:rsidR="001F0D13" w:rsidRPr="004D2295" w:rsidRDefault="001F0D13" w:rsidP="003878A0">
            <w:pPr>
              <w:rPr>
                <w:b/>
                <w:sz w:val="26"/>
                <w:szCs w:val="26"/>
                <w:lang w:val="nl-NL"/>
              </w:rPr>
            </w:pPr>
          </w:p>
        </w:tc>
        <w:tc>
          <w:tcPr>
            <w:tcW w:w="1170" w:type="dxa"/>
            <w:tcBorders>
              <w:left w:val="single" w:sz="4" w:space="0" w:color="auto"/>
              <w:bottom w:val="single" w:sz="4" w:space="0" w:color="auto"/>
            </w:tcBorders>
            <w:vAlign w:val="center"/>
          </w:tcPr>
          <w:p w14:paraId="39C523CB" w14:textId="77777777" w:rsidR="001F0D13" w:rsidRPr="004D2295" w:rsidRDefault="001F0D13" w:rsidP="003878A0">
            <w:pPr>
              <w:jc w:val="center"/>
              <w:rPr>
                <w:b/>
                <w:sz w:val="26"/>
                <w:szCs w:val="26"/>
                <w:lang w:val="nl-NL"/>
              </w:rPr>
            </w:pPr>
            <w:r w:rsidRPr="004D2295">
              <w:rPr>
                <w:b/>
                <w:sz w:val="26"/>
                <w:szCs w:val="26"/>
                <w:lang w:val="nl-NL"/>
              </w:rPr>
              <w:t>Kinh phí</w:t>
            </w:r>
          </w:p>
        </w:tc>
        <w:tc>
          <w:tcPr>
            <w:tcW w:w="1170" w:type="dxa"/>
            <w:tcBorders>
              <w:left w:val="single" w:sz="4" w:space="0" w:color="auto"/>
              <w:bottom w:val="single" w:sz="4" w:space="0" w:color="auto"/>
              <w:right w:val="single" w:sz="4" w:space="0" w:color="auto"/>
            </w:tcBorders>
            <w:vAlign w:val="center"/>
          </w:tcPr>
          <w:p w14:paraId="5AFAE5BB" w14:textId="77777777" w:rsidR="001F0D13" w:rsidRPr="004D2295" w:rsidRDefault="001F0D13" w:rsidP="003878A0">
            <w:pPr>
              <w:jc w:val="center"/>
              <w:rPr>
                <w:b/>
                <w:sz w:val="26"/>
                <w:szCs w:val="26"/>
                <w:lang w:val="nl-NL"/>
              </w:rPr>
            </w:pPr>
            <w:r w:rsidRPr="004D2295">
              <w:rPr>
                <w:b/>
                <w:sz w:val="26"/>
                <w:szCs w:val="26"/>
                <w:lang w:val="nl-NL"/>
              </w:rPr>
              <w:t>Tỷ lệ (%)</w:t>
            </w:r>
          </w:p>
        </w:tc>
        <w:tc>
          <w:tcPr>
            <w:tcW w:w="1190" w:type="dxa"/>
            <w:tcBorders>
              <w:top w:val="single" w:sz="4" w:space="0" w:color="auto"/>
              <w:left w:val="nil"/>
              <w:bottom w:val="single" w:sz="4" w:space="0" w:color="auto"/>
              <w:right w:val="single" w:sz="4" w:space="0" w:color="auto"/>
            </w:tcBorders>
            <w:vAlign w:val="center"/>
          </w:tcPr>
          <w:p w14:paraId="664C1F9B" w14:textId="77777777" w:rsidR="001F0D13" w:rsidRPr="004D2295" w:rsidRDefault="001F0D13" w:rsidP="003878A0">
            <w:pPr>
              <w:jc w:val="center"/>
              <w:rPr>
                <w:b/>
                <w:sz w:val="26"/>
                <w:szCs w:val="26"/>
                <w:lang w:val="nl-NL"/>
              </w:rPr>
            </w:pPr>
            <w:r w:rsidRPr="004D2295">
              <w:rPr>
                <w:b/>
                <w:sz w:val="26"/>
                <w:szCs w:val="26"/>
                <w:lang w:val="nl-NL"/>
              </w:rPr>
              <w:t>NS</w:t>
            </w:r>
          </w:p>
          <w:p w14:paraId="11657400" w14:textId="77777777" w:rsidR="001F0D13" w:rsidRPr="004D2295" w:rsidRDefault="001F0D13" w:rsidP="003878A0">
            <w:pPr>
              <w:jc w:val="center"/>
              <w:rPr>
                <w:b/>
                <w:sz w:val="26"/>
                <w:szCs w:val="26"/>
                <w:lang w:val="nl-NL"/>
              </w:rPr>
            </w:pPr>
            <w:r w:rsidRPr="004D2295">
              <w:rPr>
                <w:b/>
                <w:sz w:val="26"/>
                <w:szCs w:val="26"/>
                <w:lang w:val="nl-NL"/>
              </w:rPr>
              <w:t>SNKH</w:t>
            </w:r>
          </w:p>
        </w:tc>
        <w:tc>
          <w:tcPr>
            <w:tcW w:w="1037" w:type="dxa"/>
            <w:tcBorders>
              <w:top w:val="single" w:sz="4" w:space="0" w:color="auto"/>
              <w:left w:val="single" w:sz="4" w:space="0" w:color="auto"/>
              <w:bottom w:val="single" w:sz="4" w:space="0" w:color="auto"/>
              <w:right w:val="single" w:sz="4" w:space="0" w:color="auto"/>
            </w:tcBorders>
            <w:vAlign w:val="center"/>
          </w:tcPr>
          <w:p w14:paraId="7C1FCCAF" w14:textId="77777777" w:rsidR="001F0D13" w:rsidRPr="004D2295" w:rsidRDefault="001F0D13" w:rsidP="003878A0">
            <w:pPr>
              <w:jc w:val="center"/>
              <w:rPr>
                <w:b/>
                <w:sz w:val="26"/>
                <w:szCs w:val="26"/>
                <w:lang w:val="nl-NL"/>
              </w:rPr>
            </w:pPr>
            <w:r w:rsidRPr="004D2295">
              <w:rPr>
                <w:b/>
                <w:sz w:val="26"/>
                <w:szCs w:val="26"/>
                <w:lang w:val="nl-NL"/>
              </w:rPr>
              <w:t>Tài trợ</w:t>
            </w:r>
          </w:p>
        </w:tc>
        <w:tc>
          <w:tcPr>
            <w:tcW w:w="1171" w:type="dxa"/>
            <w:tcBorders>
              <w:top w:val="single" w:sz="4" w:space="0" w:color="auto"/>
              <w:left w:val="single" w:sz="4" w:space="0" w:color="auto"/>
              <w:bottom w:val="single" w:sz="4" w:space="0" w:color="auto"/>
              <w:right w:val="single" w:sz="4" w:space="0" w:color="auto"/>
            </w:tcBorders>
            <w:vAlign w:val="center"/>
          </w:tcPr>
          <w:p w14:paraId="6AFC479D" w14:textId="77777777" w:rsidR="001F0D13" w:rsidRPr="004D2295" w:rsidRDefault="001F0D13" w:rsidP="003878A0">
            <w:pPr>
              <w:jc w:val="center"/>
              <w:rPr>
                <w:b/>
                <w:sz w:val="26"/>
                <w:szCs w:val="26"/>
                <w:lang w:val="nl-NL"/>
              </w:rPr>
            </w:pPr>
            <w:r w:rsidRPr="004D2295">
              <w:rPr>
                <w:b/>
                <w:sz w:val="26"/>
                <w:szCs w:val="26"/>
                <w:lang w:val="nl-NL"/>
              </w:rPr>
              <w:t>Khác</w:t>
            </w:r>
          </w:p>
        </w:tc>
      </w:tr>
      <w:tr w:rsidR="001F0D13" w14:paraId="2CF1D3F8" w14:textId="77777777" w:rsidTr="004D2295">
        <w:tc>
          <w:tcPr>
            <w:tcW w:w="704" w:type="dxa"/>
            <w:tcBorders>
              <w:top w:val="single" w:sz="4" w:space="0" w:color="auto"/>
              <w:left w:val="single" w:sz="4" w:space="0" w:color="auto"/>
              <w:bottom w:val="single" w:sz="4" w:space="0" w:color="auto"/>
              <w:right w:val="single" w:sz="4" w:space="0" w:color="auto"/>
            </w:tcBorders>
          </w:tcPr>
          <w:p w14:paraId="19CA639B" w14:textId="0E381724" w:rsidR="001F0D13" w:rsidRDefault="008B771F" w:rsidP="008B771F">
            <w:pPr>
              <w:spacing w:after="160" w:line="259" w:lineRule="auto"/>
              <w:jc w:val="center"/>
              <w:rPr>
                <w:sz w:val="26"/>
                <w:szCs w:val="26"/>
                <w:lang w:val="nl-NL"/>
              </w:rPr>
            </w:pPr>
            <w:r>
              <w:rPr>
                <w:sz w:val="26"/>
                <w:szCs w:val="26"/>
                <w:lang w:val="nl-NL"/>
              </w:rPr>
              <w:t>1</w:t>
            </w:r>
          </w:p>
        </w:tc>
        <w:tc>
          <w:tcPr>
            <w:tcW w:w="3330" w:type="dxa"/>
            <w:tcBorders>
              <w:top w:val="single" w:sz="4" w:space="0" w:color="auto"/>
              <w:left w:val="single" w:sz="4" w:space="0" w:color="auto"/>
              <w:bottom w:val="single" w:sz="4" w:space="0" w:color="auto"/>
              <w:right w:val="single" w:sz="4" w:space="0" w:color="auto"/>
            </w:tcBorders>
          </w:tcPr>
          <w:p w14:paraId="045BDDE5" w14:textId="77777777" w:rsidR="001F0D13" w:rsidRDefault="001F0D13" w:rsidP="003878A0">
            <w:pPr>
              <w:rPr>
                <w:sz w:val="26"/>
                <w:szCs w:val="26"/>
                <w:lang w:val="nl-NL"/>
              </w:rPr>
            </w:pPr>
            <w:r>
              <w:rPr>
                <w:sz w:val="26"/>
                <w:szCs w:val="26"/>
                <w:lang w:val="nl-NL"/>
              </w:rPr>
              <w:t>Thuê khoán chuyên môn</w:t>
            </w:r>
          </w:p>
          <w:p w14:paraId="535C5097" w14:textId="77777777" w:rsidR="001F0D13" w:rsidRDefault="001F0D13" w:rsidP="003878A0">
            <w:pPr>
              <w:rPr>
                <w:sz w:val="26"/>
                <w:szCs w:val="26"/>
                <w:lang w:val="nl-NL"/>
              </w:rPr>
            </w:pPr>
          </w:p>
        </w:tc>
        <w:tc>
          <w:tcPr>
            <w:tcW w:w="1170" w:type="dxa"/>
            <w:tcBorders>
              <w:left w:val="single" w:sz="4" w:space="0" w:color="auto"/>
              <w:bottom w:val="single" w:sz="4" w:space="0" w:color="auto"/>
              <w:right w:val="single" w:sz="4" w:space="0" w:color="auto"/>
            </w:tcBorders>
          </w:tcPr>
          <w:p w14:paraId="178C85C1" w14:textId="77777777" w:rsidR="001F0D13" w:rsidRDefault="001F0D13" w:rsidP="003878A0">
            <w:pPr>
              <w:rPr>
                <w:sz w:val="26"/>
                <w:szCs w:val="26"/>
                <w:lang w:val="nl-NL"/>
              </w:rPr>
            </w:pPr>
          </w:p>
        </w:tc>
        <w:tc>
          <w:tcPr>
            <w:tcW w:w="1170" w:type="dxa"/>
            <w:tcBorders>
              <w:left w:val="single" w:sz="4" w:space="0" w:color="auto"/>
              <w:bottom w:val="single" w:sz="4" w:space="0" w:color="auto"/>
              <w:right w:val="single" w:sz="4" w:space="0" w:color="auto"/>
            </w:tcBorders>
          </w:tcPr>
          <w:p w14:paraId="04F3E8E0" w14:textId="77777777" w:rsidR="001F0D13" w:rsidRDefault="001F0D13" w:rsidP="003878A0">
            <w:pPr>
              <w:rPr>
                <w:sz w:val="26"/>
                <w:szCs w:val="26"/>
                <w:lang w:val="nl-NL"/>
              </w:rPr>
            </w:pPr>
          </w:p>
        </w:tc>
        <w:tc>
          <w:tcPr>
            <w:tcW w:w="1190" w:type="dxa"/>
            <w:tcBorders>
              <w:top w:val="single" w:sz="4" w:space="0" w:color="auto"/>
              <w:left w:val="single" w:sz="4" w:space="0" w:color="auto"/>
              <w:bottom w:val="single" w:sz="4" w:space="0" w:color="auto"/>
              <w:right w:val="single" w:sz="4" w:space="0" w:color="auto"/>
            </w:tcBorders>
          </w:tcPr>
          <w:p w14:paraId="1C398FDA" w14:textId="77777777" w:rsidR="001F0D13" w:rsidRDefault="001F0D13" w:rsidP="003878A0">
            <w:pPr>
              <w:rPr>
                <w:sz w:val="26"/>
                <w:szCs w:val="26"/>
                <w:lang w:val="nl-NL"/>
              </w:rPr>
            </w:pPr>
          </w:p>
        </w:tc>
        <w:tc>
          <w:tcPr>
            <w:tcW w:w="1037" w:type="dxa"/>
            <w:tcBorders>
              <w:top w:val="single" w:sz="4" w:space="0" w:color="auto"/>
              <w:left w:val="single" w:sz="4" w:space="0" w:color="auto"/>
              <w:bottom w:val="single" w:sz="4" w:space="0" w:color="auto"/>
              <w:right w:val="single" w:sz="4" w:space="0" w:color="auto"/>
            </w:tcBorders>
          </w:tcPr>
          <w:p w14:paraId="675053B1" w14:textId="77777777" w:rsidR="001F0D13" w:rsidRDefault="001F0D13" w:rsidP="003878A0">
            <w:pPr>
              <w:rPr>
                <w:sz w:val="26"/>
                <w:szCs w:val="26"/>
                <w:lang w:val="nl-NL"/>
              </w:rPr>
            </w:pPr>
          </w:p>
        </w:tc>
        <w:tc>
          <w:tcPr>
            <w:tcW w:w="1171" w:type="dxa"/>
            <w:tcBorders>
              <w:top w:val="single" w:sz="4" w:space="0" w:color="auto"/>
              <w:left w:val="single" w:sz="4" w:space="0" w:color="auto"/>
              <w:bottom w:val="single" w:sz="4" w:space="0" w:color="auto"/>
              <w:right w:val="single" w:sz="4" w:space="0" w:color="auto"/>
            </w:tcBorders>
          </w:tcPr>
          <w:p w14:paraId="0FA7A1AB" w14:textId="77777777" w:rsidR="001F0D13" w:rsidRDefault="001F0D13" w:rsidP="003878A0">
            <w:pPr>
              <w:rPr>
                <w:sz w:val="26"/>
                <w:szCs w:val="26"/>
                <w:lang w:val="nl-NL"/>
              </w:rPr>
            </w:pPr>
          </w:p>
        </w:tc>
      </w:tr>
      <w:tr w:rsidR="001F0D13" w14:paraId="7F5408B8" w14:textId="77777777" w:rsidTr="004D2295">
        <w:tc>
          <w:tcPr>
            <w:tcW w:w="704" w:type="dxa"/>
            <w:tcBorders>
              <w:top w:val="single" w:sz="4" w:space="0" w:color="auto"/>
              <w:left w:val="single" w:sz="4" w:space="0" w:color="auto"/>
              <w:bottom w:val="single" w:sz="4" w:space="0" w:color="auto"/>
              <w:right w:val="single" w:sz="4" w:space="0" w:color="auto"/>
            </w:tcBorders>
          </w:tcPr>
          <w:p w14:paraId="545DA96F" w14:textId="18DC6ADD" w:rsidR="001F0D13" w:rsidRDefault="008B771F" w:rsidP="008B771F">
            <w:pPr>
              <w:spacing w:after="160" w:line="259" w:lineRule="auto"/>
              <w:jc w:val="center"/>
              <w:rPr>
                <w:sz w:val="26"/>
                <w:szCs w:val="26"/>
                <w:lang w:val="nl-NL"/>
              </w:rPr>
            </w:pPr>
            <w:r>
              <w:rPr>
                <w:sz w:val="26"/>
                <w:szCs w:val="26"/>
                <w:lang w:val="nl-NL"/>
              </w:rPr>
              <w:t>2</w:t>
            </w:r>
          </w:p>
        </w:tc>
        <w:tc>
          <w:tcPr>
            <w:tcW w:w="3330" w:type="dxa"/>
            <w:tcBorders>
              <w:top w:val="single" w:sz="4" w:space="0" w:color="auto"/>
              <w:left w:val="single" w:sz="4" w:space="0" w:color="auto"/>
              <w:bottom w:val="single" w:sz="4" w:space="0" w:color="auto"/>
              <w:right w:val="single" w:sz="4" w:space="0" w:color="auto"/>
            </w:tcBorders>
          </w:tcPr>
          <w:p w14:paraId="2839E716" w14:textId="77777777" w:rsidR="001F0D13" w:rsidRDefault="001F0D13" w:rsidP="003878A0">
            <w:pPr>
              <w:rPr>
                <w:sz w:val="26"/>
                <w:szCs w:val="26"/>
                <w:lang w:val="nl-NL"/>
              </w:rPr>
            </w:pPr>
            <w:r>
              <w:rPr>
                <w:sz w:val="26"/>
                <w:szCs w:val="26"/>
                <w:lang w:val="nl-NL"/>
              </w:rPr>
              <w:t>Nguyên, vật liệu, năng lượng</w:t>
            </w:r>
          </w:p>
          <w:p w14:paraId="5062EFB6" w14:textId="77777777" w:rsidR="001F0D13" w:rsidRDefault="001F0D13" w:rsidP="003878A0">
            <w:pPr>
              <w:rPr>
                <w:sz w:val="26"/>
                <w:szCs w:val="26"/>
                <w:lang w:val="nl-NL"/>
              </w:rPr>
            </w:pPr>
          </w:p>
        </w:tc>
        <w:tc>
          <w:tcPr>
            <w:tcW w:w="1170" w:type="dxa"/>
            <w:tcBorders>
              <w:top w:val="single" w:sz="4" w:space="0" w:color="auto"/>
              <w:left w:val="single" w:sz="4" w:space="0" w:color="auto"/>
              <w:bottom w:val="single" w:sz="4" w:space="0" w:color="auto"/>
              <w:right w:val="single" w:sz="4" w:space="0" w:color="auto"/>
            </w:tcBorders>
          </w:tcPr>
          <w:p w14:paraId="7E930636" w14:textId="77777777" w:rsidR="001F0D13" w:rsidRDefault="001F0D13" w:rsidP="003878A0">
            <w:pPr>
              <w:rPr>
                <w:sz w:val="26"/>
                <w:szCs w:val="26"/>
                <w:lang w:val="nl-NL"/>
              </w:rPr>
            </w:pPr>
          </w:p>
        </w:tc>
        <w:tc>
          <w:tcPr>
            <w:tcW w:w="1170" w:type="dxa"/>
            <w:tcBorders>
              <w:top w:val="single" w:sz="4" w:space="0" w:color="auto"/>
              <w:left w:val="single" w:sz="4" w:space="0" w:color="auto"/>
              <w:bottom w:val="single" w:sz="4" w:space="0" w:color="auto"/>
              <w:right w:val="single" w:sz="4" w:space="0" w:color="auto"/>
            </w:tcBorders>
          </w:tcPr>
          <w:p w14:paraId="69623170" w14:textId="77777777" w:rsidR="001F0D13" w:rsidRDefault="001F0D13" w:rsidP="003878A0">
            <w:pPr>
              <w:rPr>
                <w:sz w:val="26"/>
                <w:szCs w:val="26"/>
                <w:lang w:val="nl-NL"/>
              </w:rPr>
            </w:pPr>
          </w:p>
        </w:tc>
        <w:tc>
          <w:tcPr>
            <w:tcW w:w="1190" w:type="dxa"/>
            <w:tcBorders>
              <w:top w:val="single" w:sz="4" w:space="0" w:color="auto"/>
              <w:left w:val="single" w:sz="4" w:space="0" w:color="auto"/>
              <w:bottom w:val="single" w:sz="4" w:space="0" w:color="auto"/>
              <w:right w:val="single" w:sz="4" w:space="0" w:color="auto"/>
            </w:tcBorders>
          </w:tcPr>
          <w:p w14:paraId="770F7E36" w14:textId="77777777" w:rsidR="001F0D13" w:rsidRDefault="001F0D13" w:rsidP="003878A0">
            <w:pPr>
              <w:rPr>
                <w:sz w:val="26"/>
                <w:szCs w:val="26"/>
                <w:lang w:val="nl-NL"/>
              </w:rPr>
            </w:pPr>
          </w:p>
        </w:tc>
        <w:tc>
          <w:tcPr>
            <w:tcW w:w="1037" w:type="dxa"/>
            <w:tcBorders>
              <w:top w:val="single" w:sz="4" w:space="0" w:color="auto"/>
              <w:left w:val="single" w:sz="4" w:space="0" w:color="auto"/>
              <w:bottom w:val="single" w:sz="4" w:space="0" w:color="auto"/>
              <w:right w:val="single" w:sz="4" w:space="0" w:color="auto"/>
            </w:tcBorders>
          </w:tcPr>
          <w:p w14:paraId="2869C65E" w14:textId="77777777" w:rsidR="001F0D13" w:rsidRDefault="001F0D13" w:rsidP="003878A0">
            <w:pPr>
              <w:rPr>
                <w:sz w:val="26"/>
                <w:szCs w:val="26"/>
                <w:lang w:val="nl-NL"/>
              </w:rPr>
            </w:pPr>
          </w:p>
        </w:tc>
        <w:tc>
          <w:tcPr>
            <w:tcW w:w="1171" w:type="dxa"/>
            <w:tcBorders>
              <w:top w:val="single" w:sz="4" w:space="0" w:color="auto"/>
              <w:left w:val="single" w:sz="4" w:space="0" w:color="auto"/>
              <w:bottom w:val="single" w:sz="4" w:space="0" w:color="auto"/>
              <w:right w:val="single" w:sz="4" w:space="0" w:color="auto"/>
            </w:tcBorders>
          </w:tcPr>
          <w:p w14:paraId="7CEBDB96" w14:textId="77777777" w:rsidR="001F0D13" w:rsidRDefault="001F0D13" w:rsidP="003878A0">
            <w:pPr>
              <w:rPr>
                <w:sz w:val="26"/>
                <w:szCs w:val="26"/>
                <w:lang w:val="nl-NL"/>
              </w:rPr>
            </w:pPr>
          </w:p>
        </w:tc>
      </w:tr>
      <w:tr w:rsidR="001F0D13" w:rsidRPr="00517151" w14:paraId="41026ADD" w14:textId="77777777" w:rsidTr="004D2295">
        <w:tc>
          <w:tcPr>
            <w:tcW w:w="704" w:type="dxa"/>
            <w:tcBorders>
              <w:top w:val="single" w:sz="4" w:space="0" w:color="auto"/>
              <w:left w:val="single" w:sz="4" w:space="0" w:color="auto"/>
              <w:bottom w:val="single" w:sz="4" w:space="0" w:color="auto"/>
              <w:right w:val="single" w:sz="4" w:space="0" w:color="auto"/>
            </w:tcBorders>
          </w:tcPr>
          <w:p w14:paraId="55DF652A" w14:textId="5AFC6F42" w:rsidR="001F0D13" w:rsidRDefault="008B771F" w:rsidP="008B771F">
            <w:pPr>
              <w:spacing w:after="160" w:line="259" w:lineRule="auto"/>
              <w:jc w:val="center"/>
              <w:rPr>
                <w:sz w:val="26"/>
                <w:szCs w:val="26"/>
                <w:lang w:val="nl-NL"/>
              </w:rPr>
            </w:pPr>
            <w:r>
              <w:rPr>
                <w:sz w:val="26"/>
                <w:szCs w:val="26"/>
                <w:lang w:val="nl-NL"/>
              </w:rPr>
              <w:t>3</w:t>
            </w:r>
          </w:p>
        </w:tc>
        <w:tc>
          <w:tcPr>
            <w:tcW w:w="3330" w:type="dxa"/>
            <w:tcBorders>
              <w:top w:val="single" w:sz="4" w:space="0" w:color="auto"/>
              <w:left w:val="single" w:sz="4" w:space="0" w:color="auto"/>
              <w:bottom w:val="single" w:sz="4" w:space="0" w:color="auto"/>
              <w:right w:val="single" w:sz="4" w:space="0" w:color="auto"/>
            </w:tcBorders>
          </w:tcPr>
          <w:p w14:paraId="7638F2DE" w14:textId="77777777" w:rsidR="001F0D13" w:rsidRDefault="001F0D13" w:rsidP="003878A0">
            <w:pPr>
              <w:rPr>
                <w:sz w:val="26"/>
                <w:szCs w:val="26"/>
                <w:lang w:val="nl-NL"/>
              </w:rPr>
            </w:pPr>
            <w:r>
              <w:rPr>
                <w:sz w:val="26"/>
                <w:szCs w:val="26"/>
                <w:lang w:val="nl-NL"/>
              </w:rPr>
              <w:t>Thiết bị, máy móc chuyên dùng</w:t>
            </w:r>
          </w:p>
          <w:p w14:paraId="01CA1D19" w14:textId="77777777" w:rsidR="001F0D13" w:rsidRDefault="001F0D13" w:rsidP="003878A0">
            <w:pPr>
              <w:rPr>
                <w:sz w:val="26"/>
                <w:szCs w:val="26"/>
                <w:lang w:val="nl-NL"/>
              </w:rPr>
            </w:pPr>
          </w:p>
        </w:tc>
        <w:tc>
          <w:tcPr>
            <w:tcW w:w="1170" w:type="dxa"/>
            <w:tcBorders>
              <w:top w:val="single" w:sz="4" w:space="0" w:color="auto"/>
              <w:left w:val="single" w:sz="4" w:space="0" w:color="auto"/>
              <w:bottom w:val="single" w:sz="4" w:space="0" w:color="auto"/>
              <w:right w:val="single" w:sz="4" w:space="0" w:color="auto"/>
            </w:tcBorders>
          </w:tcPr>
          <w:p w14:paraId="41CAF1AB" w14:textId="77777777" w:rsidR="001F0D13" w:rsidRDefault="001F0D13" w:rsidP="003878A0">
            <w:pPr>
              <w:rPr>
                <w:sz w:val="26"/>
                <w:szCs w:val="26"/>
                <w:lang w:val="nl-NL"/>
              </w:rPr>
            </w:pPr>
          </w:p>
        </w:tc>
        <w:tc>
          <w:tcPr>
            <w:tcW w:w="1170" w:type="dxa"/>
            <w:tcBorders>
              <w:top w:val="single" w:sz="4" w:space="0" w:color="auto"/>
              <w:left w:val="single" w:sz="4" w:space="0" w:color="auto"/>
              <w:bottom w:val="single" w:sz="4" w:space="0" w:color="auto"/>
              <w:right w:val="single" w:sz="4" w:space="0" w:color="auto"/>
            </w:tcBorders>
          </w:tcPr>
          <w:p w14:paraId="21A5FFB2" w14:textId="77777777" w:rsidR="001F0D13" w:rsidRDefault="001F0D13" w:rsidP="003878A0">
            <w:pPr>
              <w:rPr>
                <w:sz w:val="26"/>
                <w:szCs w:val="26"/>
                <w:lang w:val="nl-NL"/>
              </w:rPr>
            </w:pPr>
          </w:p>
        </w:tc>
        <w:tc>
          <w:tcPr>
            <w:tcW w:w="1190" w:type="dxa"/>
            <w:tcBorders>
              <w:top w:val="single" w:sz="4" w:space="0" w:color="auto"/>
              <w:left w:val="single" w:sz="4" w:space="0" w:color="auto"/>
              <w:bottom w:val="single" w:sz="4" w:space="0" w:color="auto"/>
              <w:right w:val="single" w:sz="4" w:space="0" w:color="auto"/>
            </w:tcBorders>
          </w:tcPr>
          <w:p w14:paraId="784F2095" w14:textId="77777777" w:rsidR="001F0D13" w:rsidRDefault="001F0D13" w:rsidP="003878A0">
            <w:pPr>
              <w:rPr>
                <w:sz w:val="26"/>
                <w:szCs w:val="26"/>
                <w:lang w:val="nl-NL"/>
              </w:rPr>
            </w:pPr>
          </w:p>
        </w:tc>
        <w:tc>
          <w:tcPr>
            <w:tcW w:w="1037" w:type="dxa"/>
            <w:tcBorders>
              <w:top w:val="single" w:sz="4" w:space="0" w:color="auto"/>
              <w:left w:val="single" w:sz="4" w:space="0" w:color="auto"/>
              <w:bottom w:val="single" w:sz="4" w:space="0" w:color="auto"/>
              <w:right w:val="single" w:sz="4" w:space="0" w:color="auto"/>
            </w:tcBorders>
          </w:tcPr>
          <w:p w14:paraId="0EA1FAEE" w14:textId="77777777" w:rsidR="001F0D13" w:rsidRDefault="001F0D13" w:rsidP="003878A0">
            <w:pPr>
              <w:rPr>
                <w:sz w:val="26"/>
                <w:szCs w:val="26"/>
                <w:lang w:val="nl-NL"/>
              </w:rPr>
            </w:pPr>
          </w:p>
        </w:tc>
        <w:tc>
          <w:tcPr>
            <w:tcW w:w="1171" w:type="dxa"/>
            <w:tcBorders>
              <w:top w:val="single" w:sz="4" w:space="0" w:color="auto"/>
              <w:left w:val="single" w:sz="4" w:space="0" w:color="auto"/>
              <w:bottom w:val="single" w:sz="4" w:space="0" w:color="auto"/>
              <w:right w:val="single" w:sz="4" w:space="0" w:color="auto"/>
            </w:tcBorders>
          </w:tcPr>
          <w:p w14:paraId="7724273E" w14:textId="77777777" w:rsidR="001F0D13" w:rsidRDefault="001F0D13" w:rsidP="003878A0">
            <w:pPr>
              <w:rPr>
                <w:sz w:val="26"/>
                <w:szCs w:val="26"/>
                <w:lang w:val="nl-NL"/>
              </w:rPr>
            </w:pPr>
          </w:p>
        </w:tc>
      </w:tr>
      <w:tr w:rsidR="001F0D13" w14:paraId="0B3D8B5D" w14:textId="77777777" w:rsidTr="004D2295">
        <w:tc>
          <w:tcPr>
            <w:tcW w:w="704" w:type="dxa"/>
            <w:tcBorders>
              <w:top w:val="single" w:sz="4" w:space="0" w:color="auto"/>
              <w:left w:val="single" w:sz="4" w:space="0" w:color="auto"/>
              <w:bottom w:val="single" w:sz="4" w:space="0" w:color="auto"/>
              <w:right w:val="single" w:sz="4" w:space="0" w:color="auto"/>
            </w:tcBorders>
          </w:tcPr>
          <w:p w14:paraId="14CA6526" w14:textId="2145220D" w:rsidR="001F0D13" w:rsidRDefault="008B771F" w:rsidP="008B771F">
            <w:pPr>
              <w:spacing w:after="160" w:line="259" w:lineRule="auto"/>
              <w:jc w:val="center"/>
              <w:rPr>
                <w:sz w:val="26"/>
                <w:szCs w:val="26"/>
                <w:lang w:val="nl-NL"/>
              </w:rPr>
            </w:pPr>
            <w:r>
              <w:rPr>
                <w:sz w:val="26"/>
                <w:szCs w:val="26"/>
                <w:lang w:val="nl-NL"/>
              </w:rPr>
              <w:t>4</w:t>
            </w:r>
          </w:p>
        </w:tc>
        <w:tc>
          <w:tcPr>
            <w:tcW w:w="3330" w:type="dxa"/>
            <w:tcBorders>
              <w:top w:val="single" w:sz="4" w:space="0" w:color="auto"/>
              <w:left w:val="single" w:sz="4" w:space="0" w:color="auto"/>
              <w:bottom w:val="single" w:sz="4" w:space="0" w:color="auto"/>
              <w:right w:val="single" w:sz="4" w:space="0" w:color="auto"/>
            </w:tcBorders>
          </w:tcPr>
          <w:p w14:paraId="33971382" w14:textId="77777777" w:rsidR="001F0D13" w:rsidRDefault="001F0D13" w:rsidP="003878A0">
            <w:pPr>
              <w:rPr>
                <w:sz w:val="26"/>
                <w:szCs w:val="26"/>
                <w:lang w:val="nl-NL"/>
              </w:rPr>
            </w:pPr>
            <w:r>
              <w:rPr>
                <w:sz w:val="26"/>
                <w:szCs w:val="26"/>
                <w:lang w:val="nl-NL"/>
              </w:rPr>
              <w:t>Xây dựng, sửa chữa nhỏ</w:t>
            </w:r>
          </w:p>
          <w:p w14:paraId="45D43E9D" w14:textId="77777777" w:rsidR="001F0D13" w:rsidRDefault="001F0D13" w:rsidP="003878A0">
            <w:pPr>
              <w:rPr>
                <w:sz w:val="26"/>
                <w:szCs w:val="26"/>
                <w:lang w:val="nl-NL"/>
              </w:rPr>
            </w:pPr>
          </w:p>
        </w:tc>
        <w:tc>
          <w:tcPr>
            <w:tcW w:w="1170" w:type="dxa"/>
            <w:tcBorders>
              <w:top w:val="single" w:sz="4" w:space="0" w:color="auto"/>
              <w:left w:val="single" w:sz="4" w:space="0" w:color="auto"/>
              <w:bottom w:val="single" w:sz="4" w:space="0" w:color="auto"/>
              <w:right w:val="single" w:sz="4" w:space="0" w:color="auto"/>
            </w:tcBorders>
          </w:tcPr>
          <w:p w14:paraId="7A72E573" w14:textId="77777777" w:rsidR="001F0D13" w:rsidRDefault="001F0D13" w:rsidP="003878A0">
            <w:pPr>
              <w:rPr>
                <w:sz w:val="26"/>
                <w:szCs w:val="26"/>
                <w:lang w:val="nl-NL"/>
              </w:rPr>
            </w:pPr>
          </w:p>
        </w:tc>
        <w:tc>
          <w:tcPr>
            <w:tcW w:w="1170" w:type="dxa"/>
            <w:tcBorders>
              <w:top w:val="single" w:sz="4" w:space="0" w:color="auto"/>
              <w:left w:val="single" w:sz="4" w:space="0" w:color="auto"/>
              <w:bottom w:val="single" w:sz="4" w:space="0" w:color="auto"/>
              <w:right w:val="single" w:sz="4" w:space="0" w:color="auto"/>
            </w:tcBorders>
          </w:tcPr>
          <w:p w14:paraId="24D95382" w14:textId="77777777" w:rsidR="001F0D13" w:rsidRDefault="001F0D13" w:rsidP="003878A0">
            <w:pPr>
              <w:rPr>
                <w:sz w:val="26"/>
                <w:szCs w:val="26"/>
                <w:lang w:val="nl-NL"/>
              </w:rPr>
            </w:pPr>
          </w:p>
        </w:tc>
        <w:tc>
          <w:tcPr>
            <w:tcW w:w="1190" w:type="dxa"/>
            <w:tcBorders>
              <w:top w:val="single" w:sz="4" w:space="0" w:color="auto"/>
              <w:left w:val="single" w:sz="4" w:space="0" w:color="auto"/>
              <w:bottom w:val="single" w:sz="4" w:space="0" w:color="auto"/>
              <w:right w:val="single" w:sz="4" w:space="0" w:color="auto"/>
            </w:tcBorders>
          </w:tcPr>
          <w:p w14:paraId="406556E7" w14:textId="77777777" w:rsidR="001F0D13" w:rsidRDefault="001F0D13" w:rsidP="003878A0">
            <w:pPr>
              <w:rPr>
                <w:sz w:val="26"/>
                <w:szCs w:val="26"/>
                <w:lang w:val="nl-NL"/>
              </w:rPr>
            </w:pPr>
          </w:p>
        </w:tc>
        <w:tc>
          <w:tcPr>
            <w:tcW w:w="1037" w:type="dxa"/>
            <w:tcBorders>
              <w:top w:val="single" w:sz="4" w:space="0" w:color="auto"/>
              <w:left w:val="single" w:sz="4" w:space="0" w:color="auto"/>
              <w:bottom w:val="single" w:sz="4" w:space="0" w:color="auto"/>
              <w:right w:val="single" w:sz="4" w:space="0" w:color="auto"/>
            </w:tcBorders>
          </w:tcPr>
          <w:p w14:paraId="0AC3A9FF" w14:textId="77777777" w:rsidR="001F0D13" w:rsidRDefault="001F0D13" w:rsidP="003878A0">
            <w:pPr>
              <w:rPr>
                <w:sz w:val="26"/>
                <w:szCs w:val="26"/>
                <w:lang w:val="nl-NL"/>
              </w:rPr>
            </w:pPr>
          </w:p>
        </w:tc>
        <w:tc>
          <w:tcPr>
            <w:tcW w:w="1171" w:type="dxa"/>
            <w:tcBorders>
              <w:top w:val="single" w:sz="4" w:space="0" w:color="auto"/>
              <w:left w:val="single" w:sz="4" w:space="0" w:color="auto"/>
              <w:bottom w:val="single" w:sz="4" w:space="0" w:color="auto"/>
              <w:right w:val="single" w:sz="4" w:space="0" w:color="auto"/>
            </w:tcBorders>
          </w:tcPr>
          <w:p w14:paraId="0F5D5975" w14:textId="77777777" w:rsidR="001F0D13" w:rsidRDefault="001F0D13" w:rsidP="003878A0">
            <w:pPr>
              <w:rPr>
                <w:sz w:val="26"/>
                <w:szCs w:val="26"/>
                <w:lang w:val="nl-NL"/>
              </w:rPr>
            </w:pPr>
          </w:p>
        </w:tc>
      </w:tr>
      <w:tr w:rsidR="001F0D13" w14:paraId="11E73F95" w14:textId="77777777" w:rsidTr="004D2295">
        <w:tc>
          <w:tcPr>
            <w:tcW w:w="704" w:type="dxa"/>
            <w:tcBorders>
              <w:top w:val="single" w:sz="4" w:space="0" w:color="auto"/>
              <w:left w:val="single" w:sz="4" w:space="0" w:color="auto"/>
              <w:bottom w:val="single" w:sz="4" w:space="0" w:color="auto"/>
              <w:right w:val="single" w:sz="4" w:space="0" w:color="auto"/>
            </w:tcBorders>
          </w:tcPr>
          <w:p w14:paraId="5318288E" w14:textId="743815DA" w:rsidR="001F0D13" w:rsidRDefault="008B771F" w:rsidP="008B771F">
            <w:pPr>
              <w:spacing w:after="160" w:line="259" w:lineRule="auto"/>
              <w:jc w:val="center"/>
              <w:rPr>
                <w:sz w:val="26"/>
                <w:szCs w:val="26"/>
                <w:lang w:val="nl-NL"/>
              </w:rPr>
            </w:pPr>
            <w:r>
              <w:rPr>
                <w:sz w:val="26"/>
                <w:szCs w:val="26"/>
                <w:lang w:val="nl-NL"/>
              </w:rPr>
              <w:t>5</w:t>
            </w:r>
          </w:p>
        </w:tc>
        <w:tc>
          <w:tcPr>
            <w:tcW w:w="3330" w:type="dxa"/>
            <w:tcBorders>
              <w:top w:val="single" w:sz="4" w:space="0" w:color="auto"/>
              <w:left w:val="single" w:sz="4" w:space="0" w:color="auto"/>
              <w:bottom w:val="single" w:sz="4" w:space="0" w:color="auto"/>
              <w:right w:val="single" w:sz="4" w:space="0" w:color="auto"/>
            </w:tcBorders>
          </w:tcPr>
          <w:p w14:paraId="60D8AB26" w14:textId="77777777" w:rsidR="001F0D13" w:rsidRDefault="001F0D13" w:rsidP="003878A0">
            <w:pPr>
              <w:rPr>
                <w:sz w:val="26"/>
                <w:szCs w:val="26"/>
                <w:lang w:val="nl-NL"/>
              </w:rPr>
            </w:pPr>
            <w:r>
              <w:rPr>
                <w:sz w:val="26"/>
                <w:szCs w:val="26"/>
                <w:lang w:val="nl-NL"/>
              </w:rPr>
              <w:t>Chi khác</w:t>
            </w:r>
          </w:p>
          <w:p w14:paraId="732AA94B" w14:textId="77777777" w:rsidR="001F0D13" w:rsidRDefault="001F0D13" w:rsidP="003878A0">
            <w:pPr>
              <w:rPr>
                <w:sz w:val="26"/>
                <w:szCs w:val="26"/>
                <w:lang w:val="nl-NL"/>
              </w:rPr>
            </w:pPr>
          </w:p>
        </w:tc>
        <w:tc>
          <w:tcPr>
            <w:tcW w:w="1170" w:type="dxa"/>
            <w:tcBorders>
              <w:top w:val="single" w:sz="4" w:space="0" w:color="auto"/>
              <w:left w:val="single" w:sz="4" w:space="0" w:color="auto"/>
              <w:bottom w:val="single" w:sz="4" w:space="0" w:color="auto"/>
              <w:right w:val="single" w:sz="4" w:space="0" w:color="auto"/>
            </w:tcBorders>
          </w:tcPr>
          <w:p w14:paraId="46AD8FF1" w14:textId="77777777" w:rsidR="001F0D13" w:rsidRDefault="001F0D13" w:rsidP="003878A0">
            <w:pPr>
              <w:rPr>
                <w:sz w:val="26"/>
                <w:szCs w:val="26"/>
                <w:lang w:val="nl-NL"/>
              </w:rPr>
            </w:pPr>
          </w:p>
        </w:tc>
        <w:tc>
          <w:tcPr>
            <w:tcW w:w="1170" w:type="dxa"/>
            <w:tcBorders>
              <w:top w:val="single" w:sz="4" w:space="0" w:color="auto"/>
              <w:left w:val="single" w:sz="4" w:space="0" w:color="auto"/>
              <w:bottom w:val="single" w:sz="4" w:space="0" w:color="auto"/>
              <w:right w:val="single" w:sz="4" w:space="0" w:color="auto"/>
            </w:tcBorders>
          </w:tcPr>
          <w:p w14:paraId="0B77E765" w14:textId="77777777" w:rsidR="001F0D13" w:rsidRDefault="001F0D13" w:rsidP="003878A0">
            <w:pPr>
              <w:rPr>
                <w:sz w:val="26"/>
                <w:szCs w:val="26"/>
                <w:lang w:val="nl-NL"/>
              </w:rPr>
            </w:pPr>
          </w:p>
        </w:tc>
        <w:tc>
          <w:tcPr>
            <w:tcW w:w="1190" w:type="dxa"/>
            <w:tcBorders>
              <w:top w:val="single" w:sz="4" w:space="0" w:color="auto"/>
              <w:left w:val="single" w:sz="4" w:space="0" w:color="auto"/>
              <w:bottom w:val="single" w:sz="4" w:space="0" w:color="auto"/>
              <w:right w:val="single" w:sz="4" w:space="0" w:color="auto"/>
            </w:tcBorders>
          </w:tcPr>
          <w:p w14:paraId="11F4D52D" w14:textId="77777777" w:rsidR="001F0D13" w:rsidRDefault="001F0D13" w:rsidP="003878A0">
            <w:pPr>
              <w:rPr>
                <w:sz w:val="26"/>
                <w:szCs w:val="26"/>
                <w:lang w:val="nl-NL"/>
              </w:rPr>
            </w:pPr>
          </w:p>
        </w:tc>
        <w:tc>
          <w:tcPr>
            <w:tcW w:w="1037" w:type="dxa"/>
            <w:tcBorders>
              <w:top w:val="single" w:sz="4" w:space="0" w:color="auto"/>
              <w:left w:val="single" w:sz="4" w:space="0" w:color="auto"/>
              <w:bottom w:val="single" w:sz="4" w:space="0" w:color="auto"/>
              <w:right w:val="single" w:sz="4" w:space="0" w:color="auto"/>
            </w:tcBorders>
          </w:tcPr>
          <w:p w14:paraId="78A2DDC3" w14:textId="77777777" w:rsidR="001F0D13" w:rsidRDefault="001F0D13" w:rsidP="003878A0">
            <w:pPr>
              <w:rPr>
                <w:sz w:val="26"/>
                <w:szCs w:val="26"/>
                <w:lang w:val="nl-NL"/>
              </w:rPr>
            </w:pPr>
          </w:p>
        </w:tc>
        <w:tc>
          <w:tcPr>
            <w:tcW w:w="1171" w:type="dxa"/>
            <w:tcBorders>
              <w:top w:val="single" w:sz="4" w:space="0" w:color="auto"/>
              <w:left w:val="single" w:sz="4" w:space="0" w:color="auto"/>
              <w:bottom w:val="single" w:sz="4" w:space="0" w:color="auto"/>
              <w:right w:val="single" w:sz="4" w:space="0" w:color="auto"/>
            </w:tcBorders>
          </w:tcPr>
          <w:p w14:paraId="1B226772" w14:textId="77777777" w:rsidR="001F0D13" w:rsidRDefault="001F0D13" w:rsidP="003878A0">
            <w:pPr>
              <w:rPr>
                <w:sz w:val="26"/>
                <w:szCs w:val="26"/>
                <w:lang w:val="nl-NL"/>
              </w:rPr>
            </w:pPr>
          </w:p>
        </w:tc>
      </w:tr>
      <w:tr w:rsidR="001F0D13" w14:paraId="2850121F" w14:textId="77777777" w:rsidTr="004D2295">
        <w:tc>
          <w:tcPr>
            <w:tcW w:w="704" w:type="dxa"/>
            <w:tcBorders>
              <w:top w:val="single" w:sz="4" w:space="0" w:color="auto"/>
              <w:left w:val="single" w:sz="4" w:space="0" w:color="auto"/>
              <w:bottom w:val="single" w:sz="4" w:space="0" w:color="auto"/>
            </w:tcBorders>
          </w:tcPr>
          <w:p w14:paraId="6F7EEF53" w14:textId="77777777" w:rsidR="001F0D13" w:rsidRDefault="001F0D13" w:rsidP="003878A0">
            <w:pPr>
              <w:jc w:val="center"/>
              <w:rPr>
                <w:sz w:val="26"/>
                <w:szCs w:val="26"/>
                <w:lang w:val="nl-NL"/>
              </w:rPr>
            </w:pPr>
          </w:p>
        </w:tc>
        <w:tc>
          <w:tcPr>
            <w:tcW w:w="3330" w:type="dxa"/>
            <w:tcBorders>
              <w:top w:val="single" w:sz="4" w:space="0" w:color="auto"/>
              <w:left w:val="nil"/>
              <w:bottom w:val="single" w:sz="4" w:space="0" w:color="auto"/>
              <w:right w:val="single" w:sz="4" w:space="0" w:color="auto"/>
            </w:tcBorders>
          </w:tcPr>
          <w:p w14:paraId="73B025D5" w14:textId="77777777" w:rsidR="001F0D13" w:rsidRPr="008B771F" w:rsidRDefault="001F0D13" w:rsidP="003878A0">
            <w:pPr>
              <w:keepNext/>
              <w:spacing w:before="240" w:after="60"/>
              <w:outlineLvl w:val="1"/>
              <w:rPr>
                <w:b/>
                <w:bCs/>
                <w:iCs/>
                <w:sz w:val="26"/>
                <w:szCs w:val="26"/>
                <w:lang w:val="nl-NL" w:bidi="en-US"/>
              </w:rPr>
            </w:pPr>
            <w:r w:rsidRPr="008B771F">
              <w:rPr>
                <w:b/>
                <w:bCs/>
                <w:iCs/>
                <w:sz w:val="26"/>
                <w:szCs w:val="26"/>
                <w:lang w:val="nl-NL" w:bidi="en-US"/>
              </w:rPr>
              <w:t xml:space="preserve"> Tổng cộng</w:t>
            </w:r>
          </w:p>
        </w:tc>
        <w:tc>
          <w:tcPr>
            <w:tcW w:w="1170" w:type="dxa"/>
            <w:tcBorders>
              <w:top w:val="single" w:sz="4" w:space="0" w:color="auto"/>
              <w:left w:val="single" w:sz="4" w:space="0" w:color="auto"/>
              <w:bottom w:val="single" w:sz="4" w:space="0" w:color="auto"/>
              <w:right w:val="single" w:sz="4" w:space="0" w:color="auto"/>
            </w:tcBorders>
          </w:tcPr>
          <w:p w14:paraId="47A83EC2" w14:textId="77777777" w:rsidR="001F0D13" w:rsidRDefault="001F0D13" w:rsidP="003878A0">
            <w:pPr>
              <w:rPr>
                <w:sz w:val="26"/>
                <w:szCs w:val="26"/>
                <w:lang w:val="nl-NL"/>
              </w:rPr>
            </w:pPr>
          </w:p>
        </w:tc>
        <w:tc>
          <w:tcPr>
            <w:tcW w:w="1170" w:type="dxa"/>
            <w:tcBorders>
              <w:top w:val="single" w:sz="4" w:space="0" w:color="auto"/>
              <w:left w:val="single" w:sz="4" w:space="0" w:color="auto"/>
              <w:bottom w:val="single" w:sz="4" w:space="0" w:color="auto"/>
              <w:right w:val="single" w:sz="4" w:space="0" w:color="auto"/>
            </w:tcBorders>
          </w:tcPr>
          <w:p w14:paraId="1C7C855A" w14:textId="77777777" w:rsidR="001F0D13" w:rsidRDefault="001F0D13" w:rsidP="003878A0">
            <w:pPr>
              <w:rPr>
                <w:sz w:val="26"/>
                <w:szCs w:val="26"/>
                <w:lang w:val="nl-NL"/>
              </w:rPr>
            </w:pPr>
          </w:p>
          <w:p w14:paraId="70147E3F" w14:textId="77777777" w:rsidR="001F0D13" w:rsidRDefault="001F0D13" w:rsidP="003878A0">
            <w:pPr>
              <w:rPr>
                <w:sz w:val="26"/>
                <w:szCs w:val="26"/>
                <w:lang w:val="nl-NL"/>
              </w:rPr>
            </w:pPr>
          </w:p>
        </w:tc>
        <w:tc>
          <w:tcPr>
            <w:tcW w:w="1190" w:type="dxa"/>
            <w:tcBorders>
              <w:top w:val="single" w:sz="4" w:space="0" w:color="auto"/>
              <w:left w:val="single" w:sz="4" w:space="0" w:color="auto"/>
              <w:bottom w:val="single" w:sz="4" w:space="0" w:color="auto"/>
              <w:right w:val="single" w:sz="4" w:space="0" w:color="auto"/>
            </w:tcBorders>
          </w:tcPr>
          <w:p w14:paraId="5D3C2BB3" w14:textId="77777777" w:rsidR="001F0D13" w:rsidRDefault="001F0D13" w:rsidP="003878A0">
            <w:pPr>
              <w:jc w:val="center"/>
              <w:rPr>
                <w:sz w:val="26"/>
                <w:szCs w:val="26"/>
                <w:lang w:val="nl-NL"/>
              </w:rPr>
            </w:pPr>
          </w:p>
        </w:tc>
        <w:tc>
          <w:tcPr>
            <w:tcW w:w="1037" w:type="dxa"/>
            <w:tcBorders>
              <w:top w:val="single" w:sz="4" w:space="0" w:color="auto"/>
              <w:left w:val="single" w:sz="4" w:space="0" w:color="auto"/>
              <w:bottom w:val="single" w:sz="4" w:space="0" w:color="auto"/>
              <w:right w:val="single" w:sz="4" w:space="0" w:color="auto"/>
            </w:tcBorders>
          </w:tcPr>
          <w:p w14:paraId="686552C2" w14:textId="77777777" w:rsidR="001F0D13" w:rsidRDefault="001F0D13" w:rsidP="003878A0">
            <w:pPr>
              <w:jc w:val="center"/>
              <w:rPr>
                <w:sz w:val="26"/>
                <w:szCs w:val="26"/>
                <w:lang w:val="nl-NL"/>
              </w:rPr>
            </w:pPr>
          </w:p>
        </w:tc>
        <w:tc>
          <w:tcPr>
            <w:tcW w:w="1171" w:type="dxa"/>
            <w:tcBorders>
              <w:top w:val="single" w:sz="4" w:space="0" w:color="auto"/>
              <w:left w:val="single" w:sz="4" w:space="0" w:color="auto"/>
              <w:bottom w:val="single" w:sz="4" w:space="0" w:color="auto"/>
              <w:right w:val="single" w:sz="4" w:space="0" w:color="auto"/>
            </w:tcBorders>
          </w:tcPr>
          <w:p w14:paraId="1224C96D" w14:textId="77777777" w:rsidR="001F0D13" w:rsidRDefault="001F0D13" w:rsidP="003878A0">
            <w:pPr>
              <w:jc w:val="center"/>
              <w:rPr>
                <w:sz w:val="26"/>
                <w:szCs w:val="26"/>
                <w:lang w:val="nl-NL"/>
              </w:rPr>
            </w:pPr>
          </w:p>
        </w:tc>
      </w:tr>
    </w:tbl>
    <w:p w14:paraId="22D3F998" w14:textId="77777777" w:rsidR="001F0D13" w:rsidRDefault="001F0D13" w:rsidP="001F0D13">
      <w:pPr>
        <w:rPr>
          <w:sz w:val="26"/>
          <w:szCs w:val="26"/>
          <w:lang w:val="nl-NL"/>
        </w:rPr>
      </w:pPr>
      <w:r>
        <w:rPr>
          <w:sz w:val="26"/>
          <w:szCs w:val="26"/>
          <w:lang w:val="nl-NL"/>
        </w:rPr>
        <w:tab/>
      </w:r>
      <w:r>
        <w:rPr>
          <w:sz w:val="26"/>
          <w:szCs w:val="26"/>
          <w:lang w:val="nl-NL"/>
        </w:rPr>
        <w:tab/>
      </w:r>
    </w:p>
    <w:p w14:paraId="391AF6E3" w14:textId="77777777" w:rsidR="001F0D13" w:rsidRDefault="001F0D13" w:rsidP="001F0D13">
      <w:pPr>
        <w:jc w:val="center"/>
        <w:rPr>
          <w:sz w:val="26"/>
          <w:szCs w:val="26"/>
          <w:lang w:val="nl-NL"/>
        </w:rPr>
      </w:pPr>
      <w:r>
        <w:rPr>
          <w:b/>
          <w:sz w:val="26"/>
          <w:szCs w:val="26"/>
          <w:lang w:val="nl-NL"/>
        </w:rPr>
        <w:t>Giải trình các khoản chi</w:t>
      </w:r>
    </w:p>
    <w:p w14:paraId="5A7E44EB" w14:textId="77777777" w:rsidR="001F0D13" w:rsidRDefault="001F0D13" w:rsidP="001F0D13">
      <w:pPr>
        <w:jc w:val="center"/>
        <w:rPr>
          <w:sz w:val="26"/>
          <w:szCs w:val="26"/>
          <w:lang w:val="nl-NL"/>
        </w:rPr>
      </w:pPr>
      <w:r>
        <w:rPr>
          <w:sz w:val="26"/>
          <w:szCs w:val="26"/>
          <w:lang w:val="nl-NL"/>
        </w:rPr>
        <w:t xml:space="preserve"> (</w:t>
      </w:r>
      <w:r>
        <w:rPr>
          <w:i/>
          <w:sz w:val="26"/>
          <w:szCs w:val="26"/>
          <w:lang w:val="nl-NL"/>
        </w:rPr>
        <w:t>Triệu đồng</w:t>
      </w:r>
      <w:r>
        <w:rPr>
          <w:sz w:val="26"/>
          <w:szCs w:val="26"/>
          <w:lang w:val="nl-NL"/>
        </w:rPr>
        <w:t>)</w:t>
      </w:r>
    </w:p>
    <w:p w14:paraId="3926DF23" w14:textId="77777777" w:rsidR="001F0D13" w:rsidRPr="004D2295" w:rsidRDefault="001F0D13" w:rsidP="001F0D13">
      <w:pPr>
        <w:rPr>
          <w:sz w:val="2"/>
          <w:szCs w:val="26"/>
          <w:lang w:val="nl-NL"/>
        </w:rPr>
      </w:pPr>
    </w:p>
    <w:p w14:paraId="234B0D8B" w14:textId="05DC6948" w:rsidR="001F0D13" w:rsidRPr="004D2295" w:rsidRDefault="001F0D13" w:rsidP="004D2295">
      <w:pPr>
        <w:keepNext/>
        <w:spacing w:before="240" w:after="60"/>
        <w:ind w:firstLine="567"/>
        <w:rPr>
          <w:b/>
          <w:bCs/>
          <w:sz w:val="26"/>
          <w:szCs w:val="26"/>
          <w:lang w:val="nl-NL" w:bidi="en-US"/>
        </w:rPr>
      </w:pPr>
      <w:r w:rsidRPr="004D2295">
        <w:rPr>
          <w:b/>
          <w:bCs/>
          <w:sz w:val="26"/>
          <w:szCs w:val="26"/>
          <w:lang w:val="nl-NL" w:bidi="en-US"/>
        </w:rPr>
        <w:t>Khoản 1. Thuê khoán chuyên môn</w:t>
      </w:r>
    </w:p>
    <w:p w14:paraId="11536072" w14:textId="77777777" w:rsidR="001F0D13" w:rsidRDefault="001F0D13" w:rsidP="001F0D13">
      <w:pPr>
        <w:rPr>
          <w:sz w:val="26"/>
          <w:szCs w:val="26"/>
          <w:lang w:val="nl-NL"/>
        </w:rPr>
      </w:pPr>
    </w:p>
    <w:tbl>
      <w:tblPr>
        <w:tblW w:w="963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309"/>
        <w:gridCol w:w="1170"/>
        <w:gridCol w:w="1303"/>
        <w:gridCol w:w="1037"/>
        <w:gridCol w:w="1170"/>
      </w:tblGrid>
      <w:tr w:rsidR="001F0D13" w14:paraId="3529BC3B" w14:textId="77777777" w:rsidTr="004D2295">
        <w:trPr>
          <w:cantSplit/>
        </w:trPr>
        <w:tc>
          <w:tcPr>
            <w:tcW w:w="648" w:type="dxa"/>
            <w:vMerge w:val="restart"/>
            <w:vAlign w:val="center"/>
          </w:tcPr>
          <w:p w14:paraId="46A7ABD0" w14:textId="77777777" w:rsidR="001F0D13" w:rsidRPr="004D2295" w:rsidRDefault="001F0D13" w:rsidP="004D2295">
            <w:pPr>
              <w:jc w:val="center"/>
              <w:rPr>
                <w:b/>
                <w:sz w:val="26"/>
                <w:szCs w:val="26"/>
                <w:lang w:val="nl-NL"/>
              </w:rPr>
            </w:pPr>
            <w:r w:rsidRPr="004D2295">
              <w:rPr>
                <w:b/>
                <w:sz w:val="26"/>
                <w:szCs w:val="26"/>
                <w:lang w:val="nl-NL"/>
              </w:rPr>
              <w:t>TT</w:t>
            </w:r>
          </w:p>
        </w:tc>
        <w:tc>
          <w:tcPr>
            <w:tcW w:w="4309" w:type="dxa"/>
            <w:vMerge w:val="restart"/>
            <w:vAlign w:val="center"/>
          </w:tcPr>
          <w:p w14:paraId="29771F75" w14:textId="14BD3F23" w:rsidR="001F0D13" w:rsidRPr="004D2295" w:rsidRDefault="001F0D13" w:rsidP="004D2295">
            <w:pPr>
              <w:jc w:val="center"/>
              <w:rPr>
                <w:b/>
                <w:sz w:val="26"/>
                <w:szCs w:val="26"/>
                <w:lang w:val="nl-NL"/>
              </w:rPr>
            </w:pPr>
            <w:r w:rsidRPr="004D2295">
              <w:rPr>
                <w:b/>
                <w:sz w:val="26"/>
                <w:szCs w:val="26"/>
                <w:lang w:val="nl-NL"/>
              </w:rPr>
              <w:t>Nội dung thuê khoán</w:t>
            </w:r>
          </w:p>
        </w:tc>
        <w:tc>
          <w:tcPr>
            <w:tcW w:w="1170" w:type="dxa"/>
            <w:vMerge w:val="restart"/>
            <w:vAlign w:val="center"/>
          </w:tcPr>
          <w:p w14:paraId="59FE9DA0" w14:textId="77777777" w:rsidR="001F0D13" w:rsidRPr="004D2295" w:rsidRDefault="001F0D13" w:rsidP="004D2295">
            <w:pPr>
              <w:jc w:val="center"/>
              <w:rPr>
                <w:b/>
                <w:sz w:val="26"/>
                <w:szCs w:val="26"/>
                <w:lang w:val="nl-NL"/>
              </w:rPr>
            </w:pPr>
            <w:r w:rsidRPr="004D2295">
              <w:rPr>
                <w:b/>
                <w:sz w:val="26"/>
                <w:szCs w:val="26"/>
                <w:lang w:val="nl-NL"/>
              </w:rPr>
              <w:t>Tổng kinh phí</w:t>
            </w:r>
          </w:p>
        </w:tc>
        <w:tc>
          <w:tcPr>
            <w:tcW w:w="3510" w:type="dxa"/>
            <w:gridSpan w:val="3"/>
            <w:vAlign w:val="center"/>
          </w:tcPr>
          <w:p w14:paraId="17F1DFF7" w14:textId="77777777" w:rsidR="001F0D13" w:rsidRPr="004D2295" w:rsidRDefault="001F0D13" w:rsidP="004D2295">
            <w:pPr>
              <w:jc w:val="center"/>
              <w:rPr>
                <w:b/>
                <w:sz w:val="26"/>
                <w:szCs w:val="26"/>
                <w:lang w:val="nl-NL"/>
              </w:rPr>
            </w:pPr>
            <w:r w:rsidRPr="004D2295">
              <w:rPr>
                <w:b/>
                <w:sz w:val="26"/>
                <w:szCs w:val="26"/>
                <w:lang w:val="nl-NL"/>
              </w:rPr>
              <w:t>Nguồn vốn</w:t>
            </w:r>
          </w:p>
        </w:tc>
      </w:tr>
      <w:tr w:rsidR="001F0D13" w14:paraId="1C465BE2" w14:textId="77777777" w:rsidTr="004D2295">
        <w:trPr>
          <w:cantSplit/>
        </w:trPr>
        <w:tc>
          <w:tcPr>
            <w:tcW w:w="648" w:type="dxa"/>
            <w:vMerge/>
            <w:vAlign w:val="center"/>
          </w:tcPr>
          <w:p w14:paraId="1D26F170" w14:textId="77777777" w:rsidR="001F0D13" w:rsidRPr="004D2295" w:rsidRDefault="001F0D13" w:rsidP="004D2295">
            <w:pPr>
              <w:jc w:val="center"/>
              <w:rPr>
                <w:sz w:val="26"/>
                <w:szCs w:val="26"/>
                <w:lang w:val="nl-NL"/>
              </w:rPr>
            </w:pPr>
          </w:p>
        </w:tc>
        <w:tc>
          <w:tcPr>
            <w:tcW w:w="4309" w:type="dxa"/>
            <w:vMerge/>
            <w:vAlign w:val="center"/>
          </w:tcPr>
          <w:p w14:paraId="7A090C88" w14:textId="77777777" w:rsidR="001F0D13" w:rsidRPr="004D2295" w:rsidRDefault="001F0D13" w:rsidP="004D2295">
            <w:pPr>
              <w:jc w:val="center"/>
              <w:rPr>
                <w:sz w:val="26"/>
                <w:szCs w:val="26"/>
                <w:lang w:val="nl-NL"/>
              </w:rPr>
            </w:pPr>
          </w:p>
        </w:tc>
        <w:tc>
          <w:tcPr>
            <w:tcW w:w="1170" w:type="dxa"/>
            <w:vMerge/>
            <w:vAlign w:val="center"/>
          </w:tcPr>
          <w:p w14:paraId="4832BC1C" w14:textId="77777777" w:rsidR="001F0D13" w:rsidRPr="004D2295" w:rsidRDefault="001F0D13" w:rsidP="004D2295">
            <w:pPr>
              <w:jc w:val="center"/>
              <w:rPr>
                <w:sz w:val="26"/>
                <w:szCs w:val="26"/>
                <w:lang w:val="nl-NL"/>
              </w:rPr>
            </w:pPr>
          </w:p>
        </w:tc>
        <w:tc>
          <w:tcPr>
            <w:tcW w:w="1303" w:type="dxa"/>
            <w:vAlign w:val="center"/>
          </w:tcPr>
          <w:p w14:paraId="5D675E01" w14:textId="77777777" w:rsidR="001F0D13" w:rsidRPr="004D2295" w:rsidRDefault="001F0D13" w:rsidP="004D2295">
            <w:pPr>
              <w:jc w:val="center"/>
              <w:rPr>
                <w:b/>
                <w:sz w:val="26"/>
                <w:szCs w:val="26"/>
                <w:lang w:val="nl-NL"/>
              </w:rPr>
            </w:pPr>
            <w:r w:rsidRPr="004D2295">
              <w:rPr>
                <w:b/>
                <w:sz w:val="26"/>
                <w:szCs w:val="26"/>
                <w:lang w:val="nl-NL"/>
              </w:rPr>
              <w:t>NSSNKH</w:t>
            </w:r>
          </w:p>
        </w:tc>
        <w:tc>
          <w:tcPr>
            <w:tcW w:w="1037" w:type="dxa"/>
            <w:vAlign w:val="center"/>
          </w:tcPr>
          <w:p w14:paraId="618E326A" w14:textId="77777777" w:rsidR="001F0D13" w:rsidRPr="004D2295" w:rsidRDefault="001F0D13" w:rsidP="004D2295">
            <w:pPr>
              <w:jc w:val="center"/>
              <w:rPr>
                <w:b/>
                <w:sz w:val="26"/>
                <w:szCs w:val="26"/>
                <w:lang w:val="nl-NL"/>
              </w:rPr>
            </w:pPr>
            <w:r w:rsidRPr="004D2295">
              <w:rPr>
                <w:b/>
                <w:sz w:val="26"/>
                <w:szCs w:val="26"/>
                <w:lang w:val="nl-NL"/>
              </w:rPr>
              <w:t>Tài trợ</w:t>
            </w:r>
          </w:p>
        </w:tc>
        <w:tc>
          <w:tcPr>
            <w:tcW w:w="1170" w:type="dxa"/>
            <w:vAlign w:val="center"/>
          </w:tcPr>
          <w:p w14:paraId="2730F57C" w14:textId="77777777" w:rsidR="001F0D13" w:rsidRPr="004D2295" w:rsidRDefault="001F0D13" w:rsidP="003878A0">
            <w:pPr>
              <w:jc w:val="center"/>
              <w:rPr>
                <w:b/>
                <w:sz w:val="26"/>
                <w:szCs w:val="26"/>
                <w:lang w:val="nl-NL"/>
              </w:rPr>
            </w:pPr>
            <w:r w:rsidRPr="004D2295">
              <w:rPr>
                <w:b/>
                <w:sz w:val="26"/>
                <w:szCs w:val="26"/>
                <w:lang w:val="nl-NL"/>
              </w:rPr>
              <w:t>Khác</w:t>
            </w:r>
          </w:p>
        </w:tc>
      </w:tr>
      <w:tr w:rsidR="001F0D13" w14:paraId="6EB15DD5" w14:textId="77777777" w:rsidTr="004D2295">
        <w:trPr>
          <w:cantSplit/>
        </w:trPr>
        <w:tc>
          <w:tcPr>
            <w:tcW w:w="648" w:type="dxa"/>
          </w:tcPr>
          <w:p w14:paraId="523FABAA" w14:textId="77777777" w:rsidR="001F0D13" w:rsidRDefault="001F0D13" w:rsidP="003878A0">
            <w:pPr>
              <w:rPr>
                <w:sz w:val="26"/>
                <w:szCs w:val="26"/>
                <w:lang w:val="nl-NL"/>
              </w:rPr>
            </w:pPr>
          </w:p>
        </w:tc>
        <w:tc>
          <w:tcPr>
            <w:tcW w:w="4309" w:type="dxa"/>
          </w:tcPr>
          <w:p w14:paraId="6FA98C4B" w14:textId="77777777" w:rsidR="001F0D13" w:rsidRDefault="001F0D13" w:rsidP="003878A0">
            <w:pPr>
              <w:rPr>
                <w:sz w:val="26"/>
                <w:szCs w:val="26"/>
                <w:lang w:val="nl-NL"/>
              </w:rPr>
            </w:pPr>
          </w:p>
        </w:tc>
        <w:tc>
          <w:tcPr>
            <w:tcW w:w="1170" w:type="dxa"/>
          </w:tcPr>
          <w:p w14:paraId="56781CE5" w14:textId="77777777" w:rsidR="001F0D13" w:rsidRDefault="001F0D13" w:rsidP="003878A0">
            <w:pPr>
              <w:rPr>
                <w:sz w:val="26"/>
                <w:szCs w:val="26"/>
                <w:lang w:val="nl-NL"/>
              </w:rPr>
            </w:pPr>
          </w:p>
        </w:tc>
        <w:tc>
          <w:tcPr>
            <w:tcW w:w="1303" w:type="dxa"/>
          </w:tcPr>
          <w:p w14:paraId="58F95C93" w14:textId="77777777" w:rsidR="001F0D13" w:rsidRDefault="001F0D13" w:rsidP="003878A0">
            <w:pPr>
              <w:rPr>
                <w:sz w:val="26"/>
                <w:szCs w:val="26"/>
                <w:lang w:val="nl-NL"/>
              </w:rPr>
            </w:pPr>
          </w:p>
        </w:tc>
        <w:tc>
          <w:tcPr>
            <w:tcW w:w="1037" w:type="dxa"/>
          </w:tcPr>
          <w:p w14:paraId="71615601" w14:textId="77777777" w:rsidR="001F0D13" w:rsidRDefault="001F0D13" w:rsidP="003878A0">
            <w:pPr>
              <w:rPr>
                <w:sz w:val="26"/>
                <w:szCs w:val="26"/>
                <w:lang w:val="nl-NL"/>
              </w:rPr>
            </w:pPr>
          </w:p>
        </w:tc>
        <w:tc>
          <w:tcPr>
            <w:tcW w:w="1170" w:type="dxa"/>
          </w:tcPr>
          <w:p w14:paraId="3E2D6611" w14:textId="77777777" w:rsidR="001F0D13" w:rsidRDefault="001F0D13" w:rsidP="003878A0">
            <w:pPr>
              <w:rPr>
                <w:sz w:val="26"/>
                <w:szCs w:val="26"/>
                <w:lang w:val="nl-NL"/>
              </w:rPr>
            </w:pPr>
          </w:p>
        </w:tc>
      </w:tr>
      <w:tr w:rsidR="001F0D13" w14:paraId="1DF88250" w14:textId="77777777" w:rsidTr="004D2295">
        <w:trPr>
          <w:cantSplit/>
        </w:trPr>
        <w:tc>
          <w:tcPr>
            <w:tcW w:w="648" w:type="dxa"/>
          </w:tcPr>
          <w:p w14:paraId="2569B568" w14:textId="77777777" w:rsidR="001F0D13" w:rsidRDefault="001F0D13" w:rsidP="003878A0">
            <w:pPr>
              <w:rPr>
                <w:sz w:val="26"/>
                <w:szCs w:val="26"/>
                <w:lang w:val="nl-NL"/>
              </w:rPr>
            </w:pPr>
          </w:p>
        </w:tc>
        <w:tc>
          <w:tcPr>
            <w:tcW w:w="4309" w:type="dxa"/>
          </w:tcPr>
          <w:p w14:paraId="63612887" w14:textId="77777777" w:rsidR="001F0D13" w:rsidRDefault="001F0D13" w:rsidP="003878A0">
            <w:pPr>
              <w:rPr>
                <w:sz w:val="26"/>
                <w:szCs w:val="26"/>
                <w:lang w:val="nl-NL"/>
              </w:rPr>
            </w:pPr>
          </w:p>
        </w:tc>
        <w:tc>
          <w:tcPr>
            <w:tcW w:w="1170" w:type="dxa"/>
          </w:tcPr>
          <w:p w14:paraId="215CA367" w14:textId="77777777" w:rsidR="001F0D13" w:rsidRDefault="001F0D13" w:rsidP="003878A0">
            <w:pPr>
              <w:rPr>
                <w:sz w:val="26"/>
                <w:szCs w:val="26"/>
                <w:lang w:val="nl-NL"/>
              </w:rPr>
            </w:pPr>
          </w:p>
        </w:tc>
        <w:tc>
          <w:tcPr>
            <w:tcW w:w="1303" w:type="dxa"/>
          </w:tcPr>
          <w:p w14:paraId="79F57085" w14:textId="77777777" w:rsidR="001F0D13" w:rsidRDefault="001F0D13" w:rsidP="003878A0">
            <w:pPr>
              <w:rPr>
                <w:sz w:val="26"/>
                <w:szCs w:val="26"/>
                <w:lang w:val="nl-NL"/>
              </w:rPr>
            </w:pPr>
          </w:p>
        </w:tc>
        <w:tc>
          <w:tcPr>
            <w:tcW w:w="1037" w:type="dxa"/>
          </w:tcPr>
          <w:p w14:paraId="57EA90CE" w14:textId="77777777" w:rsidR="001F0D13" w:rsidRDefault="001F0D13" w:rsidP="003878A0">
            <w:pPr>
              <w:rPr>
                <w:sz w:val="26"/>
                <w:szCs w:val="26"/>
                <w:lang w:val="nl-NL"/>
              </w:rPr>
            </w:pPr>
          </w:p>
        </w:tc>
        <w:tc>
          <w:tcPr>
            <w:tcW w:w="1170" w:type="dxa"/>
          </w:tcPr>
          <w:p w14:paraId="5CC21DA7" w14:textId="77777777" w:rsidR="001F0D13" w:rsidRDefault="001F0D13" w:rsidP="003878A0">
            <w:pPr>
              <w:rPr>
                <w:sz w:val="26"/>
                <w:szCs w:val="26"/>
                <w:lang w:val="nl-NL"/>
              </w:rPr>
            </w:pPr>
          </w:p>
        </w:tc>
      </w:tr>
      <w:tr w:rsidR="001F0D13" w14:paraId="1824889F" w14:textId="77777777" w:rsidTr="004D2295">
        <w:trPr>
          <w:cantSplit/>
        </w:trPr>
        <w:tc>
          <w:tcPr>
            <w:tcW w:w="648" w:type="dxa"/>
          </w:tcPr>
          <w:p w14:paraId="61ABE717" w14:textId="77777777" w:rsidR="001F0D13" w:rsidRDefault="001F0D13" w:rsidP="003878A0">
            <w:pPr>
              <w:rPr>
                <w:sz w:val="26"/>
                <w:szCs w:val="26"/>
                <w:lang w:val="nl-NL"/>
              </w:rPr>
            </w:pPr>
          </w:p>
        </w:tc>
        <w:tc>
          <w:tcPr>
            <w:tcW w:w="4309" w:type="dxa"/>
          </w:tcPr>
          <w:p w14:paraId="1ACD47C2" w14:textId="77777777" w:rsidR="001F0D13" w:rsidRDefault="001F0D13" w:rsidP="003878A0">
            <w:pPr>
              <w:rPr>
                <w:sz w:val="26"/>
                <w:szCs w:val="26"/>
                <w:lang w:val="nl-NL"/>
              </w:rPr>
            </w:pPr>
          </w:p>
        </w:tc>
        <w:tc>
          <w:tcPr>
            <w:tcW w:w="1170" w:type="dxa"/>
          </w:tcPr>
          <w:p w14:paraId="50468E41" w14:textId="77777777" w:rsidR="001F0D13" w:rsidRDefault="001F0D13" w:rsidP="003878A0">
            <w:pPr>
              <w:rPr>
                <w:sz w:val="26"/>
                <w:szCs w:val="26"/>
                <w:lang w:val="nl-NL"/>
              </w:rPr>
            </w:pPr>
          </w:p>
        </w:tc>
        <w:tc>
          <w:tcPr>
            <w:tcW w:w="1303" w:type="dxa"/>
          </w:tcPr>
          <w:p w14:paraId="3DCC36F8" w14:textId="77777777" w:rsidR="001F0D13" w:rsidRDefault="001F0D13" w:rsidP="003878A0">
            <w:pPr>
              <w:rPr>
                <w:sz w:val="26"/>
                <w:szCs w:val="26"/>
                <w:lang w:val="nl-NL"/>
              </w:rPr>
            </w:pPr>
          </w:p>
        </w:tc>
        <w:tc>
          <w:tcPr>
            <w:tcW w:w="1037" w:type="dxa"/>
          </w:tcPr>
          <w:p w14:paraId="5E659C63" w14:textId="77777777" w:rsidR="001F0D13" w:rsidRDefault="001F0D13" w:rsidP="003878A0">
            <w:pPr>
              <w:rPr>
                <w:sz w:val="26"/>
                <w:szCs w:val="26"/>
                <w:lang w:val="nl-NL"/>
              </w:rPr>
            </w:pPr>
          </w:p>
        </w:tc>
        <w:tc>
          <w:tcPr>
            <w:tcW w:w="1170" w:type="dxa"/>
          </w:tcPr>
          <w:p w14:paraId="7B2D6910" w14:textId="77777777" w:rsidR="001F0D13" w:rsidRDefault="001F0D13" w:rsidP="003878A0">
            <w:pPr>
              <w:rPr>
                <w:sz w:val="26"/>
                <w:szCs w:val="26"/>
                <w:lang w:val="nl-NL"/>
              </w:rPr>
            </w:pPr>
          </w:p>
        </w:tc>
      </w:tr>
      <w:tr w:rsidR="001F0D13" w14:paraId="5AF7D338" w14:textId="77777777" w:rsidTr="004D2295">
        <w:trPr>
          <w:cantSplit/>
        </w:trPr>
        <w:tc>
          <w:tcPr>
            <w:tcW w:w="648" w:type="dxa"/>
          </w:tcPr>
          <w:p w14:paraId="4C99EE56" w14:textId="77777777" w:rsidR="001F0D13" w:rsidRDefault="001F0D13" w:rsidP="003878A0">
            <w:pPr>
              <w:rPr>
                <w:sz w:val="26"/>
                <w:szCs w:val="26"/>
                <w:lang w:val="nl-NL"/>
              </w:rPr>
            </w:pPr>
          </w:p>
        </w:tc>
        <w:tc>
          <w:tcPr>
            <w:tcW w:w="4309" w:type="dxa"/>
          </w:tcPr>
          <w:p w14:paraId="48594A62" w14:textId="77777777" w:rsidR="001F0D13" w:rsidRDefault="001F0D13" w:rsidP="003878A0">
            <w:pPr>
              <w:rPr>
                <w:sz w:val="26"/>
                <w:szCs w:val="26"/>
                <w:lang w:val="nl-NL"/>
              </w:rPr>
            </w:pPr>
          </w:p>
        </w:tc>
        <w:tc>
          <w:tcPr>
            <w:tcW w:w="1170" w:type="dxa"/>
          </w:tcPr>
          <w:p w14:paraId="24877615" w14:textId="77777777" w:rsidR="001F0D13" w:rsidRDefault="001F0D13" w:rsidP="003878A0">
            <w:pPr>
              <w:rPr>
                <w:sz w:val="26"/>
                <w:szCs w:val="26"/>
                <w:lang w:val="nl-NL"/>
              </w:rPr>
            </w:pPr>
          </w:p>
        </w:tc>
        <w:tc>
          <w:tcPr>
            <w:tcW w:w="1303" w:type="dxa"/>
          </w:tcPr>
          <w:p w14:paraId="7BC9CD5B" w14:textId="77777777" w:rsidR="001F0D13" w:rsidRDefault="001F0D13" w:rsidP="003878A0">
            <w:pPr>
              <w:rPr>
                <w:sz w:val="26"/>
                <w:szCs w:val="26"/>
                <w:lang w:val="nl-NL"/>
              </w:rPr>
            </w:pPr>
          </w:p>
        </w:tc>
        <w:tc>
          <w:tcPr>
            <w:tcW w:w="1037" w:type="dxa"/>
          </w:tcPr>
          <w:p w14:paraId="07D81213" w14:textId="77777777" w:rsidR="001F0D13" w:rsidRDefault="001F0D13" w:rsidP="003878A0">
            <w:pPr>
              <w:rPr>
                <w:sz w:val="26"/>
                <w:szCs w:val="26"/>
                <w:lang w:val="nl-NL"/>
              </w:rPr>
            </w:pPr>
          </w:p>
        </w:tc>
        <w:tc>
          <w:tcPr>
            <w:tcW w:w="1170" w:type="dxa"/>
          </w:tcPr>
          <w:p w14:paraId="073A19AE" w14:textId="77777777" w:rsidR="001F0D13" w:rsidRDefault="001F0D13" w:rsidP="003878A0">
            <w:pPr>
              <w:rPr>
                <w:sz w:val="26"/>
                <w:szCs w:val="26"/>
                <w:lang w:val="nl-NL"/>
              </w:rPr>
            </w:pPr>
          </w:p>
        </w:tc>
      </w:tr>
      <w:tr w:rsidR="001F0D13" w14:paraId="36773E7A" w14:textId="77777777" w:rsidTr="004D2295">
        <w:trPr>
          <w:cantSplit/>
        </w:trPr>
        <w:tc>
          <w:tcPr>
            <w:tcW w:w="648" w:type="dxa"/>
          </w:tcPr>
          <w:p w14:paraId="706EEF38" w14:textId="77777777" w:rsidR="001F0D13" w:rsidRDefault="001F0D13" w:rsidP="003878A0">
            <w:pPr>
              <w:rPr>
                <w:sz w:val="26"/>
                <w:szCs w:val="26"/>
                <w:lang w:val="nl-NL"/>
              </w:rPr>
            </w:pPr>
          </w:p>
        </w:tc>
        <w:tc>
          <w:tcPr>
            <w:tcW w:w="4309" w:type="dxa"/>
          </w:tcPr>
          <w:p w14:paraId="6ADC3C6A" w14:textId="77777777" w:rsidR="001F0D13" w:rsidRDefault="001F0D13" w:rsidP="003878A0">
            <w:pPr>
              <w:rPr>
                <w:sz w:val="26"/>
                <w:szCs w:val="26"/>
                <w:lang w:val="nl-NL"/>
              </w:rPr>
            </w:pPr>
          </w:p>
        </w:tc>
        <w:tc>
          <w:tcPr>
            <w:tcW w:w="1170" w:type="dxa"/>
          </w:tcPr>
          <w:p w14:paraId="1E069F21" w14:textId="77777777" w:rsidR="001F0D13" w:rsidRDefault="001F0D13" w:rsidP="003878A0">
            <w:pPr>
              <w:rPr>
                <w:sz w:val="26"/>
                <w:szCs w:val="26"/>
                <w:lang w:val="nl-NL"/>
              </w:rPr>
            </w:pPr>
          </w:p>
        </w:tc>
        <w:tc>
          <w:tcPr>
            <w:tcW w:w="1303" w:type="dxa"/>
          </w:tcPr>
          <w:p w14:paraId="7F1368C3" w14:textId="77777777" w:rsidR="001F0D13" w:rsidRDefault="001F0D13" w:rsidP="003878A0">
            <w:pPr>
              <w:rPr>
                <w:sz w:val="26"/>
                <w:szCs w:val="26"/>
                <w:lang w:val="nl-NL"/>
              </w:rPr>
            </w:pPr>
          </w:p>
        </w:tc>
        <w:tc>
          <w:tcPr>
            <w:tcW w:w="1037" w:type="dxa"/>
          </w:tcPr>
          <w:p w14:paraId="26A6EE63" w14:textId="77777777" w:rsidR="001F0D13" w:rsidRDefault="001F0D13" w:rsidP="003878A0">
            <w:pPr>
              <w:rPr>
                <w:sz w:val="26"/>
                <w:szCs w:val="26"/>
                <w:lang w:val="nl-NL"/>
              </w:rPr>
            </w:pPr>
          </w:p>
        </w:tc>
        <w:tc>
          <w:tcPr>
            <w:tcW w:w="1170" w:type="dxa"/>
          </w:tcPr>
          <w:p w14:paraId="6D141504" w14:textId="77777777" w:rsidR="001F0D13" w:rsidRDefault="001F0D13" w:rsidP="003878A0">
            <w:pPr>
              <w:rPr>
                <w:sz w:val="26"/>
                <w:szCs w:val="26"/>
                <w:lang w:val="nl-NL"/>
              </w:rPr>
            </w:pPr>
          </w:p>
        </w:tc>
      </w:tr>
      <w:tr w:rsidR="001F0D13" w14:paraId="431AC893" w14:textId="77777777" w:rsidTr="004D2295">
        <w:trPr>
          <w:cantSplit/>
        </w:trPr>
        <w:tc>
          <w:tcPr>
            <w:tcW w:w="648" w:type="dxa"/>
          </w:tcPr>
          <w:p w14:paraId="17A4AA43" w14:textId="77777777" w:rsidR="001F0D13" w:rsidRDefault="001F0D13" w:rsidP="003878A0">
            <w:pPr>
              <w:rPr>
                <w:sz w:val="26"/>
                <w:szCs w:val="26"/>
                <w:lang w:val="nl-NL"/>
              </w:rPr>
            </w:pPr>
          </w:p>
        </w:tc>
        <w:tc>
          <w:tcPr>
            <w:tcW w:w="4309" w:type="dxa"/>
          </w:tcPr>
          <w:p w14:paraId="23247AF3" w14:textId="77777777" w:rsidR="001F0D13" w:rsidRDefault="001F0D13" w:rsidP="003878A0">
            <w:pPr>
              <w:rPr>
                <w:sz w:val="26"/>
                <w:szCs w:val="26"/>
                <w:lang w:val="nl-NL"/>
              </w:rPr>
            </w:pPr>
          </w:p>
        </w:tc>
        <w:tc>
          <w:tcPr>
            <w:tcW w:w="1170" w:type="dxa"/>
          </w:tcPr>
          <w:p w14:paraId="498D6F01" w14:textId="77777777" w:rsidR="001F0D13" w:rsidRDefault="001F0D13" w:rsidP="003878A0">
            <w:pPr>
              <w:rPr>
                <w:sz w:val="26"/>
                <w:szCs w:val="26"/>
                <w:lang w:val="nl-NL"/>
              </w:rPr>
            </w:pPr>
          </w:p>
        </w:tc>
        <w:tc>
          <w:tcPr>
            <w:tcW w:w="1303" w:type="dxa"/>
          </w:tcPr>
          <w:p w14:paraId="51E85214" w14:textId="77777777" w:rsidR="001F0D13" w:rsidRDefault="001F0D13" w:rsidP="003878A0">
            <w:pPr>
              <w:rPr>
                <w:sz w:val="26"/>
                <w:szCs w:val="26"/>
                <w:lang w:val="nl-NL"/>
              </w:rPr>
            </w:pPr>
          </w:p>
        </w:tc>
        <w:tc>
          <w:tcPr>
            <w:tcW w:w="1037" w:type="dxa"/>
          </w:tcPr>
          <w:p w14:paraId="58A1A580" w14:textId="77777777" w:rsidR="001F0D13" w:rsidRDefault="001F0D13" w:rsidP="003878A0">
            <w:pPr>
              <w:rPr>
                <w:sz w:val="26"/>
                <w:szCs w:val="26"/>
                <w:lang w:val="nl-NL"/>
              </w:rPr>
            </w:pPr>
          </w:p>
        </w:tc>
        <w:tc>
          <w:tcPr>
            <w:tcW w:w="1170" w:type="dxa"/>
          </w:tcPr>
          <w:p w14:paraId="4C571057" w14:textId="77777777" w:rsidR="001F0D13" w:rsidRDefault="001F0D13" w:rsidP="003878A0">
            <w:pPr>
              <w:rPr>
                <w:sz w:val="26"/>
                <w:szCs w:val="26"/>
                <w:lang w:val="nl-NL"/>
              </w:rPr>
            </w:pPr>
          </w:p>
        </w:tc>
      </w:tr>
      <w:tr w:rsidR="001F0D13" w14:paraId="49666771" w14:textId="77777777" w:rsidTr="004D2295">
        <w:trPr>
          <w:cantSplit/>
        </w:trPr>
        <w:tc>
          <w:tcPr>
            <w:tcW w:w="648" w:type="dxa"/>
          </w:tcPr>
          <w:p w14:paraId="758D899D" w14:textId="77777777" w:rsidR="001F0D13" w:rsidRDefault="001F0D13" w:rsidP="003878A0">
            <w:pPr>
              <w:rPr>
                <w:sz w:val="26"/>
                <w:szCs w:val="26"/>
                <w:lang w:val="nl-NL"/>
              </w:rPr>
            </w:pPr>
          </w:p>
        </w:tc>
        <w:tc>
          <w:tcPr>
            <w:tcW w:w="4309" w:type="dxa"/>
          </w:tcPr>
          <w:p w14:paraId="51E5408C" w14:textId="77777777" w:rsidR="001F0D13" w:rsidRDefault="001F0D13" w:rsidP="003878A0">
            <w:pPr>
              <w:rPr>
                <w:sz w:val="26"/>
                <w:szCs w:val="26"/>
                <w:lang w:val="nl-NL"/>
              </w:rPr>
            </w:pPr>
          </w:p>
        </w:tc>
        <w:tc>
          <w:tcPr>
            <w:tcW w:w="1170" w:type="dxa"/>
          </w:tcPr>
          <w:p w14:paraId="62EA2614" w14:textId="77777777" w:rsidR="001F0D13" w:rsidRDefault="001F0D13" w:rsidP="003878A0">
            <w:pPr>
              <w:rPr>
                <w:sz w:val="26"/>
                <w:szCs w:val="26"/>
                <w:lang w:val="nl-NL"/>
              </w:rPr>
            </w:pPr>
          </w:p>
        </w:tc>
        <w:tc>
          <w:tcPr>
            <w:tcW w:w="1303" w:type="dxa"/>
          </w:tcPr>
          <w:p w14:paraId="4BC3CAB2" w14:textId="77777777" w:rsidR="001F0D13" w:rsidRDefault="001F0D13" w:rsidP="003878A0">
            <w:pPr>
              <w:rPr>
                <w:sz w:val="26"/>
                <w:szCs w:val="26"/>
                <w:lang w:val="nl-NL"/>
              </w:rPr>
            </w:pPr>
          </w:p>
        </w:tc>
        <w:tc>
          <w:tcPr>
            <w:tcW w:w="1037" w:type="dxa"/>
          </w:tcPr>
          <w:p w14:paraId="3143EB0D" w14:textId="77777777" w:rsidR="001F0D13" w:rsidRDefault="001F0D13" w:rsidP="003878A0">
            <w:pPr>
              <w:rPr>
                <w:sz w:val="26"/>
                <w:szCs w:val="26"/>
                <w:lang w:val="nl-NL"/>
              </w:rPr>
            </w:pPr>
          </w:p>
        </w:tc>
        <w:tc>
          <w:tcPr>
            <w:tcW w:w="1170" w:type="dxa"/>
          </w:tcPr>
          <w:p w14:paraId="159D2A24" w14:textId="77777777" w:rsidR="001F0D13" w:rsidRDefault="001F0D13" w:rsidP="003878A0">
            <w:pPr>
              <w:rPr>
                <w:sz w:val="26"/>
                <w:szCs w:val="26"/>
                <w:lang w:val="nl-NL"/>
              </w:rPr>
            </w:pPr>
          </w:p>
        </w:tc>
      </w:tr>
      <w:tr w:rsidR="001F0D13" w14:paraId="72BCC366" w14:textId="77777777" w:rsidTr="004D2295">
        <w:trPr>
          <w:cantSplit/>
        </w:trPr>
        <w:tc>
          <w:tcPr>
            <w:tcW w:w="648" w:type="dxa"/>
          </w:tcPr>
          <w:p w14:paraId="789B3503" w14:textId="77777777" w:rsidR="001F0D13" w:rsidRDefault="001F0D13" w:rsidP="003878A0">
            <w:pPr>
              <w:rPr>
                <w:sz w:val="26"/>
                <w:szCs w:val="26"/>
                <w:lang w:val="nl-NL"/>
              </w:rPr>
            </w:pPr>
          </w:p>
        </w:tc>
        <w:tc>
          <w:tcPr>
            <w:tcW w:w="4309" w:type="dxa"/>
          </w:tcPr>
          <w:p w14:paraId="754DA18F" w14:textId="77777777" w:rsidR="001F0D13" w:rsidRDefault="001F0D13" w:rsidP="003878A0">
            <w:pPr>
              <w:rPr>
                <w:sz w:val="26"/>
                <w:szCs w:val="26"/>
                <w:lang w:val="nl-NL"/>
              </w:rPr>
            </w:pPr>
          </w:p>
        </w:tc>
        <w:tc>
          <w:tcPr>
            <w:tcW w:w="1170" w:type="dxa"/>
          </w:tcPr>
          <w:p w14:paraId="3E3BD353" w14:textId="77777777" w:rsidR="001F0D13" w:rsidRDefault="001F0D13" w:rsidP="003878A0">
            <w:pPr>
              <w:rPr>
                <w:sz w:val="26"/>
                <w:szCs w:val="26"/>
                <w:lang w:val="nl-NL"/>
              </w:rPr>
            </w:pPr>
          </w:p>
        </w:tc>
        <w:tc>
          <w:tcPr>
            <w:tcW w:w="1303" w:type="dxa"/>
          </w:tcPr>
          <w:p w14:paraId="1826F20B" w14:textId="77777777" w:rsidR="001F0D13" w:rsidRDefault="001F0D13" w:rsidP="003878A0">
            <w:pPr>
              <w:rPr>
                <w:sz w:val="26"/>
                <w:szCs w:val="26"/>
                <w:lang w:val="nl-NL"/>
              </w:rPr>
            </w:pPr>
          </w:p>
        </w:tc>
        <w:tc>
          <w:tcPr>
            <w:tcW w:w="1037" w:type="dxa"/>
          </w:tcPr>
          <w:p w14:paraId="29205023" w14:textId="77777777" w:rsidR="001F0D13" w:rsidRDefault="001F0D13" w:rsidP="003878A0">
            <w:pPr>
              <w:rPr>
                <w:sz w:val="26"/>
                <w:szCs w:val="26"/>
                <w:lang w:val="nl-NL"/>
              </w:rPr>
            </w:pPr>
          </w:p>
        </w:tc>
        <w:tc>
          <w:tcPr>
            <w:tcW w:w="1170" w:type="dxa"/>
          </w:tcPr>
          <w:p w14:paraId="57AF14C6" w14:textId="77777777" w:rsidR="001F0D13" w:rsidRDefault="001F0D13" w:rsidP="003878A0">
            <w:pPr>
              <w:rPr>
                <w:sz w:val="26"/>
                <w:szCs w:val="26"/>
                <w:lang w:val="nl-NL"/>
              </w:rPr>
            </w:pPr>
          </w:p>
        </w:tc>
      </w:tr>
      <w:tr w:rsidR="001F0D13" w14:paraId="54D4D64E" w14:textId="77777777" w:rsidTr="004D2295">
        <w:trPr>
          <w:cantSplit/>
        </w:trPr>
        <w:tc>
          <w:tcPr>
            <w:tcW w:w="648" w:type="dxa"/>
          </w:tcPr>
          <w:p w14:paraId="4EA1073B" w14:textId="77777777" w:rsidR="001F0D13" w:rsidRDefault="001F0D13" w:rsidP="003878A0">
            <w:pPr>
              <w:rPr>
                <w:sz w:val="26"/>
                <w:szCs w:val="26"/>
                <w:lang w:val="nl-NL"/>
              </w:rPr>
            </w:pPr>
          </w:p>
        </w:tc>
        <w:tc>
          <w:tcPr>
            <w:tcW w:w="4309" w:type="dxa"/>
          </w:tcPr>
          <w:p w14:paraId="129F40EC" w14:textId="77777777" w:rsidR="001F0D13" w:rsidRDefault="001F0D13" w:rsidP="003878A0">
            <w:pPr>
              <w:rPr>
                <w:sz w:val="26"/>
                <w:szCs w:val="26"/>
                <w:lang w:val="nl-NL"/>
              </w:rPr>
            </w:pPr>
          </w:p>
        </w:tc>
        <w:tc>
          <w:tcPr>
            <w:tcW w:w="1170" w:type="dxa"/>
          </w:tcPr>
          <w:p w14:paraId="028A5316" w14:textId="77777777" w:rsidR="001F0D13" w:rsidRDefault="001F0D13" w:rsidP="003878A0">
            <w:pPr>
              <w:rPr>
                <w:sz w:val="26"/>
                <w:szCs w:val="26"/>
                <w:lang w:val="nl-NL"/>
              </w:rPr>
            </w:pPr>
          </w:p>
        </w:tc>
        <w:tc>
          <w:tcPr>
            <w:tcW w:w="1303" w:type="dxa"/>
          </w:tcPr>
          <w:p w14:paraId="0FA2330F" w14:textId="77777777" w:rsidR="001F0D13" w:rsidRDefault="001F0D13" w:rsidP="003878A0">
            <w:pPr>
              <w:rPr>
                <w:sz w:val="26"/>
                <w:szCs w:val="26"/>
                <w:lang w:val="nl-NL"/>
              </w:rPr>
            </w:pPr>
          </w:p>
        </w:tc>
        <w:tc>
          <w:tcPr>
            <w:tcW w:w="1037" w:type="dxa"/>
          </w:tcPr>
          <w:p w14:paraId="5C8D858A" w14:textId="77777777" w:rsidR="001F0D13" w:rsidRDefault="001F0D13" w:rsidP="003878A0">
            <w:pPr>
              <w:rPr>
                <w:sz w:val="26"/>
                <w:szCs w:val="26"/>
                <w:lang w:val="nl-NL"/>
              </w:rPr>
            </w:pPr>
          </w:p>
        </w:tc>
        <w:tc>
          <w:tcPr>
            <w:tcW w:w="1170" w:type="dxa"/>
          </w:tcPr>
          <w:p w14:paraId="3C48EDBA" w14:textId="77777777" w:rsidR="001F0D13" w:rsidRDefault="001F0D13" w:rsidP="003878A0">
            <w:pPr>
              <w:rPr>
                <w:sz w:val="26"/>
                <w:szCs w:val="26"/>
                <w:lang w:val="nl-NL"/>
              </w:rPr>
            </w:pPr>
          </w:p>
        </w:tc>
      </w:tr>
      <w:tr w:rsidR="001F0D13" w14:paraId="4102F705" w14:textId="77777777" w:rsidTr="004D2295">
        <w:trPr>
          <w:cantSplit/>
        </w:trPr>
        <w:tc>
          <w:tcPr>
            <w:tcW w:w="648" w:type="dxa"/>
          </w:tcPr>
          <w:p w14:paraId="042E5118" w14:textId="77777777" w:rsidR="001F0D13" w:rsidRDefault="001F0D13" w:rsidP="003878A0">
            <w:pPr>
              <w:rPr>
                <w:sz w:val="26"/>
                <w:szCs w:val="26"/>
                <w:lang w:val="nl-NL"/>
              </w:rPr>
            </w:pPr>
          </w:p>
        </w:tc>
        <w:tc>
          <w:tcPr>
            <w:tcW w:w="4309" w:type="dxa"/>
          </w:tcPr>
          <w:p w14:paraId="7FE9C8A0" w14:textId="77777777" w:rsidR="001F0D13" w:rsidRDefault="001F0D13" w:rsidP="003878A0">
            <w:pPr>
              <w:rPr>
                <w:sz w:val="26"/>
                <w:szCs w:val="26"/>
                <w:lang w:val="nl-NL"/>
              </w:rPr>
            </w:pPr>
          </w:p>
        </w:tc>
        <w:tc>
          <w:tcPr>
            <w:tcW w:w="1170" w:type="dxa"/>
          </w:tcPr>
          <w:p w14:paraId="46C2AA32" w14:textId="77777777" w:rsidR="001F0D13" w:rsidRDefault="001F0D13" w:rsidP="003878A0">
            <w:pPr>
              <w:rPr>
                <w:sz w:val="26"/>
                <w:szCs w:val="26"/>
                <w:lang w:val="nl-NL"/>
              </w:rPr>
            </w:pPr>
          </w:p>
        </w:tc>
        <w:tc>
          <w:tcPr>
            <w:tcW w:w="1303" w:type="dxa"/>
          </w:tcPr>
          <w:p w14:paraId="3508149C" w14:textId="77777777" w:rsidR="001F0D13" w:rsidRDefault="001F0D13" w:rsidP="003878A0">
            <w:pPr>
              <w:rPr>
                <w:sz w:val="26"/>
                <w:szCs w:val="26"/>
                <w:lang w:val="nl-NL"/>
              </w:rPr>
            </w:pPr>
          </w:p>
        </w:tc>
        <w:tc>
          <w:tcPr>
            <w:tcW w:w="1037" w:type="dxa"/>
          </w:tcPr>
          <w:p w14:paraId="120B735A" w14:textId="77777777" w:rsidR="001F0D13" w:rsidRDefault="001F0D13" w:rsidP="003878A0">
            <w:pPr>
              <w:rPr>
                <w:sz w:val="26"/>
                <w:szCs w:val="26"/>
                <w:lang w:val="nl-NL"/>
              </w:rPr>
            </w:pPr>
          </w:p>
        </w:tc>
        <w:tc>
          <w:tcPr>
            <w:tcW w:w="1170" w:type="dxa"/>
          </w:tcPr>
          <w:p w14:paraId="5C54EC88" w14:textId="77777777" w:rsidR="001F0D13" w:rsidRDefault="001F0D13" w:rsidP="003878A0">
            <w:pPr>
              <w:rPr>
                <w:sz w:val="26"/>
                <w:szCs w:val="26"/>
                <w:lang w:val="nl-NL"/>
              </w:rPr>
            </w:pPr>
          </w:p>
        </w:tc>
      </w:tr>
      <w:tr w:rsidR="001F0D13" w14:paraId="72183014" w14:textId="77777777" w:rsidTr="004D2295">
        <w:trPr>
          <w:cantSplit/>
        </w:trPr>
        <w:tc>
          <w:tcPr>
            <w:tcW w:w="648" w:type="dxa"/>
          </w:tcPr>
          <w:p w14:paraId="29CB5DF3" w14:textId="77777777" w:rsidR="001F0D13" w:rsidRDefault="001F0D13" w:rsidP="003878A0">
            <w:pPr>
              <w:rPr>
                <w:sz w:val="26"/>
                <w:szCs w:val="26"/>
                <w:lang w:val="nl-NL"/>
              </w:rPr>
            </w:pPr>
          </w:p>
        </w:tc>
        <w:tc>
          <w:tcPr>
            <w:tcW w:w="4309" w:type="dxa"/>
          </w:tcPr>
          <w:p w14:paraId="79DFF2AA" w14:textId="77777777" w:rsidR="001F0D13" w:rsidRDefault="001F0D13" w:rsidP="003878A0">
            <w:pPr>
              <w:rPr>
                <w:sz w:val="26"/>
                <w:szCs w:val="26"/>
                <w:lang w:val="nl-NL"/>
              </w:rPr>
            </w:pPr>
          </w:p>
        </w:tc>
        <w:tc>
          <w:tcPr>
            <w:tcW w:w="1170" w:type="dxa"/>
          </w:tcPr>
          <w:p w14:paraId="1F6D573A" w14:textId="77777777" w:rsidR="001F0D13" w:rsidRDefault="001F0D13" w:rsidP="003878A0">
            <w:pPr>
              <w:rPr>
                <w:sz w:val="26"/>
                <w:szCs w:val="26"/>
                <w:lang w:val="nl-NL"/>
              </w:rPr>
            </w:pPr>
          </w:p>
        </w:tc>
        <w:tc>
          <w:tcPr>
            <w:tcW w:w="1303" w:type="dxa"/>
          </w:tcPr>
          <w:p w14:paraId="40B7FC1A" w14:textId="77777777" w:rsidR="001F0D13" w:rsidRDefault="001F0D13" w:rsidP="003878A0">
            <w:pPr>
              <w:rPr>
                <w:sz w:val="26"/>
                <w:szCs w:val="26"/>
                <w:lang w:val="nl-NL"/>
              </w:rPr>
            </w:pPr>
          </w:p>
        </w:tc>
        <w:tc>
          <w:tcPr>
            <w:tcW w:w="1037" w:type="dxa"/>
          </w:tcPr>
          <w:p w14:paraId="6D4F357A" w14:textId="77777777" w:rsidR="001F0D13" w:rsidRDefault="001F0D13" w:rsidP="003878A0">
            <w:pPr>
              <w:rPr>
                <w:sz w:val="26"/>
                <w:szCs w:val="26"/>
                <w:lang w:val="nl-NL"/>
              </w:rPr>
            </w:pPr>
          </w:p>
        </w:tc>
        <w:tc>
          <w:tcPr>
            <w:tcW w:w="1170" w:type="dxa"/>
          </w:tcPr>
          <w:p w14:paraId="12C386D4" w14:textId="77777777" w:rsidR="001F0D13" w:rsidRDefault="001F0D13" w:rsidP="003878A0">
            <w:pPr>
              <w:rPr>
                <w:sz w:val="26"/>
                <w:szCs w:val="26"/>
                <w:lang w:val="nl-NL"/>
              </w:rPr>
            </w:pPr>
          </w:p>
        </w:tc>
      </w:tr>
      <w:tr w:rsidR="001F0D13" w14:paraId="2F6F33B7" w14:textId="77777777" w:rsidTr="004D2295">
        <w:trPr>
          <w:cantSplit/>
        </w:trPr>
        <w:tc>
          <w:tcPr>
            <w:tcW w:w="648" w:type="dxa"/>
          </w:tcPr>
          <w:p w14:paraId="24F970E5" w14:textId="77777777" w:rsidR="001F0D13" w:rsidRDefault="001F0D13" w:rsidP="003878A0">
            <w:pPr>
              <w:rPr>
                <w:sz w:val="26"/>
                <w:szCs w:val="26"/>
                <w:lang w:val="nl-NL"/>
              </w:rPr>
            </w:pPr>
          </w:p>
        </w:tc>
        <w:tc>
          <w:tcPr>
            <w:tcW w:w="4309" w:type="dxa"/>
          </w:tcPr>
          <w:p w14:paraId="106CBDF6" w14:textId="77777777" w:rsidR="001F0D13" w:rsidRDefault="001F0D13" w:rsidP="003878A0">
            <w:pPr>
              <w:rPr>
                <w:sz w:val="26"/>
                <w:szCs w:val="26"/>
                <w:lang w:val="nl-NL"/>
              </w:rPr>
            </w:pPr>
          </w:p>
        </w:tc>
        <w:tc>
          <w:tcPr>
            <w:tcW w:w="1170" w:type="dxa"/>
          </w:tcPr>
          <w:p w14:paraId="36C045C2" w14:textId="77777777" w:rsidR="001F0D13" w:rsidRDefault="001F0D13" w:rsidP="003878A0">
            <w:pPr>
              <w:rPr>
                <w:sz w:val="26"/>
                <w:szCs w:val="26"/>
                <w:lang w:val="nl-NL"/>
              </w:rPr>
            </w:pPr>
          </w:p>
        </w:tc>
        <w:tc>
          <w:tcPr>
            <w:tcW w:w="1303" w:type="dxa"/>
          </w:tcPr>
          <w:p w14:paraId="0940F095" w14:textId="77777777" w:rsidR="001F0D13" w:rsidRDefault="001F0D13" w:rsidP="003878A0">
            <w:pPr>
              <w:rPr>
                <w:sz w:val="26"/>
                <w:szCs w:val="26"/>
                <w:lang w:val="nl-NL"/>
              </w:rPr>
            </w:pPr>
          </w:p>
        </w:tc>
        <w:tc>
          <w:tcPr>
            <w:tcW w:w="1037" w:type="dxa"/>
          </w:tcPr>
          <w:p w14:paraId="1B5A3416" w14:textId="77777777" w:rsidR="001F0D13" w:rsidRDefault="001F0D13" w:rsidP="003878A0">
            <w:pPr>
              <w:rPr>
                <w:sz w:val="26"/>
                <w:szCs w:val="26"/>
                <w:lang w:val="nl-NL"/>
              </w:rPr>
            </w:pPr>
          </w:p>
        </w:tc>
        <w:tc>
          <w:tcPr>
            <w:tcW w:w="1170" w:type="dxa"/>
          </w:tcPr>
          <w:p w14:paraId="6E8CED0E" w14:textId="77777777" w:rsidR="001F0D13" w:rsidRDefault="001F0D13" w:rsidP="003878A0">
            <w:pPr>
              <w:rPr>
                <w:sz w:val="26"/>
                <w:szCs w:val="26"/>
                <w:lang w:val="nl-NL"/>
              </w:rPr>
            </w:pPr>
          </w:p>
        </w:tc>
      </w:tr>
      <w:tr w:rsidR="001F0D13" w14:paraId="15EA5933" w14:textId="77777777" w:rsidTr="004D2295">
        <w:trPr>
          <w:cantSplit/>
        </w:trPr>
        <w:tc>
          <w:tcPr>
            <w:tcW w:w="648" w:type="dxa"/>
          </w:tcPr>
          <w:p w14:paraId="581FB03F" w14:textId="77777777" w:rsidR="001F0D13" w:rsidRDefault="001F0D13" w:rsidP="003878A0">
            <w:pPr>
              <w:rPr>
                <w:sz w:val="26"/>
                <w:szCs w:val="26"/>
                <w:lang w:val="nl-NL"/>
              </w:rPr>
            </w:pPr>
          </w:p>
        </w:tc>
        <w:tc>
          <w:tcPr>
            <w:tcW w:w="4309" w:type="dxa"/>
          </w:tcPr>
          <w:p w14:paraId="52B946A3" w14:textId="77777777" w:rsidR="001F0D13" w:rsidRDefault="001F0D13" w:rsidP="003878A0">
            <w:pPr>
              <w:rPr>
                <w:sz w:val="26"/>
                <w:szCs w:val="26"/>
                <w:lang w:val="nl-NL"/>
              </w:rPr>
            </w:pPr>
          </w:p>
        </w:tc>
        <w:tc>
          <w:tcPr>
            <w:tcW w:w="1170" w:type="dxa"/>
          </w:tcPr>
          <w:p w14:paraId="28D7CEAE" w14:textId="77777777" w:rsidR="001F0D13" w:rsidRDefault="001F0D13" w:rsidP="003878A0">
            <w:pPr>
              <w:rPr>
                <w:sz w:val="26"/>
                <w:szCs w:val="26"/>
                <w:lang w:val="nl-NL"/>
              </w:rPr>
            </w:pPr>
          </w:p>
        </w:tc>
        <w:tc>
          <w:tcPr>
            <w:tcW w:w="1303" w:type="dxa"/>
          </w:tcPr>
          <w:p w14:paraId="7A20BF86" w14:textId="77777777" w:rsidR="001F0D13" w:rsidRDefault="001F0D13" w:rsidP="003878A0">
            <w:pPr>
              <w:rPr>
                <w:sz w:val="26"/>
                <w:szCs w:val="26"/>
                <w:lang w:val="nl-NL"/>
              </w:rPr>
            </w:pPr>
          </w:p>
        </w:tc>
        <w:tc>
          <w:tcPr>
            <w:tcW w:w="1037" w:type="dxa"/>
          </w:tcPr>
          <w:p w14:paraId="55608179" w14:textId="77777777" w:rsidR="001F0D13" w:rsidRDefault="001F0D13" w:rsidP="003878A0">
            <w:pPr>
              <w:rPr>
                <w:sz w:val="26"/>
                <w:szCs w:val="26"/>
                <w:lang w:val="nl-NL"/>
              </w:rPr>
            </w:pPr>
          </w:p>
        </w:tc>
        <w:tc>
          <w:tcPr>
            <w:tcW w:w="1170" w:type="dxa"/>
          </w:tcPr>
          <w:p w14:paraId="7253DA4B" w14:textId="77777777" w:rsidR="001F0D13" w:rsidRDefault="001F0D13" w:rsidP="003878A0">
            <w:pPr>
              <w:rPr>
                <w:sz w:val="26"/>
                <w:szCs w:val="26"/>
                <w:lang w:val="nl-NL"/>
              </w:rPr>
            </w:pPr>
          </w:p>
        </w:tc>
      </w:tr>
      <w:tr w:rsidR="001F0D13" w14:paraId="0409B0FE" w14:textId="77777777" w:rsidTr="004D2295">
        <w:trPr>
          <w:cantSplit/>
        </w:trPr>
        <w:tc>
          <w:tcPr>
            <w:tcW w:w="648" w:type="dxa"/>
            <w:tcBorders>
              <w:bottom w:val="nil"/>
            </w:tcBorders>
          </w:tcPr>
          <w:p w14:paraId="5A6CA702" w14:textId="77777777" w:rsidR="001F0D13" w:rsidRDefault="001F0D13" w:rsidP="003878A0">
            <w:pPr>
              <w:rPr>
                <w:sz w:val="26"/>
                <w:szCs w:val="26"/>
                <w:lang w:val="nl-NL"/>
              </w:rPr>
            </w:pPr>
          </w:p>
        </w:tc>
        <w:tc>
          <w:tcPr>
            <w:tcW w:w="4309" w:type="dxa"/>
          </w:tcPr>
          <w:p w14:paraId="154FDB62" w14:textId="77777777" w:rsidR="001F0D13" w:rsidRDefault="001F0D13" w:rsidP="003878A0">
            <w:pPr>
              <w:rPr>
                <w:sz w:val="26"/>
                <w:szCs w:val="26"/>
                <w:lang w:val="nl-NL"/>
              </w:rPr>
            </w:pPr>
          </w:p>
        </w:tc>
        <w:tc>
          <w:tcPr>
            <w:tcW w:w="1170" w:type="dxa"/>
          </w:tcPr>
          <w:p w14:paraId="33A00868" w14:textId="77777777" w:rsidR="001F0D13" w:rsidRDefault="001F0D13" w:rsidP="003878A0">
            <w:pPr>
              <w:rPr>
                <w:sz w:val="26"/>
                <w:szCs w:val="26"/>
                <w:lang w:val="nl-NL"/>
              </w:rPr>
            </w:pPr>
          </w:p>
        </w:tc>
        <w:tc>
          <w:tcPr>
            <w:tcW w:w="1303" w:type="dxa"/>
          </w:tcPr>
          <w:p w14:paraId="1D6F5467" w14:textId="77777777" w:rsidR="001F0D13" w:rsidRDefault="001F0D13" w:rsidP="003878A0">
            <w:pPr>
              <w:rPr>
                <w:sz w:val="26"/>
                <w:szCs w:val="26"/>
                <w:lang w:val="nl-NL"/>
              </w:rPr>
            </w:pPr>
          </w:p>
        </w:tc>
        <w:tc>
          <w:tcPr>
            <w:tcW w:w="1037" w:type="dxa"/>
          </w:tcPr>
          <w:p w14:paraId="5305A5FE" w14:textId="77777777" w:rsidR="001F0D13" w:rsidRDefault="001F0D13" w:rsidP="003878A0">
            <w:pPr>
              <w:rPr>
                <w:sz w:val="26"/>
                <w:szCs w:val="26"/>
                <w:lang w:val="nl-NL"/>
              </w:rPr>
            </w:pPr>
          </w:p>
        </w:tc>
        <w:tc>
          <w:tcPr>
            <w:tcW w:w="1170" w:type="dxa"/>
          </w:tcPr>
          <w:p w14:paraId="1ABDF26B" w14:textId="77777777" w:rsidR="001F0D13" w:rsidRDefault="001F0D13" w:rsidP="003878A0">
            <w:pPr>
              <w:rPr>
                <w:sz w:val="26"/>
                <w:szCs w:val="26"/>
                <w:lang w:val="nl-NL"/>
              </w:rPr>
            </w:pPr>
          </w:p>
        </w:tc>
      </w:tr>
      <w:tr w:rsidR="001F0D13" w14:paraId="2DC6630A" w14:textId="77777777" w:rsidTr="004D2295">
        <w:trPr>
          <w:cantSplit/>
        </w:trPr>
        <w:tc>
          <w:tcPr>
            <w:tcW w:w="648" w:type="dxa"/>
            <w:tcBorders>
              <w:right w:val="nil"/>
            </w:tcBorders>
          </w:tcPr>
          <w:p w14:paraId="02D7A3A5" w14:textId="77777777" w:rsidR="001F0D13" w:rsidRDefault="001F0D13" w:rsidP="003878A0">
            <w:pPr>
              <w:rPr>
                <w:sz w:val="26"/>
                <w:szCs w:val="26"/>
                <w:lang w:val="nl-NL"/>
              </w:rPr>
            </w:pPr>
          </w:p>
        </w:tc>
        <w:tc>
          <w:tcPr>
            <w:tcW w:w="4309" w:type="dxa"/>
            <w:tcBorders>
              <w:left w:val="nil"/>
            </w:tcBorders>
          </w:tcPr>
          <w:p w14:paraId="25AD9A3B" w14:textId="77777777" w:rsidR="001F0D13" w:rsidRPr="008B771F" w:rsidRDefault="001F0D13" w:rsidP="003878A0">
            <w:pPr>
              <w:keepNext/>
              <w:spacing w:before="240" w:after="60"/>
              <w:outlineLvl w:val="1"/>
              <w:rPr>
                <w:b/>
                <w:bCs/>
                <w:iCs/>
                <w:sz w:val="26"/>
                <w:szCs w:val="26"/>
                <w:lang w:val="nl-NL" w:bidi="en-US"/>
              </w:rPr>
            </w:pPr>
            <w:r w:rsidRPr="008B771F">
              <w:rPr>
                <w:b/>
                <w:bCs/>
                <w:iCs/>
                <w:sz w:val="26"/>
                <w:szCs w:val="26"/>
                <w:lang w:val="nl-NL" w:bidi="en-US"/>
              </w:rPr>
              <w:t xml:space="preserve">Cộng                                             </w:t>
            </w:r>
          </w:p>
        </w:tc>
        <w:tc>
          <w:tcPr>
            <w:tcW w:w="1170" w:type="dxa"/>
          </w:tcPr>
          <w:p w14:paraId="10028023" w14:textId="77777777" w:rsidR="001F0D13" w:rsidRDefault="001F0D13" w:rsidP="003878A0">
            <w:pPr>
              <w:rPr>
                <w:sz w:val="26"/>
                <w:szCs w:val="26"/>
                <w:lang w:val="nl-NL"/>
              </w:rPr>
            </w:pPr>
          </w:p>
        </w:tc>
        <w:tc>
          <w:tcPr>
            <w:tcW w:w="1303" w:type="dxa"/>
          </w:tcPr>
          <w:p w14:paraId="4AFA79C2" w14:textId="77777777" w:rsidR="001F0D13" w:rsidRDefault="001F0D13" w:rsidP="003878A0">
            <w:pPr>
              <w:rPr>
                <w:sz w:val="26"/>
                <w:szCs w:val="26"/>
                <w:lang w:val="nl-NL"/>
              </w:rPr>
            </w:pPr>
          </w:p>
        </w:tc>
        <w:tc>
          <w:tcPr>
            <w:tcW w:w="1037" w:type="dxa"/>
          </w:tcPr>
          <w:p w14:paraId="061DE66A" w14:textId="77777777" w:rsidR="001F0D13" w:rsidRDefault="001F0D13" w:rsidP="003878A0">
            <w:pPr>
              <w:rPr>
                <w:sz w:val="26"/>
                <w:szCs w:val="26"/>
                <w:lang w:val="nl-NL"/>
              </w:rPr>
            </w:pPr>
          </w:p>
        </w:tc>
        <w:tc>
          <w:tcPr>
            <w:tcW w:w="1170" w:type="dxa"/>
          </w:tcPr>
          <w:p w14:paraId="441D294E" w14:textId="77777777" w:rsidR="001F0D13" w:rsidRDefault="001F0D13" w:rsidP="003878A0">
            <w:pPr>
              <w:rPr>
                <w:sz w:val="26"/>
                <w:szCs w:val="26"/>
                <w:lang w:val="nl-NL"/>
              </w:rPr>
            </w:pPr>
          </w:p>
        </w:tc>
      </w:tr>
    </w:tbl>
    <w:p w14:paraId="2ED237F9" w14:textId="77777777" w:rsidR="001F0D13" w:rsidRPr="004D2295" w:rsidRDefault="001F0D13" w:rsidP="004D2295">
      <w:pPr>
        <w:ind w:firstLine="567"/>
        <w:rPr>
          <w:b/>
          <w:sz w:val="26"/>
          <w:szCs w:val="26"/>
          <w:lang w:val="nl-NL"/>
        </w:rPr>
      </w:pPr>
      <w:r>
        <w:rPr>
          <w:sz w:val="26"/>
          <w:szCs w:val="26"/>
          <w:lang w:val="nl-NL"/>
        </w:rPr>
        <w:br w:type="page"/>
      </w:r>
      <w:r w:rsidRPr="004D2295">
        <w:rPr>
          <w:b/>
          <w:sz w:val="26"/>
          <w:szCs w:val="26"/>
          <w:lang w:val="nl-NL"/>
        </w:rPr>
        <w:lastRenderedPageBreak/>
        <w:t>Khoản 2. Nguyên vật liệu, năng lượng</w:t>
      </w:r>
    </w:p>
    <w:p w14:paraId="51BA0DEB" w14:textId="77777777" w:rsidR="001F0D13" w:rsidRDefault="001F0D13" w:rsidP="001F0D13">
      <w:pPr>
        <w:rPr>
          <w:sz w:val="26"/>
          <w:szCs w:val="26"/>
          <w:lang w:val="nl-NL"/>
        </w:rPr>
      </w:pPr>
    </w:p>
    <w:tbl>
      <w:tblPr>
        <w:tblW w:w="957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2182"/>
        <w:gridCol w:w="990"/>
        <w:gridCol w:w="889"/>
        <w:gridCol w:w="815"/>
        <w:gridCol w:w="1075"/>
        <w:gridCol w:w="8"/>
        <w:gridCol w:w="982"/>
        <w:gridCol w:w="8"/>
        <w:gridCol w:w="982"/>
        <w:gridCol w:w="8"/>
        <w:gridCol w:w="982"/>
        <w:gridCol w:w="8"/>
      </w:tblGrid>
      <w:tr w:rsidR="001F0D13" w14:paraId="5DC8484C" w14:textId="77777777" w:rsidTr="004D2295">
        <w:trPr>
          <w:gridAfter w:val="1"/>
          <w:wAfter w:w="8" w:type="dxa"/>
          <w:cantSplit/>
        </w:trPr>
        <w:tc>
          <w:tcPr>
            <w:tcW w:w="648" w:type="dxa"/>
            <w:vMerge w:val="restart"/>
            <w:vAlign w:val="center"/>
          </w:tcPr>
          <w:p w14:paraId="69B4CEA1" w14:textId="77777777" w:rsidR="001F0D13" w:rsidRPr="004D2295" w:rsidRDefault="001F0D13" w:rsidP="003878A0">
            <w:pPr>
              <w:jc w:val="center"/>
              <w:rPr>
                <w:b/>
                <w:sz w:val="26"/>
                <w:szCs w:val="26"/>
                <w:lang w:val="nl-NL"/>
              </w:rPr>
            </w:pPr>
            <w:r w:rsidRPr="004D2295">
              <w:rPr>
                <w:b/>
                <w:sz w:val="26"/>
                <w:szCs w:val="26"/>
                <w:lang w:val="nl-NL"/>
              </w:rPr>
              <w:t>TT</w:t>
            </w:r>
          </w:p>
        </w:tc>
        <w:tc>
          <w:tcPr>
            <w:tcW w:w="2182" w:type="dxa"/>
            <w:vMerge w:val="restart"/>
            <w:vAlign w:val="center"/>
          </w:tcPr>
          <w:p w14:paraId="5867E3A8" w14:textId="77777777" w:rsidR="001F0D13" w:rsidRPr="004D2295" w:rsidRDefault="001F0D13" w:rsidP="003878A0">
            <w:pPr>
              <w:jc w:val="center"/>
              <w:rPr>
                <w:b/>
                <w:sz w:val="26"/>
                <w:szCs w:val="26"/>
                <w:lang w:val="nl-NL"/>
              </w:rPr>
            </w:pPr>
            <w:r w:rsidRPr="004D2295">
              <w:rPr>
                <w:b/>
                <w:sz w:val="26"/>
                <w:szCs w:val="26"/>
                <w:lang w:val="nl-NL"/>
              </w:rPr>
              <w:t>Nội dung</w:t>
            </w:r>
          </w:p>
        </w:tc>
        <w:tc>
          <w:tcPr>
            <w:tcW w:w="990" w:type="dxa"/>
            <w:vMerge w:val="restart"/>
            <w:vAlign w:val="center"/>
          </w:tcPr>
          <w:p w14:paraId="249596D3" w14:textId="77777777" w:rsidR="001F0D13" w:rsidRPr="004D2295" w:rsidRDefault="001F0D13" w:rsidP="003878A0">
            <w:pPr>
              <w:jc w:val="center"/>
              <w:rPr>
                <w:b/>
                <w:sz w:val="26"/>
                <w:szCs w:val="26"/>
                <w:lang w:val="nl-NL"/>
              </w:rPr>
            </w:pPr>
            <w:r w:rsidRPr="004D2295">
              <w:rPr>
                <w:b/>
                <w:sz w:val="26"/>
                <w:szCs w:val="26"/>
                <w:lang w:val="nl-NL"/>
              </w:rPr>
              <w:t>Đơn vị tính</w:t>
            </w:r>
          </w:p>
        </w:tc>
        <w:tc>
          <w:tcPr>
            <w:tcW w:w="889" w:type="dxa"/>
            <w:vMerge w:val="restart"/>
            <w:vAlign w:val="center"/>
          </w:tcPr>
          <w:p w14:paraId="19C7DA9F" w14:textId="77777777" w:rsidR="001F0D13" w:rsidRPr="004D2295" w:rsidRDefault="001F0D13" w:rsidP="003878A0">
            <w:pPr>
              <w:jc w:val="center"/>
              <w:rPr>
                <w:b/>
                <w:sz w:val="26"/>
                <w:szCs w:val="26"/>
                <w:lang w:val="nl-NL"/>
              </w:rPr>
            </w:pPr>
            <w:r w:rsidRPr="004D2295">
              <w:rPr>
                <w:b/>
                <w:sz w:val="26"/>
                <w:szCs w:val="26"/>
                <w:lang w:val="nl-NL"/>
              </w:rPr>
              <w:t>Số lượng</w:t>
            </w:r>
          </w:p>
        </w:tc>
        <w:tc>
          <w:tcPr>
            <w:tcW w:w="815" w:type="dxa"/>
            <w:vMerge w:val="restart"/>
            <w:vAlign w:val="center"/>
          </w:tcPr>
          <w:p w14:paraId="231AC18E" w14:textId="77777777" w:rsidR="001F0D13" w:rsidRPr="004D2295" w:rsidRDefault="001F0D13" w:rsidP="003878A0">
            <w:pPr>
              <w:jc w:val="center"/>
              <w:rPr>
                <w:b/>
                <w:sz w:val="26"/>
                <w:szCs w:val="26"/>
                <w:lang w:val="nl-NL"/>
              </w:rPr>
            </w:pPr>
            <w:r w:rsidRPr="004D2295">
              <w:rPr>
                <w:b/>
                <w:sz w:val="26"/>
                <w:szCs w:val="26"/>
                <w:lang w:val="nl-NL"/>
              </w:rPr>
              <w:t>Đơn giá</w:t>
            </w:r>
          </w:p>
        </w:tc>
        <w:tc>
          <w:tcPr>
            <w:tcW w:w="1075" w:type="dxa"/>
            <w:vMerge w:val="restart"/>
            <w:vAlign w:val="center"/>
          </w:tcPr>
          <w:p w14:paraId="54803C7A" w14:textId="77777777" w:rsidR="001F0D13" w:rsidRPr="004D2295" w:rsidRDefault="001F0D13" w:rsidP="003878A0">
            <w:pPr>
              <w:jc w:val="center"/>
              <w:rPr>
                <w:b/>
                <w:sz w:val="26"/>
                <w:szCs w:val="26"/>
                <w:lang w:val="nl-NL"/>
              </w:rPr>
            </w:pPr>
            <w:r w:rsidRPr="004D2295">
              <w:rPr>
                <w:b/>
                <w:sz w:val="26"/>
                <w:szCs w:val="26"/>
                <w:lang w:val="nl-NL"/>
              </w:rPr>
              <w:t>Thành tiền</w:t>
            </w:r>
          </w:p>
        </w:tc>
        <w:tc>
          <w:tcPr>
            <w:tcW w:w="2970" w:type="dxa"/>
            <w:gridSpan w:val="6"/>
            <w:vAlign w:val="center"/>
          </w:tcPr>
          <w:p w14:paraId="569CF0A2" w14:textId="77777777" w:rsidR="001F0D13" w:rsidRPr="004D2295" w:rsidRDefault="001F0D13" w:rsidP="003878A0">
            <w:pPr>
              <w:jc w:val="center"/>
              <w:rPr>
                <w:b/>
                <w:sz w:val="26"/>
                <w:szCs w:val="26"/>
                <w:lang w:val="nl-NL"/>
              </w:rPr>
            </w:pPr>
            <w:r w:rsidRPr="004D2295">
              <w:rPr>
                <w:b/>
                <w:sz w:val="26"/>
                <w:szCs w:val="26"/>
                <w:lang w:val="nl-NL"/>
              </w:rPr>
              <w:t>Nguồn vốn</w:t>
            </w:r>
          </w:p>
        </w:tc>
      </w:tr>
      <w:tr w:rsidR="001F0D13" w14:paraId="6682FC66" w14:textId="77777777" w:rsidTr="004D2295">
        <w:trPr>
          <w:gridAfter w:val="1"/>
          <w:wAfter w:w="8" w:type="dxa"/>
          <w:cantSplit/>
        </w:trPr>
        <w:tc>
          <w:tcPr>
            <w:tcW w:w="648" w:type="dxa"/>
            <w:vMerge/>
            <w:vAlign w:val="center"/>
          </w:tcPr>
          <w:p w14:paraId="678A7674" w14:textId="77777777" w:rsidR="001F0D13" w:rsidRPr="004D2295" w:rsidRDefault="001F0D13" w:rsidP="003878A0">
            <w:pPr>
              <w:jc w:val="center"/>
              <w:rPr>
                <w:sz w:val="26"/>
                <w:szCs w:val="26"/>
                <w:lang w:val="nl-NL"/>
              </w:rPr>
            </w:pPr>
          </w:p>
        </w:tc>
        <w:tc>
          <w:tcPr>
            <w:tcW w:w="2182" w:type="dxa"/>
            <w:vMerge/>
            <w:vAlign w:val="center"/>
          </w:tcPr>
          <w:p w14:paraId="45EF4118" w14:textId="77777777" w:rsidR="001F0D13" w:rsidRPr="004D2295" w:rsidRDefault="001F0D13" w:rsidP="003878A0">
            <w:pPr>
              <w:jc w:val="center"/>
              <w:rPr>
                <w:sz w:val="26"/>
                <w:szCs w:val="26"/>
                <w:lang w:val="nl-NL"/>
              </w:rPr>
            </w:pPr>
          </w:p>
        </w:tc>
        <w:tc>
          <w:tcPr>
            <w:tcW w:w="990" w:type="dxa"/>
            <w:vMerge/>
            <w:vAlign w:val="center"/>
          </w:tcPr>
          <w:p w14:paraId="06A1005A" w14:textId="77777777" w:rsidR="001F0D13" w:rsidRPr="004D2295" w:rsidRDefault="001F0D13" w:rsidP="003878A0">
            <w:pPr>
              <w:jc w:val="center"/>
              <w:rPr>
                <w:sz w:val="26"/>
                <w:szCs w:val="26"/>
                <w:lang w:val="nl-NL"/>
              </w:rPr>
            </w:pPr>
          </w:p>
        </w:tc>
        <w:tc>
          <w:tcPr>
            <w:tcW w:w="889" w:type="dxa"/>
            <w:vMerge/>
            <w:vAlign w:val="center"/>
          </w:tcPr>
          <w:p w14:paraId="69972CDF" w14:textId="77777777" w:rsidR="001F0D13" w:rsidRPr="004D2295" w:rsidRDefault="001F0D13" w:rsidP="003878A0">
            <w:pPr>
              <w:jc w:val="center"/>
              <w:rPr>
                <w:sz w:val="26"/>
                <w:szCs w:val="26"/>
                <w:lang w:val="nl-NL"/>
              </w:rPr>
            </w:pPr>
          </w:p>
        </w:tc>
        <w:tc>
          <w:tcPr>
            <w:tcW w:w="815" w:type="dxa"/>
            <w:vMerge/>
            <w:vAlign w:val="center"/>
          </w:tcPr>
          <w:p w14:paraId="67A15F58" w14:textId="77777777" w:rsidR="001F0D13" w:rsidRPr="004D2295" w:rsidRDefault="001F0D13" w:rsidP="003878A0">
            <w:pPr>
              <w:jc w:val="center"/>
              <w:rPr>
                <w:sz w:val="26"/>
                <w:szCs w:val="26"/>
                <w:lang w:val="nl-NL"/>
              </w:rPr>
            </w:pPr>
          </w:p>
        </w:tc>
        <w:tc>
          <w:tcPr>
            <w:tcW w:w="1075" w:type="dxa"/>
            <w:vMerge/>
            <w:vAlign w:val="center"/>
          </w:tcPr>
          <w:p w14:paraId="34D3A83C" w14:textId="77777777" w:rsidR="001F0D13" w:rsidRPr="004D2295" w:rsidRDefault="001F0D13" w:rsidP="003878A0">
            <w:pPr>
              <w:jc w:val="center"/>
              <w:rPr>
                <w:sz w:val="26"/>
                <w:szCs w:val="26"/>
                <w:lang w:val="nl-NL"/>
              </w:rPr>
            </w:pPr>
          </w:p>
        </w:tc>
        <w:tc>
          <w:tcPr>
            <w:tcW w:w="990" w:type="dxa"/>
            <w:gridSpan w:val="2"/>
            <w:vAlign w:val="center"/>
          </w:tcPr>
          <w:p w14:paraId="36E9C38A" w14:textId="77777777" w:rsidR="001F0D13" w:rsidRPr="004D2295" w:rsidRDefault="001F0D13" w:rsidP="003878A0">
            <w:pPr>
              <w:jc w:val="center"/>
              <w:rPr>
                <w:b/>
                <w:sz w:val="26"/>
                <w:szCs w:val="26"/>
                <w:lang w:val="nl-NL"/>
              </w:rPr>
            </w:pPr>
            <w:r w:rsidRPr="004D2295">
              <w:rPr>
                <w:b/>
                <w:sz w:val="26"/>
                <w:szCs w:val="26"/>
                <w:lang w:val="nl-NL"/>
              </w:rPr>
              <w:t>NS</w:t>
            </w:r>
          </w:p>
          <w:p w14:paraId="40FF5262" w14:textId="77777777" w:rsidR="001F0D13" w:rsidRPr="004D2295" w:rsidRDefault="001F0D13" w:rsidP="003878A0">
            <w:pPr>
              <w:jc w:val="center"/>
              <w:rPr>
                <w:b/>
                <w:sz w:val="26"/>
                <w:szCs w:val="26"/>
                <w:lang w:val="nl-NL"/>
              </w:rPr>
            </w:pPr>
            <w:r w:rsidRPr="004D2295">
              <w:rPr>
                <w:b/>
                <w:sz w:val="26"/>
                <w:szCs w:val="26"/>
                <w:lang w:val="nl-NL"/>
              </w:rPr>
              <w:t>SNKH</w:t>
            </w:r>
          </w:p>
        </w:tc>
        <w:tc>
          <w:tcPr>
            <w:tcW w:w="990" w:type="dxa"/>
            <w:gridSpan w:val="2"/>
            <w:vAlign w:val="center"/>
          </w:tcPr>
          <w:p w14:paraId="1E085DDC" w14:textId="77777777" w:rsidR="001F0D13" w:rsidRPr="004D2295" w:rsidRDefault="001F0D13" w:rsidP="003878A0">
            <w:pPr>
              <w:jc w:val="center"/>
              <w:rPr>
                <w:b/>
                <w:sz w:val="26"/>
                <w:szCs w:val="26"/>
                <w:lang w:val="nl-NL"/>
              </w:rPr>
            </w:pPr>
            <w:r w:rsidRPr="004D2295">
              <w:rPr>
                <w:b/>
                <w:sz w:val="26"/>
                <w:szCs w:val="26"/>
                <w:lang w:val="nl-NL"/>
              </w:rPr>
              <w:t>Tài trợ</w:t>
            </w:r>
          </w:p>
        </w:tc>
        <w:tc>
          <w:tcPr>
            <w:tcW w:w="990" w:type="dxa"/>
            <w:gridSpan w:val="2"/>
            <w:vAlign w:val="center"/>
          </w:tcPr>
          <w:p w14:paraId="420575BF" w14:textId="77777777" w:rsidR="001F0D13" w:rsidRPr="004D2295" w:rsidRDefault="001F0D13" w:rsidP="003878A0">
            <w:pPr>
              <w:jc w:val="center"/>
              <w:rPr>
                <w:b/>
                <w:sz w:val="26"/>
                <w:szCs w:val="26"/>
                <w:lang w:val="nl-NL"/>
              </w:rPr>
            </w:pPr>
            <w:r w:rsidRPr="004D2295">
              <w:rPr>
                <w:b/>
                <w:sz w:val="26"/>
                <w:szCs w:val="26"/>
                <w:lang w:val="nl-NL"/>
              </w:rPr>
              <w:t>Khác</w:t>
            </w:r>
          </w:p>
        </w:tc>
      </w:tr>
      <w:tr w:rsidR="001F0D13" w14:paraId="3BBAB036" w14:textId="77777777" w:rsidTr="004D2295">
        <w:trPr>
          <w:gridAfter w:val="1"/>
          <w:wAfter w:w="8" w:type="dxa"/>
        </w:trPr>
        <w:tc>
          <w:tcPr>
            <w:tcW w:w="648" w:type="dxa"/>
          </w:tcPr>
          <w:p w14:paraId="4A19B0FE" w14:textId="77777777" w:rsidR="001F0D13" w:rsidRPr="004D2295" w:rsidRDefault="001F0D13" w:rsidP="004D2295">
            <w:pPr>
              <w:spacing w:before="60" w:after="60"/>
              <w:rPr>
                <w:sz w:val="26"/>
                <w:szCs w:val="26"/>
                <w:lang w:val="nl-NL"/>
              </w:rPr>
            </w:pPr>
            <w:r w:rsidRPr="004D2295">
              <w:rPr>
                <w:sz w:val="26"/>
                <w:szCs w:val="26"/>
                <w:lang w:val="nl-NL"/>
              </w:rPr>
              <w:t>2.1</w:t>
            </w:r>
          </w:p>
        </w:tc>
        <w:tc>
          <w:tcPr>
            <w:tcW w:w="2182" w:type="dxa"/>
          </w:tcPr>
          <w:p w14:paraId="56A7D53E" w14:textId="77777777" w:rsidR="001F0D13" w:rsidRPr="004D2295" w:rsidRDefault="001F0D13" w:rsidP="004D2295">
            <w:pPr>
              <w:spacing w:before="60" w:after="60"/>
              <w:rPr>
                <w:sz w:val="26"/>
                <w:szCs w:val="26"/>
                <w:lang w:val="nl-NL"/>
              </w:rPr>
            </w:pPr>
            <w:r w:rsidRPr="004D2295">
              <w:rPr>
                <w:sz w:val="26"/>
                <w:szCs w:val="26"/>
                <w:lang w:val="nl-NL"/>
              </w:rPr>
              <w:t>Nguyên, vật liệu</w:t>
            </w:r>
          </w:p>
        </w:tc>
        <w:tc>
          <w:tcPr>
            <w:tcW w:w="990" w:type="dxa"/>
          </w:tcPr>
          <w:p w14:paraId="7FAC849C" w14:textId="77777777" w:rsidR="001F0D13" w:rsidRDefault="001F0D13" w:rsidP="004D2295">
            <w:pPr>
              <w:spacing w:before="60" w:after="60"/>
              <w:rPr>
                <w:i/>
                <w:sz w:val="26"/>
                <w:szCs w:val="26"/>
                <w:lang w:val="nl-NL"/>
              </w:rPr>
            </w:pPr>
          </w:p>
        </w:tc>
        <w:tc>
          <w:tcPr>
            <w:tcW w:w="889" w:type="dxa"/>
          </w:tcPr>
          <w:p w14:paraId="186853C1" w14:textId="77777777" w:rsidR="001F0D13" w:rsidRDefault="001F0D13" w:rsidP="004D2295">
            <w:pPr>
              <w:spacing w:before="60" w:after="60"/>
              <w:rPr>
                <w:i/>
                <w:sz w:val="26"/>
                <w:szCs w:val="26"/>
                <w:lang w:val="nl-NL"/>
              </w:rPr>
            </w:pPr>
          </w:p>
        </w:tc>
        <w:tc>
          <w:tcPr>
            <w:tcW w:w="815" w:type="dxa"/>
          </w:tcPr>
          <w:p w14:paraId="7561C8FC" w14:textId="77777777" w:rsidR="001F0D13" w:rsidRDefault="001F0D13" w:rsidP="004D2295">
            <w:pPr>
              <w:spacing w:before="60" w:after="60"/>
              <w:rPr>
                <w:i/>
                <w:sz w:val="26"/>
                <w:szCs w:val="26"/>
                <w:lang w:val="nl-NL"/>
              </w:rPr>
            </w:pPr>
          </w:p>
        </w:tc>
        <w:tc>
          <w:tcPr>
            <w:tcW w:w="1075" w:type="dxa"/>
          </w:tcPr>
          <w:p w14:paraId="43685C64" w14:textId="77777777" w:rsidR="001F0D13" w:rsidRDefault="001F0D13" w:rsidP="004D2295">
            <w:pPr>
              <w:spacing w:before="60" w:after="60"/>
              <w:rPr>
                <w:i/>
                <w:sz w:val="26"/>
                <w:szCs w:val="26"/>
                <w:lang w:val="nl-NL"/>
              </w:rPr>
            </w:pPr>
          </w:p>
        </w:tc>
        <w:tc>
          <w:tcPr>
            <w:tcW w:w="990" w:type="dxa"/>
            <w:gridSpan w:val="2"/>
          </w:tcPr>
          <w:p w14:paraId="15AD3116" w14:textId="77777777" w:rsidR="001F0D13" w:rsidRDefault="001F0D13" w:rsidP="004D2295">
            <w:pPr>
              <w:spacing w:before="60" w:after="60"/>
              <w:rPr>
                <w:i/>
                <w:sz w:val="26"/>
                <w:szCs w:val="26"/>
                <w:lang w:val="nl-NL"/>
              </w:rPr>
            </w:pPr>
          </w:p>
        </w:tc>
        <w:tc>
          <w:tcPr>
            <w:tcW w:w="990" w:type="dxa"/>
            <w:gridSpan w:val="2"/>
          </w:tcPr>
          <w:p w14:paraId="3040DAC8" w14:textId="77777777" w:rsidR="001F0D13" w:rsidRDefault="001F0D13" w:rsidP="004D2295">
            <w:pPr>
              <w:spacing w:before="60" w:after="60"/>
              <w:rPr>
                <w:i/>
                <w:sz w:val="26"/>
                <w:szCs w:val="26"/>
                <w:lang w:val="nl-NL"/>
              </w:rPr>
            </w:pPr>
          </w:p>
        </w:tc>
        <w:tc>
          <w:tcPr>
            <w:tcW w:w="990" w:type="dxa"/>
            <w:gridSpan w:val="2"/>
          </w:tcPr>
          <w:p w14:paraId="4315F091" w14:textId="77777777" w:rsidR="001F0D13" w:rsidRDefault="001F0D13" w:rsidP="003878A0">
            <w:pPr>
              <w:rPr>
                <w:i/>
                <w:sz w:val="26"/>
                <w:szCs w:val="26"/>
                <w:lang w:val="nl-NL"/>
              </w:rPr>
            </w:pPr>
          </w:p>
        </w:tc>
      </w:tr>
      <w:tr w:rsidR="001F0D13" w14:paraId="2FCBF850" w14:textId="77777777" w:rsidTr="004D2295">
        <w:trPr>
          <w:gridAfter w:val="1"/>
          <w:wAfter w:w="8" w:type="dxa"/>
        </w:trPr>
        <w:tc>
          <w:tcPr>
            <w:tcW w:w="648" w:type="dxa"/>
          </w:tcPr>
          <w:p w14:paraId="0406D0AD" w14:textId="77777777" w:rsidR="001F0D13" w:rsidRDefault="001F0D13" w:rsidP="004D2295">
            <w:pPr>
              <w:spacing w:before="60" w:after="60"/>
              <w:rPr>
                <w:sz w:val="26"/>
                <w:szCs w:val="26"/>
                <w:lang w:val="nl-NL"/>
              </w:rPr>
            </w:pPr>
          </w:p>
        </w:tc>
        <w:tc>
          <w:tcPr>
            <w:tcW w:w="2182" w:type="dxa"/>
          </w:tcPr>
          <w:p w14:paraId="14803426" w14:textId="77777777" w:rsidR="001F0D13" w:rsidRDefault="001F0D13" w:rsidP="004D2295">
            <w:pPr>
              <w:spacing w:before="60" w:after="60"/>
              <w:rPr>
                <w:sz w:val="26"/>
                <w:szCs w:val="26"/>
                <w:lang w:val="nl-NL"/>
              </w:rPr>
            </w:pPr>
          </w:p>
        </w:tc>
        <w:tc>
          <w:tcPr>
            <w:tcW w:w="990" w:type="dxa"/>
          </w:tcPr>
          <w:p w14:paraId="155D4B3B" w14:textId="77777777" w:rsidR="001F0D13" w:rsidRDefault="001F0D13" w:rsidP="004D2295">
            <w:pPr>
              <w:spacing w:before="60" w:after="60"/>
              <w:rPr>
                <w:sz w:val="26"/>
                <w:szCs w:val="26"/>
                <w:lang w:val="nl-NL"/>
              </w:rPr>
            </w:pPr>
          </w:p>
        </w:tc>
        <w:tc>
          <w:tcPr>
            <w:tcW w:w="889" w:type="dxa"/>
          </w:tcPr>
          <w:p w14:paraId="371BDD77" w14:textId="77777777" w:rsidR="001F0D13" w:rsidRDefault="001F0D13" w:rsidP="004D2295">
            <w:pPr>
              <w:spacing w:before="60" w:after="60"/>
              <w:rPr>
                <w:sz w:val="26"/>
                <w:szCs w:val="26"/>
                <w:lang w:val="nl-NL"/>
              </w:rPr>
            </w:pPr>
          </w:p>
        </w:tc>
        <w:tc>
          <w:tcPr>
            <w:tcW w:w="815" w:type="dxa"/>
          </w:tcPr>
          <w:p w14:paraId="430BFF90" w14:textId="77777777" w:rsidR="001F0D13" w:rsidRDefault="001F0D13" w:rsidP="004D2295">
            <w:pPr>
              <w:spacing w:before="60" w:after="60"/>
              <w:rPr>
                <w:sz w:val="26"/>
                <w:szCs w:val="26"/>
                <w:lang w:val="nl-NL"/>
              </w:rPr>
            </w:pPr>
          </w:p>
        </w:tc>
        <w:tc>
          <w:tcPr>
            <w:tcW w:w="1075" w:type="dxa"/>
          </w:tcPr>
          <w:p w14:paraId="3E580F47" w14:textId="77777777" w:rsidR="001F0D13" w:rsidRDefault="001F0D13" w:rsidP="004D2295">
            <w:pPr>
              <w:spacing w:before="60" w:after="60"/>
              <w:rPr>
                <w:sz w:val="26"/>
                <w:szCs w:val="26"/>
                <w:lang w:val="nl-NL"/>
              </w:rPr>
            </w:pPr>
          </w:p>
        </w:tc>
        <w:tc>
          <w:tcPr>
            <w:tcW w:w="990" w:type="dxa"/>
            <w:gridSpan w:val="2"/>
          </w:tcPr>
          <w:p w14:paraId="534EFA12" w14:textId="77777777" w:rsidR="001F0D13" w:rsidRDefault="001F0D13" w:rsidP="004D2295">
            <w:pPr>
              <w:spacing w:before="60" w:after="60"/>
              <w:rPr>
                <w:sz w:val="26"/>
                <w:szCs w:val="26"/>
                <w:lang w:val="nl-NL"/>
              </w:rPr>
            </w:pPr>
          </w:p>
        </w:tc>
        <w:tc>
          <w:tcPr>
            <w:tcW w:w="990" w:type="dxa"/>
            <w:gridSpan w:val="2"/>
          </w:tcPr>
          <w:p w14:paraId="17DC783B" w14:textId="77777777" w:rsidR="001F0D13" w:rsidRDefault="001F0D13" w:rsidP="004D2295">
            <w:pPr>
              <w:spacing w:before="60" w:after="60"/>
              <w:rPr>
                <w:sz w:val="26"/>
                <w:szCs w:val="26"/>
                <w:lang w:val="nl-NL"/>
              </w:rPr>
            </w:pPr>
          </w:p>
        </w:tc>
        <w:tc>
          <w:tcPr>
            <w:tcW w:w="990" w:type="dxa"/>
            <w:gridSpan w:val="2"/>
          </w:tcPr>
          <w:p w14:paraId="7FFD344A" w14:textId="77777777" w:rsidR="001F0D13" w:rsidRDefault="001F0D13" w:rsidP="003878A0">
            <w:pPr>
              <w:rPr>
                <w:sz w:val="26"/>
                <w:szCs w:val="26"/>
                <w:lang w:val="nl-NL"/>
              </w:rPr>
            </w:pPr>
          </w:p>
        </w:tc>
      </w:tr>
      <w:tr w:rsidR="001F0D13" w14:paraId="02FEE496" w14:textId="77777777" w:rsidTr="004D2295">
        <w:trPr>
          <w:gridAfter w:val="1"/>
          <w:wAfter w:w="8" w:type="dxa"/>
        </w:trPr>
        <w:tc>
          <w:tcPr>
            <w:tcW w:w="648" w:type="dxa"/>
          </w:tcPr>
          <w:p w14:paraId="3F01F199" w14:textId="77777777" w:rsidR="001F0D13" w:rsidRDefault="001F0D13" w:rsidP="004D2295">
            <w:pPr>
              <w:spacing w:before="60" w:after="60"/>
              <w:rPr>
                <w:sz w:val="26"/>
                <w:szCs w:val="26"/>
                <w:lang w:val="nl-NL"/>
              </w:rPr>
            </w:pPr>
          </w:p>
        </w:tc>
        <w:tc>
          <w:tcPr>
            <w:tcW w:w="2182" w:type="dxa"/>
          </w:tcPr>
          <w:p w14:paraId="489E60EF" w14:textId="77777777" w:rsidR="001F0D13" w:rsidRDefault="001F0D13" w:rsidP="004D2295">
            <w:pPr>
              <w:spacing w:before="60" w:after="60"/>
              <w:rPr>
                <w:sz w:val="26"/>
                <w:szCs w:val="26"/>
                <w:lang w:val="nl-NL"/>
              </w:rPr>
            </w:pPr>
          </w:p>
        </w:tc>
        <w:tc>
          <w:tcPr>
            <w:tcW w:w="990" w:type="dxa"/>
          </w:tcPr>
          <w:p w14:paraId="7EF98F4E" w14:textId="77777777" w:rsidR="001F0D13" w:rsidRDefault="001F0D13" w:rsidP="004D2295">
            <w:pPr>
              <w:spacing w:before="60" w:after="60"/>
              <w:rPr>
                <w:sz w:val="26"/>
                <w:szCs w:val="26"/>
                <w:lang w:val="nl-NL"/>
              </w:rPr>
            </w:pPr>
          </w:p>
        </w:tc>
        <w:tc>
          <w:tcPr>
            <w:tcW w:w="889" w:type="dxa"/>
          </w:tcPr>
          <w:p w14:paraId="46FBA569" w14:textId="77777777" w:rsidR="001F0D13" w:rsidRDefault="001F0D13" w:rsidP="004D2295">
            <w:pPr>
              <w:spacing w:before="60" w:after="60"/>
              <w:rPr>
                <w:sz w:val="26"/>
                <w:szCs w:val="26"/>
                <w:lang w:val="nl-NL"/>
              </w:rPr>
            </w:pPr>
          </w:p>
        </w:tc>
        <w:tc>
          <w:tcPr>
            <w:tcW w:w="815" w:type="dxa"/>
          </w:tcPr>
          <w:p w14:paraId="3F059392" w14:textId="77777777" w:rsidR="001F0D13" w:rsidRDefault="001F0D13" w:rsidP="004D2295">
            <w:pPr>
              <w:spacing w:before="60" w:after="60"/>
              <w:rPr>
                <w:sz w:val="26"/>
                <w:szCs w:val="26"/>
                <w:lang w:val="nl-NL"/>
              </w:rPr>
            </w:pPr>
          </w:p>
        </w:tc>
        <w:tc>
          <w:tcPr>
            <w:tcW w:w="1075" w:type="dxa"/>
          </w:tcPr>
          <w:p w14:paraId="53FB2D7E" w14:textId="77777777" w:rsidR="001F0D13" w:rsidRDefault="001F0D13" w:rsidP="004D2295">
            <w:pPr>
              <w:spacing w:before="60" w:after="60"/>
              <w:rPr>
                <w:sz w:val="26"/>
                <w:szCs w:val="26"/>
                <w:lang w:val="nl-NL"/>
              </w:rPr>
            </w:pPr>
          </w:p>
        </w:tc>
        <w:tc>
          <w:tcPr>
            <w:tcW w:w="990" w:type="dxa"/>
            <w:gridSpan w:val="2"/>
          </w:tcPr>
          <w:p w14:paraId="660D125D" w14:textId="77777777" w:rsidR="001F0D13" w:rsidRDefault="001F0D13" w:rsidP="004D2295">
            <w:pPr>
              <w:spacing w:before="60" w:after="60"/>
              <w:rPr>
                <w:sz w:val="26"/>
                <w:szCs w:val="26"/>
                <w:lang w:val="nl-NL"/>
              </w:rPr>
            </w:pPr>
          </w:p>
        </w:tc>
        <w:tc>
          <w:tcPr>
            <w:tcW w:w="990" w:type="dxa"/>
            <w:gridSpan w:val="2"/>
          </w:tcPr>
          <w:p w14:paraId="1E866097" w14:textId="77777777" w:rsidR="001F0D13" w:rsidRDefault="001F0D13" w:rsidP="004D2295">
            <w:pPr>
              <w:spacing w:before="60" w:after="60"/>
              <w:rPr>
                <w:sz w:val="26"/>
                <w:szCs w:val="26"/>
                <w:lang w:val="nl-NL"/>
              </w:rPr>
            </w:pPr>
          </w:p>
        </w:tc>
        <w:tc>
          <w:tcPr>
            <w:tcW w:w="990" w:type="dxa"/>
            <w:gridSpan w:val="2"/>
          </w:tcPr>
          <w:p w14:paraId="24343C6D" w14:textId="77777777" w:rsidR="001F0D13" w:rsidRDefault="001F0D13" w:rsidP="003878A0">
            <w:pPr>
              <w:rPr>
                <w:sz w:val="26"/>
                <w:szCs w:val="26"/>
                <w:lang w:val="nl-NL"/>
              </w:rPr>
            </w:pPr>
          </w:p>
        </w:tc>
      </w:tr>
      <w:tr w:rsidR="001F0D13" w14:paraId="6279529E" w14:textId="77777777" w:rsidTr="004D2295">
        <w:trPr>
          <w:gridAfter w:val="1"/>
          <w:wAfter w:w="8" w:type="dxa"/>
        </w:trPr>
        <w:tc>
          <w:tcPr>
            <w:tcW w:w="648" w:type="dxa"/>
          </w:tcPr>
          <w:p w14:paraId="079410CF" w14:textId="77777777" w:rsidR="001F0D13" w:rsidRDefault="001F0D13" w:rsidP="004D2295">
            <w:pPr>
              <w:spacing w:before="60" w:after="60"/>
              <w:rPr>
                <w:sz w:val="26"/>
                <w:szCs w:val="26"/>
                <w:lang w:val="nl-NL"/>
              </w:rPr>
            </w:pPr>
          </w:p>
        </w:tc>
        <w:tc>
          <w:tcPr>
            <w:tcW w:w="2182" w:type="dxa"/>
          </w:tcPr>
          <w:p w14:paraId="56557F29" w14:textId="77777777" w:rsidR="001F0D13" w:rsidRDefault="001F0D13" w:rsidP="004D2295">
            <w:pPr>
              <w:spacing w:before="60" w:after="60"/>
              <w:rPr>
                <w:sz w:val="26"/>
                <w:szCs w:val="26"/>
                <w:lang w:val="nl-NL"/>
              </w:rPr>
            </w:pPr>
          </w:p>
        </w:tc>
        <w:tc>
          <w:tcPr>
            <w:tcW w:w="990" w:type="dxa"/>
          </w:tcPr>
          <w:p w14:paraId="28FC2DF0" w14:textId="77777777" w:rsidR="001F0D13" w:rsidRDefault="001F0D13" w:rsidP="004D2295">
            <w:pPr>
              <w:spacing w:before="60" w:after="60"/>
              <w:rPr>
                <w:sz w:val="26"/>
                <w:szCs w:val="26"/>
                <w:lang w:val="nl-NL"/>
              </w:rPr>
            </w:pPr>
          </w:p>
        </w:tc>
        <w:tc>
          <w:tcPr>
            <w:tcW w:w="889" w:type="dxa"/>
          </w:tcPr>
          <w:p w14:paraId="6D7B29E0" w14:textId="77777777" w:rsidR="001F0D13" w:rsidRDefault="001F0D13" w:rsidP="004D2295">
            <w:pPr>
              <w:spacing w:before="60" w:after="60"/>
              <w:rPr>
                <w:sz w:val="26"/>
                <w:szCs w:val="26"/>
                <w:lang w:val="nl-NL"/>
              </w:rPr>
            </w:pPr>
          </w:p>
        </w:tc>
        <w:tc>
          <w:tcPr>
            <w:tcW w:w="815" w:type="dxa"/>
          </w:tcPr>
          <w:p w14:paraId="2902607A" w14:textId="77777777" w:rsidR="001F0D13" w:rsidRDefault="001F0D13" w:rsidP="004D2295">
            <w:pPr>
              <w:spacing w:before="60" w:after="60"/>
              <w:rPr>
                <w:sz w:val="26"/>
                <w:szCs w:val="26"/>
                <w:lang w:val="nl-NL"/>
              </w:rPr>
            </w:pPr>
          </w:p>
        </w:tc>
        <w:tc>
          <w:tcPr>
            <w:tcW w:w="1075" w:type="dxa"/>
          </w:tcPr>
          <w:p w14:paraId="5B3BE396" w14:textId="77777777" w:rsidR="001F0D13" w:rsidRDefault="001F0D13" w:rsidP="004D2295">
            <w:pPr>
              <w:spacing w:before="60" w:after="60"/>
              <w:rPr>
                <w:sz w:val="26"/>
                <w:szCs w:val="26"/>
                <w:lang w:val="nl-NL"/>
              </w:rPr>
            </w:pPr>
          </w:p>
        </w:tc>
        <w:tc>
          <w:tcPr>
            <w:tcW w:w="990" w:type="dxa"/>
            <w:gridSpan w:val="2"/>
          </w:tcPr>
          <w:p w14:paraId="2396E555" w14:textId="77777777" w:rsidR="001F0D13" w:rsidRDefault="001F0D13" w:rsidP="004D2295">
            <w:pPr>
              <w:spacing w:before="60" w:after="60"/>
              <w:rPr>
                <w:sz w:val="26"/>
                <w:szCs w:val="26"/>
                <w:lang w:val="nl-NL"/>
              </w:rPr>
            </w:pPr>
          </w:p>
        </w:tc>
        <w:tc>
          <w:tcPr>
            <w:tcW w:w="990" w:type="dxa"/>
            <w:gridSpan w:val="2"/>
          </w:tcPr>
          <w:p w14:paraId="6EE8C0AC" w14:textId="77777777" w:rsidR="001F0D13" w:rsidRDefault="001F0D13" w:rsidP="004D2295">
            <w:pPr>
              <w:spacing w:before="60" w:after="60"/>
              <w:rPr>
                <w:sz w:val="26"/>
                <w:szCs w:val="26"/>
                <w:lang w:val="nl-NL"/>
              </w:rPr>
            </w:pPr>
          </w:p>
        </w:tc>
        <w:tc>
          <w:tcPr>
            <w:tcW w:w="990" w:type="dxa"/>
            <w:gridSpan w:val="2"/>
          </w:tcPr>
          <w:p w14:paraId="72347BAB" w14:textId="77777777" w:rsidR="001F0D13" w:rsidRDefault="001F0D13" w:rsidP="003878A0">
            <w:pPr>
              <w:rPr>
                <w:sz w:val="26"/>
                <w:szCs w:val="26"/>
                <w:lang w:val="nl-NL"/>
              </w:rPr>
            </w:pPr>
          </w:p>
        </w:tc>
      </w:tr>
      <w:tr w:rsidR="001F0D13" w14:paraId="30BC75C8" w14:textId="77777777" w:rsidTr="004D2295">
        <w:trPr>
          <w:gridAfter w:val="1"/>
          <w:wAfter w:w="8" w:type="dxa"/>
        </w:trPr>
        <w:tc>
          <w:tcPr>
            <w:tcW w:w="648" w:type="dxa"/>
          </w:tcPr>
          <w:p w14:paraId="63636F35" w14:textId="77777777" w:rsidR="001F0D13" w:rsidRDefault="001F0D13" w:rsidP="004D2295">
            <w:pPr>
              <w:spacing w:before="60" w:after="60"/>
              <w:rPr>
                <w:sz w:val="26"/>
                <w:szCs w:val="26"/>
                <w:lang w:val="nl-NL"/>
              </w:rPr>
            </w:pPr>
          </w:p>
        </w:tc>
        <w:tc>
          <w:tcPr>
            <w:tcW w:w="2182" w:type="dxa"/>
          </w:tcPr>
          <w:p w14:paraId="78AE2F19" w14:textId="77777777" w:rsidR="001F0D13" w:rsidRDefault="001F0D13" w:rsidP="004D2295">
            <w:pPr>
              <w:spacing w:before="60" w:after="60"/>
              <w:rPr>
                <w:sz w:val="26"/>
                <w:szCs w:val="26"/>
                <w:lang w:val="nl-NL"/>
              </w:rPr>
            </w:pPr>
          </w:p>
        </w:tc>
        <w:tc>
          <w:tcPr>
            <w:tcW w:w="990" w:type="dxa"/>
          </w:tcPr>
          <w:p w14:paraId="4D51D308" w14:textId="77777777" w:rsidR="001F0D13" w:rsidRDefault="001F0D13" w:rsidP="004D2295">
            <w:pPr>
              <w:spacing w:before="60" w:after="60"/>
              <w:rPr>
                <w:sz w:val="26"/>
                <w:szCs w:val="26"/>
                <w:lang w:val="nl-NL"/>
              </w:rPr>
            </w:pPr>
          </w:p>
        </w:tc>
        <w:tc>
          <w:tcPr>
            <w:tcW w:w="889" w:type="dxa"/>
          </w:tcPr>
          <w:p w14:paraId="5719CAF9" w14:textId="77777777" w:rsidR="001F0D13" w:rsidRDefault="001F0D13" w:rsidP="004D2295">
            <w:pPr>
              <w:spacing w:before="60" w:after="60"/>
              <w:rPr>
                <w:sz w:val="26"/>
                <w:szCs w:val="26"/>
                <w:lang w:val="nl-NL"/>
              </w:rPr>
            </w:pPr>
          </w:p>
        </w:tc>
        <w:tc>
          <w:tcPr>
            <w:tcW w:w="815" w:type="dxa"/>
          </w:tcPr>
          <w:p w14:paraId="138C8FF8" w14:textId="77777777" w:rsidR="001F0D13" w:rsidRDefault="001F0D13" w:rsidP="004D2295">
            <w:pPr>
              <w:spacing w:before="60" w:after="60"/>
              <w:rPr>
                <w:sz w:val="26"/>
                <w:szCs w:val="26"/>
                <w:lang w:val="nl-NL"/>
              </w:rPr>
            </w:pPr>
          </w:p>
        </w:tc>
        <w:tc>
          <w:tcPr>
            <w:tcW w:w="1075" w:type="dxa"/>
          </w:tcPr>
          <w:p w14:paraId="127BEAF3" w14:textId="77777777" w:rsidR="001F0D13" w:rsidRDefault="001F0D13" w:rsidP="004D2295">
            <w:pPr>
              <w:spacing w:before="60" w:after="60"/>
              <w:rPr>
                <w:sz w:val="26"/>
                <w:szCs w:val="26"/>
                <w:lang w:val="nl-NL"/>
              </w:rPr>
            </w:pPr>
          </w:p>
        </w:tc>
        <w:tc>
          <w:tcPr>
            <w:tcW w:w="990" w:type="dxa"/>
            <w:gridSpan w:val="2"/>
          </w:tcPr>
          <w:p w14:paraId="36F11530" w14:textId="77777777" w:rsidR="001F0D13" w:rsidRDefault="001F0D13" w:rsidP="004D2295">
            <w:pPr>
              <w:spacing w:before="60" w:after="60"/>
              <w:rPr>
                <w:sz w:val="26"/>
                <w:szCs w:val="26"/>
                <w:lang w:val="nl-NL"/>
              </w:rPr>
            </w:pPr>
          </w:p>
        </w:tc>
        <w:tc>
          <w:tcPr>
            <w:tcW w:w="990" w:type="dxa"/>
            <w:gridSpan w:val="2"/>
          </w:tcPr>
          <w:p w14:paraId="59C6B305" w14:textId="77777777" w:rsidR="001F0D13" w:rsidRDefault="001F0D13" w:rsidP="004D2295">
            <w:pPr>
              <w:spacing w:before="60" w:after="60"/>
              <w:rPr>
                <w:sz w:val="26"/>
                <w:szCs w:val="26"/>
                <w:lang w:val="nl-NL"/>
              </w:rPr>
            </w:pPr>
          </w:p>
        </w:tc>
        <w:tc>
          <w:tcPr>
            <w:tcW w:w="990" w:type="dxa"/>
            <w:gridSpan w:val="2"/>
          </w:tcPr>
          <w:p w14:paraId="36CEA5D4" w14:textId="77777777" w:rsidR="001F0D13" w:rsidRDefault="001F0D13" w:rsidP="003878A0">
            <w:pPr>
              <w:rPr>
                <w:sz w:val="26"/>
                <w:szCs w:val="26"/>
                <w:lang w:val="nl-NL"/>
              </w:rPr>
            </w:pPr>
          </w:p>
        </w:tc>
      </w:tr>
      <w:tr w:rsidR="001F0D13" w14:paraId="52C6D193" w14:textId="77777777" w:rsidTr="004D2295">
        <w:trPr>
          <w:gridAfter w:val="1"/>
          <w:wAfter w:w="8" w:type="dxa"/>
        </w:trPr>
        <w:tc>
          <w:tcPr>
            <w:tcW w:w="648" w:type="dxa"/>
          </w:tcPr>
          <w:p w14:paraId="48FF433C" w14:textId="77777777" w:rsidR="001F0D13" w:rsidRDefault="001F0D13" w:rsidP="004D2295">
            <w:pPr>
              <w:spacing w:before="60" w:after="60"/>
              <w:rPr>
                <w:sz w:val="26"/>
                <w:szCs w:val="26"/>
                <w:lang w:val="nl-NL"/>
              </w:rPr>
            </w:pPr>
          </w:p>
        </w:tc>
        <w:tc>
          <w:tcPr>
            <w:tcW w:w="2182" w:type="dxa"/>
          </w:tcPr>
          <w:p w14:paraId="03C33CE0" w14:textId="77777777" w:rsidR="001F0D13" w:rsidRDefault="001F0D13" w:rsidP="004D2295">
            <w:pPr>
              <w:spacing w:before="60" w:after="60"/>
              <w:rPr>
                <w:sz w:val="26"/>
                <w:szCs w:val="26"/>
                <w:lang w:val="nl-NL"/>
              </w:rPr>
            </w:pPr>
          </w:p>
        </w:tc>
        <w:tc>
          <w:tcPr>
            <w:tcW w:w="990" w:type="dxa"/>
          </w:tcPr>
          <w:p w14:paraId="74031C50" w14:textId="77777777" w:rsidR="001F0D13" w:rsidRDefault="001F0D13" w:rsidP="004D2295">
            <w:pPr>
              <w:spacing w:before="60" w:after="60"/>
              <w:rPr>
                <w:sz w:val="26"/>
                <w:szCs w:val="26"/>
                <w:lang w:val="nl-NL"/>
              </w:rPr>
            </w:pPr>
          </w:p>
        </w:tc>
        <w:tc>
          <w:tcPr>
            <w:tcW w:w="889" w:type="dxa"/>
          </w:tcPr>
          <w:p w14:paraId="36621915" w14:textId="77777777" w:rsidR="001F0D13" w:rsidRDefault="001F0D13" w:rsidP="004D2295">
            <w:pPr>
              <w:spacing w:before="60" w:after="60"/>
              <w:rPr>
                <w:sz w:val="26"/>
                <w:szCs w:val="26"/>
                <w:lang w:val="nl-NL"/>
              </w:rPr>
            </w:pPr>
          </w:p>
        </w:tc>
        <w:tc>
          <w:tcPr>
            <w:tcW w:w="815" w:type="dxa"/>
          </w:tcPr>
          <w:p w14:paraId="6C690362" w14:textId="77777777" w:rsidR="001F0D13" w:rsidRDefault="001F0D13" w:rsidP="004D2295">
            <w:pPr>
              <w:spacing w:before="60" w:after="60"/>
              <w:rPr>
                <w:sz w:val="26"/>
                <w:szCs w:val="26"/>
                <w:lang w:val="nl-NL"/>
              </w:rPr>
            </w:pPr>
          </w:p>
        </w:tc>
        <w:tc>
          <w:tcPr>
            <w:tcW w:w="1075" w:type="dxa"/>
          </w:tcPr>
          <w:p w14:paraId="13B3AEC1" w14:textId="77777777" w:rsidR="001F0D13" w:rsidRDefault="001F0D13" w:rsidP="004D2295">
            <w:pPr>
              <w:spacing w:before="60" w:after="60"/>
              <w:rPr>
                <w:sz w:val="26"/>
                <w:szCs w:val="26"/>
                <w:lang w:val="nl-NL"/>
              </w:rPr>
            </w:pPr>
          </w:p>
        </w:tc>
        <w:tc>
          <w:tcPr>
            <w:tcW w:w="990" w:type="dxa"/>
            <w:gridSpan w:val="2"/>
          </w:tcPr>
          <w:p w14:paraId="6F43E82B" w14:textId="77777777" w:rsidR="001F0D13" w:rsidRDefault="001F0D13" w:rsidP="004D2295">
            <w:pPr>
              <w:spacing w:before="60" w:after="60"/>
              <w:rPr>
                <w:sz w:val="26"/>
                <w:szCs w:val="26"/>
                <w:lang w:val="nl-NL"/>
              </w:rPr>
            </w:pPr>
          </w:p>
        </w:tc>
        <w:tc>
          <w:tcPr>
            <w:tcW w:w="990" w:type="dxa"/>
            <w:gridSpan w:val="2"/>
          </w:tcPr>
          <w:p w14:paraId="1B2EB375" w14:textId="77777777" w:rsidR="001F0D13" w:rsidRDefault="001F0D13" w:rsidP="004D2295">
            <w:pPr>
              <w:spacing w:before="60" w:after="60"/>
              <w:rPr>
                <w:sz w:val="26"/>
                <w:szCs w:val="26"/>
                <w:lang w:val="nl-NL"/>
              </w:rPr>
            </w:pPr>
          </w:p>
        </w:tc>
        <w:tc>
          <w:tcPr>
            <w:tcW w:w="990" w:type="dxa"/>
            <w:gridSpan w:val="2"/>
          </w:tcPr>
          <w:p w14:paraId="69A75077" w14:textId="77777777" w:rsidR="001F0D13" w:rsidRDefault="001F0D13" w:rsidP="003878A0">
            <w:pPr>
              <w:rPr>
                <w:sz w:val="26"/>
                <w:szCs w:val="26"/>
                <w:lang w:val="nl-NL"/>
              </w:rPr>
            </w:pPr>
          </w:p>
        </w:tc>
      </w:tr>
      <w:tr w:rsidR="001F0D13" w14:paraId="1AC09FBD" w14:textId="77777777" w:rsidTr="004D2295">
        <w:trPr>
          <w:gridAfter w:val="1"/>
          <w:wAfter w:w="8" w:type="dxa"/>
        </w:trPr>
        <w:tc>
          <w:tcPr>
            <w:tcW w:w="648" w:type="dxa"/>
          </w:tcPr>
          <w:p w14:paraId="3062E745" w14:textId="77777777" w:rsidR="001F0D13" w:rsidRDefault="001F0D13" w:rsidP="004D2295">
            <w:pPr>
              <w:spacing w:before="60" w:after="60"/>
              <w:rPr>
                <w:sz w:val="26"/>
                <w:szCs w:val="26"/>
                <w:lang w:val="nl-NL"/>
              </w:rPr>
            </w:pPr>
          </w:p>
        </w:tc>
        <w:tc>
          <w:tcPr>
            <w:tcW w:w="2182" w:type="dxa"/>
          </w:tcPr>
          <w:p w14:paraId="5D4F0700" w14:textId="77777777" w:rsidR="001F0D13" w:rsidRDefault="001F0D13" w:rsidP="004D2295">
            <w:pPr>
              <w:spacing w:before="60" w:after="60"/>
              <w:rPr>
                <w:sz w:val="26"/>
                <w:szCs w:val="26"/>
                <w:lang w:val="nl-NL"/>
              </w:rPr>
            </w:pPr>
          </w:p>
        </w:tc>
        <w:tc>
          <w:tcPr>
            <w:tcW w:w="990" w:type="dxa"/>
          </w:tcPr>
          <w:p w14:paraId="3BCC6909" w14:textId="77777777" w:rsidR="001F0D13" w:rsidRDefault="001F0D13" w:rsidP="004D2295">
            <w:pPr>
              <w:spacing w:before="60" w:after="60"/>
              <w:rPr>
                <w:sz w:val="26"/>
                <w:szCs w:val="26"/>
                <w:lang w:val="nl-NL"/>
              </w:rPr>
            </w:pPr>
          </w:p>
        </w:tc>
        <w:tc>
          <w:tcPr>
            <w:tcW w:w="889" w:type="dxa"/>
          </w:tcPr>
          <w:p w14:paraId="2BE65689" w14:textId="77777777" w:rsidR="001F0D13" w:rsidRDefault="001F0D13" w:rsidP="004D2295">
            <w:pPr>
              <w:spacing w:before="60" w:after="60"/>
              <w:rPr>
                <w:sz w:val="26"/>
                <w:szCs w:val="26"/>
                <w:lang w:val="nl-NL"/>
              </w:rPr>
            </w:pPr>
          </w:p>
        </w:tc>
        <w:tc>
          <w:tcPr>
            <w:tcW w:w="815" w:type="dxa"/>
          </w:tcPr>
          <w:p w14:paraId="3E929E8F" w14:textId="77777777" w:rsidR="001F0D13" w:rsidRDefault="001F0D13" w:rsidP="004D2295">
            <w:pPr>
              <w:spacing w:before="60" w:after="60"/>
              <w:rPr>
                <w:sz w:val="26"/>
                <w:szCs w:val="26"/>
                <w:lang w:val="nl-NL"/>
              </w:rPr>
            </w:pPr>
          </w:p>
        </w:tc>
        <w:tc>
          <w:tcPr>
            <w:tcW w:w="1075" w:type="dxa"/>
          </w:tcPr>
          <w:p w14:paraId="19D9B728" w14:textId="77777777" w:rsidR="001F0D13" w:rsidRDefault="001F0D13" w:rsidP="004D2295">
            <w:pPr>
              <w:spacing w:before="60" w:after="60"/>
              <w:rPr>
                <w:sz w:val="26"/>
                <w:szCs w:val="26"/>
                <w:lang w:val="nl-NL"/>
              </w:rPr>
            </w:pPr>
          </w:p>
        </w:tc>
        <w:tc>
          <w:tcPr>
            <w:tcW w:w="990" w:type="dxa"/>
            <w:gridSpan w:val="2"/>
          </w:tcPr>
          <w:p w14:paraId="50543FE3" w14:textId="77777777" w:rsidR="001F0D13" w:rsidRDefault="001F0D13" w:rsidP="004D2295">
            <w:pPr>
              <w:spacing w:before="60" w:after="60"/>
              <w:rPr>
                <w:sz w:val="26"/>
                <w:szCs w:val="26"/>
                <w:lang w:val="nl-NL"/>
              </w:rPr>
            </w:pPr>
          </w:p>
        </w:tc>
        <w:tc>
          <w:tcPr>
            <w:tcW w:w="990" w:type="dxa"/>
            <w:gridSpan w:val="2"/>
          </w:tcPr>
          <w:p w14:paraId="4B23D6CF" w14:textId="77777777" w:rsidR="001F0D13" w:rsidRDefault="001F0D13" w:rsidP="004D2295">
            <w:pPr>
              <w:spacing w:before="60" w:after="60"/>
              <w:rPr>
                <w:sz w:val="26"/>
                <w:szCs w:val="26"/>
                <w:lang w:val="nl-NL"/>
              </w:rPr>
            </w:pPr>
          </w:p>
        </w:tc>
        <w:tc>
          <w:tcPr>
            <w:tcW w:w="990" w:type="dxa"/>
            <w:gridSpan w:val="2"/>
          </w:tcPr>
          <w:p w14:paraId="38F499E4" w14:textId="77777777" w:rsidR="001F0D13" w:rsidRDefault="001F0D13" w:rsidP="003878A0">
            <w:pPr>
              <w:rPr>
                <w:sz w:val="26"/>
                <w:szCs w:val="26"/>
                <w:lang w:val="nl-NL"/>
              </w:rPr>
            </w:pPr>
          </w:p>
        </w:tc>
      </w:tr>
      <w:tr w:rsidR="001F0D13" w14:paraId="0946CC79" w14:textId="77777777" w:rsidTr="004D2295">
        <w:trPr>
          <w:gridAfter w:val="1"/>
          <w:wAfter w:w="8" w:type="dxa"/>
        </w:trPr>
        <w:tc>
          <w:tcPr>
            <w:tcW w:w="648" w:type="dxa"/>
          </w:tcPr>
          <w:p w14:paraId="6ABCDC51" w14:textId="77777777" w:rsidR="001F0D13" w:rsidRDefault="001F0D13" w:rsidP="004D2295">
            <w:pPr>
              <w:spacing w:before="60" w:after="60"/>
              <w:rPr>
                <w:sz w:val="26"/>
                <w:szCs w:val="26"/>
                <w:lang w:val="nl-NL"/>
              </w:rPr>
            </w:pPr>
          </w:p>
        </w:tc>
        <w:tc>
          <w:tcPr>
            <w:tcW w:w="2182" w:type="dxa"/>
          </w:tcPr>
          <w:p w14:paraId="6A5CF447" w14:textId="77777777" w:rsidR="001F0D13" w:rsidRDefault="001F0D13" w:rsidP="004D2295">
            <w:pPr>
              <w:spacing w:before="60" w:after="60"/>
              <w:rPr>
                <w:sz w:val="26"/>
                <w:szCs w:val="26"/>
                <w:lang w:val="nl-NL"/>
              </w:rPr>
            </w:pPr>
          </w:p>
        </w:tc>
        <w:tc>
          <w:tcPr>
            <w:tcW w:w="990" w:type="dxa"/>
          </w:tcPr>
          <w:p w14:paraId="0B14345E" w14:textId="77777777" w:rsidR="001F0D13" w:rsidRDefault="001F0D13" w:rsidP="004D2295">
            <w:pPr>
              <w:spacing w:before="60" w:after="60"/>
              <w:rPr>
                <w:sz w:val="26"/>
                <w:szCs w:val="26"/>
                <w:lang w:val="nl-NL"/>
              </w:rPr>
            </w:pPr>
          </w:p>
        </w:tc>
        <w:tc>
          <w:tcPr>
            <w:tcW w:w="889" w:type="dxa"/>
          </w:tcPr>
          <w:p w14:paraId="2129B532" w14:textId="77777777" w:rsidR="001F0D13" w:rsidRDefault="001F0D13" w:rsidP="004D2295">
            <w:pPr>
              <w:spacing w:before="60" w:after="60"/>
              <w:rPr>
                <w:sz w:val="26"/>
                <w:szCs w:val="26"/>
                <w:lang w:val="nl-NL"/>
              </w:rPr>
            </w:pPr>
          </w:p>
        </w:tc>
        <w:tc>
          <w:tcPr>
            <w:tcW w:w="815" w:type="dxa"/>
          </w:tcPr>
          <w:p w14:paraId="5818F7BC" w14:textId="77777777" w:rsidR="001F0D13" w:rsidRDefault="001F0D13" w:rsidP="004D2295">
            <w:pPr>
              <w:spacing w:before="60" w:after="60"/>
              <w:rPr>
                <w:sz w:val="26"/>
                <w:szCs w:val="26"/>
                <w:lang w:val="nl-NL"/>
              </w:rPr>
            </w:pPr>
          </w:p>
        </w:tc>
        <w:tc>
          <w:tcPr>
            <w:tcW w:w="1075" w:type="dxa"/>
          </w:tcPr>
          <w:p w14:paraId="50E4C675" w14:textId="77777777" w:rsidR="001F0D13" w:rsidRDefault="001F0D13" w:rsidP="004D2295">
            <w:pPr>
              <w:spacing w:before="60" w:after="60"/>
              <w:rPr>
                <w:sz w:val="26"/>
                <w:szCs w:val="26"/>
                <w:lang w:val="nl-NL"/>
              </w:rPr>
            </w:pPr>
          </w:p>
        </w:tc>
        <w:tc>
          <w:tcPr>
            <w:tcW w:w="990" w:type="dxa"/>
            <w:gridSpan w:val="2"/>
          </w:tcPr>
          <w:p w14:paraId="739E4434" w14:textId="77777777" w:rsidR="001F0D13" w:rsidRDefault="001F0D13" w:rsidP="004D2295">
            <w:pPr>
              <w:spacing w:before="60" w:after="60"/>
              <w:rPr>
                <w:sz w:val="26"/>
                <w:szCs w:val="26"/>
                <w:lang w:val="nl-NL"/>
              </w:rPr>
            </w:pPr>
          </w:p>
        </w:tc>
        <w:tc>
          <w:tcPr>
            <w:tcW w:w="990" w:type="dxa"/>
            <w:gridSpan w:val="2"/>
          </w:tcPr>
          <w:p w14:paraId="19AB6698" w14:textId="77777777" w:rsidR="001F0D13" w:rsidRDefault="001F0D13" w:rsidP="004D2295">
            <w:pPr>
              <w:spacing w:before="60" w:after="60"/>
              <w:rPr>
                <w:sz w:val="26"/>
                <w:szCs w:val="26"/>
                <w:lang w:val="nl-NL"/>
              </w:rPr>
            </w:pPr>
          </w:p>
        </w:tc>
        <w:tc>
          <w:tcPr>
            <w:tcW w:w="990" w:type="dxa"/>
            <w:gridSpan w:val="2"/>
          </w:tcPr>
          <w:p w14:paraId="5F8B97AE" w14:textId="77777777" w:rsidR="001F0D13" w:rsidRDefault="001F0D13" w:rsidP="003878A0">
            <w:pPr>
              <w:rPr>
                <w:sz w:val="26"/>
                <w:szCs w:val="26"/>
                <w:lang w:val="nl-NL"/>
              </w:rPr>
            </w:pPr>
          </w:p>
        </w:tc>
      </w:tr>
      <w:tr w:rsidR="001F0D13" w14:paraId="7CBE09E6" w14:textId="77777777" w:rsidTr="004D2295">
        <w:trPr>
          <w:gridAfter w:val="1"/>
          <w:wAfter w:w="8" w:type="dxa"/>
        </w:trPr>
        <w:tc>
          <w:tcPr>
            <w:tcW w:w="648" w:type="dxa"/>
          </w:tcPr>
          <w:p w14:paraId="7C1F04C3" w14:textId="77777777" w:rsidR="001F0D13" w:rsidRDefault="001F0D13" w:rsidP="004D2295">
            <w:pPr>
              <w:spacing w:before="60" w:after="60"/>
              <w:rPr>
                <w:sz w:val="26"/>
                <w:szCs w:val="26"/>
                <w:lang w:val="nl-NL"/>
              </w:rPr>
            </w:pPr>
          </w:p>
        </w:tc>
        <w:tc>
          <w:tcPr>
            <w:tcW w:w="2182" w:type="dxa"/>
          </w:tcPr>
          <w:p w14:paraId="4D069FA1" w14:textId="77777777" w:rsidR="001F0D13" w:rsidRDefault="001F0D13" w:rsidP="004D2295">
            <w:pPr>
              <w:spacing w:before="60" w:after="60"/>
              <w:rPr>
                <w:sz w:val="26"/>
                <w:szCs w:val="26"/>
                <w:lang w:val="nl-NL"/>
              </w:rPr>
            </w:pPr>
          </w:p>
        </w:tc>
        <w:tc>
          <w:tcPr>
            <w:tcW w:w="990" w:type="dxa"/>
          </w:tcPr>
          <w:p w14:paraId="1226C7D2" w14:textId="77777777" w:rsidR="001F0D13" w:rsidRDefault="001F0D13" w:rsidP="004D2295">
            <w:pPr>
              <w:spacing w:before="60" w:after="60"/>
              <w:rPr>
                <w:sz w:val="26"/>
                <w:szCs w:val="26"/>
                <w:lang w:val="nl-NL"/>
              </w:rPr>
            </w:pPr>
          </w:p>
        </w:tc>
        <w:tc>
          <w:tcPr>
            <w:tcW w:w="889" w:type="dxa"/>
          </w:tcPr>
          <w:p w14:paraId="74CC7F14" w14:textId="77777777" w:rsidR="001F0D13" w:rsidRDefault="001F0D13" w:rsidP="004D2295">
            <w:pPr>
              <w:spacing w:before="60" w:after="60"/>
              <w:rPr>
                <w:sz w:val="26"/>
                <w:szCs w:val="26"/>
                <w:lang w:val="nl-NL"/>
              </w:rPr>
            </w:pPr>
          </w:p>
        </w:tc>
        <w:tc>
          <w:tcPr>
            <w:tcW w:w="815" w:type="dxa"/>
          </w:tcPr>
          <w:p w14:paraId="64342085" w14:textId="77777777" w:rsidR="001F0D13" w:rsidRDefault="001F0D13" w:rsidP="004D2295">
            <w:pPr>
              <w:spacing w:before="60" w:after="60"/>
              <w:rPr>
                <w:sz w:val="26"/>
                <w:szCs w:val="26"/>
                <w:lang w:val="nl-NL"/>
              </w:rPr>
            </w:pPr>
          </w:p>
        </w:tc>
        <w:tc>
          <w:tcPr>
            <w:tcW w:w="1075" w:type="dxa"/>
          </w:tcPr>
          <w:p w14:paraId="3ED06AB4" w14:textId="77777777" w:rsidR="001F0D13" w:rsidRDefault="001F0D13" w:rsidP="004D2295">
            <w:pPr>
              <w:spacing w:before="60" w:after="60"/>
              <w:rPr>
                <w:sz w:val="26"/>
                <w:szCs w:val="26"/>
                <w:lang w:val="nl-NL"/>
              </w:rPr>
            </w:pPr>
          </w:p>
        </w:tc>
        <w:tc>
          <w:tcPr>
            <w:tcW w:w="990" w:type="dxa"/>
            <w:gridSpan w:val="2"/>
          </w:tcPr>
          <w:p w14:paraId="5C9A53CE" w14:textId="77777777" w:rsidR="001F0D13" w:rsidRDefault="001F0D13" w:rsidP="004D2295">
            <w:pPr>
              <w:spacing w:before="60" w:after="60"/>
              <w:rPr>
                <w:sz w:val="26"/>
                <w:szCs w:val="26"/>
                <w:lang w:val="nl-NL"/>
              </w:rPr>
            </w:pPr>
          </w:p>
        </w:tc>
        <w:tc>
          <w:tcPr>
            <w:tcW w:w="990" w:type="dxa"/>
            <w:gridSpan w:val="2"/>
          </w:tcPr>
          <w:p w14:paraId="278DEC90" w14:textId="77777777" w:rsidR="001F0D13" w:rsidRDefault="001F0D13" w:rsidP="004D2295">
            <w:pPr>
              <w:spacing w:before="60" w:after="60"/>
              <w:rPr>
                <w:sz w:val="26"/>
                <w:szCs w:val="26"/>
                <w:lang w:val="nl-NL"/>
              </w:rPr>
            </w:pPr>
          </w:p>
        </w:tc>
        <w:tc>
          <w:tcPr>
            <w:tcW w:w="990" w:type="dxa"/>
            <w:gridSpan w:val="2"/>
          </w:tcPr>
          <w:p w14:paraId="0AB92B47" w14:textId="77777777" w:rsidR="001F0D13" w:rsidRDefault="001F0D13" w:rsidP="003878A0">
            <w:pPr>
              <w:rPr>
                <w:sz w:val="26"/>
                <w:szCs w:val="26"/>
                <w:lang w:val="nl-NL"/>
              </w:rPr>
            </w:pPr>
          </w:p>
        </w:tc>
      </w:tr>
      <w:tr w:rsidR="001F0D13" w14:paraId="77FF640D" w14:textId="77777777" w:rsidTr="004D2295">
        <w:trPr>
          <w:gridAfter w:val="1"/>
          <w:wAfter w:w="8" w:type="dxa"/>
        </w:trPr>
        <w:tc>
          <w:tcPr>
            <w:tcW w:w="648" w:type="dxa"/>
          </w:tcPr>
          <w:p w14:paraId="218EA4DB" w14:textId="77777777" w:rsidR="001F0D13" w:rsidRDefault="001F0D13" w:rsidP="004D2295">
            <w:pPr>
              <w:spacing w:before="60" w:after="60"/>
              <w:rPr>
                <w:sz w:val="26"/>
                <w:szCs w:val="26"/>
                <w:lang w:val="nl-NL"/>
              </w:rPr>
            </w:pPr>
          </w:p>
        </w:tc>
        <w:tc>
          <w:tcPr>
            <w:tcW w:w="2182" w:type="dxa"/>
          </w:tcPr>
          <w:p w14:paraId="78573966" w14:textId="77777777" w:rsidR="001F0D13" w:rsidRDefault="001F0D13" w:rsidP="004D2295">
            <w:pPr>
              <w:spacing w:before="60" w:after="60"/>
              <w:rPr>
                <w:sz w:val="26"/>
                <w:szCs w:val="26"/>
                <w:lang w:val="nl-NL"/>
              </w:rPr>
            </w:pPr>
          </w:p>
        </w:tc>
        <w:tc>
          <w:tcPr>
            <w:tcW w:w="990" w:type="dxa"/>
          </w:tcPr>
          <w:p w14:paraId="45420813" w14:textId="77777777" w:rsidR="001F0D13" w:rsidRDefault="001F0D13" w:rsidP="004D2295">
            <w:pPr>
              <w:spacing w:before="60" w:after="60"/>
              <w:rPr>
                <w:sz w:val="26"/>
                <w:szCs w:val="26"/>
                <w:lang w:val="nl-NL"/>
              </w:rPr>
            </w:pPr>
          </w:p>
        </w:tc>
        <w:tc>
          <w:tcPr>
            <w:tcW w:w="889" w:type="dxa"/>
          </w:tcPr>
          <w:p w14:paraId="113C8ADC" w14:textId="77777777" w:rsidR="001F0D13" w:rsidRDefault="001F0D13" w:rsidP="004D2295">
            <w:pPr>
              <w:spacing w:before="60" w:after="60"/>
              <w:rPr>
                <w:sz w:val="26"/>
                <w:szCs w:val="26"/>
                <w:lang w:val="nl-NL"/>
              </w:rPr>
            </w:pPr>
          </w:p>
        </w:tc>
        <w:tc>
          <w:tcPr>
            <w:tcW w:w="815" w:type="dxa"/>
          </w:tcPr>
          <w:p w14:paraId="5AA7D81C" w14:textId="77777777" w:rsidR="001F0D13" w:rsidRDefault="001F0D13" w:rsidP="004D2295">
            <w:pPr>
              <w:spacing w:before="60" w:after="60"/>
              <w:rPr>
                <w:sz w:val="26"/>
                <w:szCs w:val="26"/>
                <w:lang w:val="nl-NL"/>
              </w:rPr>
            </w:pPr>
          </w:p>
        </w:tc>
        <w:tc>
          <w:tcPr>
            <w:tcW w:w="1075" w:type="dxa"/>
          </w:tcPr>
          <w:p w14:paraId="741AA13B" w14:textId="77777777" w:rsidR="001F0D13" w:rsidRDefault="001F0D13" w:rsidP="004D2295">
            <w:pPr>
              <w:spacing w:before="60" w:after="60"/>
              <w:rPr>
                <w:sz w:val="26"/>
                <w:szCs w:val="26"/>
                <w:lang w:val="nl-NL"/>
              </w:rPr>
            </w:pPr>
          </w:p>
        </w:tc>
        <w:tc>
          <w:tcPr>
            <w:tcW w:w="990" w:type="dxa"/>
            <w:gridSpan w:val="2"/>
          </w:tcPr>
          <w:p w14:paraId="3CA84653" w14:textId="77777777" w:rsidR="001F0D13" w:rsidRDefault="001F0D13" w:rsidP="004D2295">
            <w:pPr>
              <w:spacing w:before="60" w:after="60"/>
              <w:rPr>
                <w:sz w:val="26"/>
                <w:szCs w:val="26"/>
                <w:lang w:val="nl-NL"/>
              </w:rPr>
            </w:pPr>
          </w:p>
        </w:tc>
        <w:tc>
          <w:tcPr>
            <w:tcW w:w="990" w:type="dxa"/>
            <w:gridSpan w:val="2"/>
          </w:tcPr>
          <w:p w14:paraId="1E9EBB97" w14:textId="77777777" w:rsidR="001F0D13" w:rsidRDefault="001F0D13" w:rsidP="004D2295">
            <w:pPr>
              <w:spacing w:before="60" w:after="60"/>
              <w:rPr>
                <w:sz w:val="26"/>
                <w:szCs w:val="26"/>
                <w:lang w:val="nl-NL"/>
              </w:rPr>
            </w:pPr>
          </w:p>
        </w:tc>
        <w:tc>
          <w:tcPr>
            <w:tcW w:w="990" w:type="dxa"/>
            <w:gridSpan w:val="2"/>
          </w:tcPr>
          <w:p w14:paraId="4A8F56BD" w14:textId="77777777" w:rsidR="001F0D13" w:rsidRDefault="001F0D13" w:rsidP="003878A0">
            <w:pPr>
              <w:rPr>
                <w:sz w:val="26"/>
                <w:szCs w:val="26"/>
                <w:lang w:val="nl-NL"/>
              </w:rPr>
            </w:pPr>
          </w:p>
        </w:tc>
      </w:tr>
      <w:tr w:rsidR="001F0D13" w14:paraId="173D92D0" w14:textId="77777777" w:rsidTr="004D2295">
        <w:trPr>
          <w:gridAfter w:val="1"/>
          <w:wAfter w:w="8" w:type="dxa"/>
        </w:trPr>
        <w:tc>
          <w:tcPr>
            <w:tcW w:w="648" w:type="dxa"/>
          </w:tcPr>
          <w:p w14:paraId="1BAE4D4C" w14:textId="77777777" w:rsidR="001F0D13" w:rsidRDefault="001F0D13" w:rsidP="004D2295">
            <w:pPr>
              <w:spacing w:before="60" w:after="60"/>
              <w:rPr>
                <w:sz w:val="26"/>
                <w:szCs w:val="26"/>
                <w:lang w:val="nl-NL"/>
              </w:rPr>
            </w:pPr>
          </w:p>
        </w:tc>
        <w:tc>
          <w:tcPr>
            <w:tcW w:w="2182" w:type="dxa"/>
          </w:tcPr>
          <w:p w14:paraId="08D818C8" w14:textId="77777777" w:rsidR="001F0D13" w:rsidRDefault="001F0D13" w:rsidP="004D2295">
            <w:pPr>
              <w:spacing w:before="60" w:after="60"/>
              <w:rPr>
                <w:sz w:val="26"/>
                <w:szCs w:val="26"/>
                <w:lang w:val="nl-NL"/>
              </w:rPr>
            </w:pPr>
          </w:p>
        </w:tc>
        <w:tc>
          <w:tcPr>
            <w:tcW w:w="990" w:type="dxa"/>
          </w:tcPr>
          <w:p w14:paraId="653B5EA9" w14:textId="77777777" w:rsidR="001F0D13" w:rsidRDefault="001F0D13" w:rsidP="004D2295">
            <w:pPr>
              <w:spacing w:before="60" w:after="60"/>
              <w:rPr>
                <w:sz w:val="26"/>
                <w:szCs w:val="26"/>
                <w:lang w:val="nl-NL"/>
              </w:rPr>
            </w:pPr>
          </w:p>
        </w:tc>
        <w:tc>
          <w:tcPr>
            <w:tcW w:w="889" w:type="dxa"/>
          </w:tcPr>
          <w:p w14:paraId="31AB6777" w14:textId="77777777" w:rsidR="001F0D13" w:rsidRDefault="001F0D13" w:rsidP="004D2295">
            <w:pPr>
              <w:spacing w:before="60" w:after="60"/>
              <w:rPr>
                <w:sz w:val="26"/>
                <w:szCs w:val="26"/>
                <w:lang w:val="nl-NL"/>
              </w:rPr>
            </w:pPr>
          </w:p>
        </w:tc>
        <w:tc>
          <w:tcPr>
            <w:tcW w:w="815" w:type="dxa"/>
          </w:tcPr>
          <w:p w14:paraId="17AD138E" w14:textId="77777777" w:rsidR="001F0D13" w:rsidRDefault="001F0D13" w:rsidP="004D2295">
            <w:pPr>
              <w:spacing w:before="60" w:after="60"/>
              <w:rPr>
                <w:sz w:val="26"/>
                <w:szCs w:val="26"/>
                <w:lang w:val="nl-NL"/>
              </w:rPr>
            </w:pPr>
          </w:p>
        </w:tc>
        <w:tc>
          <w:tcPr>
            <w:tcW w:w="1075" w:type="dxa"/>
          </w:tcPr>
          <w:p w14:paraId="65D3E176" w14:textId="77777777" w:rsidR="001F0D13" w:rsidRDefault="001F0D13" w:rsidP="004D2295">
            <w:pPr>
              <w:spacing w:before="60" w:after="60"/>
              <w:rPr>
                <w:sz w:val="26"/>
                <w:szCs w:val="26"/>
                <w:lang w:val="nl-NL"/>
              </w:rPr>
            </w:pPr>
          </w:p>
        </w:tc>
        <w:tc>
          <w:tcPr>
            <w:tcW w:w="990" w:type="dxa"/>
            <w:gridSpan w:val="2"/>
          </w:tcPr>
          <w:p w14:paraId="0C7D5286" w14:textId="77777777" w:rsidR="001F0D13" w:rsidRDefault="001F0D13" w:rsidP="004D2295">
            <w:pPr>
              <w:spacing w:before="60" w:after="60"/>
              <w:rPr>
                <w:sz w:val="26"/>
                <w:szCs w:val="26"/>
                <w:lang w:val="nl-NL"/>
              </w:rPr>
            </w:pPr>
          </w:p>
        </w:tc>
        <w:tc>
          <w:tcPr>
            <w:tcW w:w="990" w:type="dxa"/>
            <w:gridSpan w:val="2"/>
          </w:tcPr>
          <w:p w14:paraId="3ED38C50" w14:textId="77777777" w:rsidR="001F0D13" w:rsidRDefault="001F0D13" w:rsidP="004D2295">
            <w:pPr>
              <w:spacing w:before="60" w:after="60"/>
              <w:rPr>
                <w:sz w:val="26"/>
                <w:szCs w:val="26"/>
                <w:lang w:val="nl-NL"/>
              </w:rPr>
            </w:pPr>
          </w:p>
        </w:tc>
        <w:tc>
          <w:tcPr>
            <w:tcW w:w="990" w:type="dxa"/>
            <w:gridSpan w:val="2"/>
          </w:tcPr>
          <w:p w14:paraId="54BAA44A" w14:textId="77777777" w:rsidR="001F0D13" w:rsidRDefault="001F0D13" w:rsidP="003878A0">
            <w:pPr>
              <w:rPr>
                <w:sz w:val="26"/>
                <w:szCs w:val="26"/>
                <w:lang w:val="nl-NL"/>
              </w:rPr>
            </w:pPr>
          </w:p>
        </w:tc>
      </w:tr>
      <w:tr w:rsidR="001F0D13" w14:paraId="2067B2DF" w14:textId="77777777" w:rsidTr="004D2295">
        <w:trPr>
          <w:gridAfter w:val="1"/>
          <w:wAfter w:w="8" w:type="dxa"/>
        </w:trPr>
        <w:tc>
          <w:tcPr>
            <w:tcW w:w="648" w:type="dxa"/>
          </w:tcPr>
          <w:p w14:paraId="3035E691" w14:textId="77777777" w:rsidR="001F0D13" w:rsidRDefault="001F0D13" w:rsidP="004D2295">
            <w:pPr>
              <w:spacing w:before="60" w:after="60"/>
              <w:rPr>
                <w:sz w:val="26"/>
                <w:szCs w:val="26"/>
                <w:lang w:val="nl-NL"/>
              </w:rPr>
            </w:pPr>
          </w:p>
        </w:tc>
        <w:tc>
          <w:tcPr>
            <w:tcW w:w="2182" w:type="dxa"/>
          </w:tcPr>
          <w:p w14:paraId="1EDB1A93" w14:textId="77777777" w:rsidR="001F0D13" w:rsidRDefault="001F0D13" w:rsidP="004D2295">
            <w:pPr>
              <w:spacing w:before="60" w:after="60"/>
              <w:rPr>
                <w:sz w:val="26"/>
                <w:szCs w:val="26"/>
                <w:lang w:val="nl-NL"/>
              </w:rPr>
            </w:pPr>
          </w:p>
        </w:tc>
        <w:tc>
          <w:tcPr>
            <w:tcW w:w="990" w:type="dxa"/>
          </w:tcPr>
          <w:p w14:paraId="56974155" w14:textId="77777777" w:rsidR="001F0D13" w:rsidRDefault="001F0D13" w:rsidP="004D2295">
            <w:pPr>
              <w:spacing w:before="60" w:after="60"/>
              <w:rPr>
                <w:sz w:val="26"/>
                <w:szCs w:val="26"/>
                <w:lang w:val="nl-NL"/>
              </w:rPr>
            </w:pPr>
          </w:p>
        </w:tc>
        <w:tc>
          <w:tcPr>
            <w:tcW w:w="889" w:type="dxa"/>
          </w:tcPr>
          <w:p w14:paraId="03B2421C" w14:textId="77777777" w:rsidR="001F0D13" w:rsidRDefault="001F0D13" w:rsidP="004D2295">
            <w:pPr>
              <w:spacing w:before="60" w:after="60"/>
              <w:rPr>
                <w:sz w:val="26"/>
                <w:szCs w:val="26"/>
                <w:lang w:val="nl-NL"/>
              </w:rPr>
            </w:pPr>
          </w:p>
        </w:tc>
        <w:tc>
          <w:tcPr>
            <w:tcW w:w="815" w:type="dxa"/>
          </w:tcPr>
          <w:p w14:paraId="689ED2AF" w14:textId="77777777" w:rsidR="001F0D13" w:rsidRDefault="001F0D13" w:rsidP="004D2295">
            <w:pPr>
              <w:spacing w:before="60" w:after="60"/>
              <w:rPr>
                <w:sz w:val="26"/>
                <w:szCs w:val="26"/>
                <w:lang w:val="nl-NL"/>
              </w:rPr>
            </w:pPr>
          </w:p>
        </w:tc>
        <w:tc>
          <w:tcPr>
            <w:tcW w:w="1075" w:type="dxa"/>
          </w:tcPr>
          <w:p w14:paraId="30056B5A" w14:textId="77777777" w:rsidR="001F0D13" w:rsidRDefault="001F0D13" w:rsidP="004D2295">
            <w:pPr>
              <w:spacing w:before="60" w:after="60"/>
              <w:rPr>
                <w:sz w:val="26"/>
                <w:szCs w:val="26"/>
                <w:lang w:val="nl-NL"/>
              </w:rPr>
            </w:pPr>
          </w:p>
        </w:tc>
        <w:tc>
          <w:tcPr>
            <w:tcW w:w="990" w:type="dxa"/>
            <w:gridSpan w:val="2"/>
          </w:tcPr>
          <w:p w14:paraId="5AF42520" w14:textId="77777777" w:rsidR="001F0D13" w:rsidRDefault="001F0D13" w:rsidP="004D2295">
            <w:pPr>
              <w:spacing w:before="60" w:after="60"/>
              <w:rPr>
                <w:sz w:val="26"/>
                <w:szCs w:val="26"/>
                <w:lang w:val="nl-NL"/>
              </w:rPr>
            </w:pPr>
          </w:p>
        </w:tc>
        <w:tc>
          <w:tcPr>
            <w:tcW w:w="990" w:type="dxa"/>
            <w:gridSpan w:val="2"/>
          </w:tcPr>
          <w:p w14:paraId="634116C3" w14:textId="77777777" w:rsidR="001F0D13" w:rsidRDefault="001F0D13" w:rsidP="004D2295">
            <w:pPr>
              <w:spacing w:before="60" w:after="60"/>
              <w:rPr>
                <w:sz w:val="26"/>
                <w:szCs w:val="26"/>
                <w:lang w:val="nl-NL"/>
              </w:rPr>
            </w:pPr>
          </w:p>
        </w:tc>
        <w:tc>
          <w:tcPr>
            <w:tcW w:w="990" w:type="dxa"/>
            <w:gridSpan w:val="2"/>
          </w:tcPr>
          <w:p w14:paraId="53132462" w14:textId="77777777" w:rsidR="001F0D13" w:rsidRDefault="001F0D13" w:rsidP="003878A0">
            <w:pPr>
              <w:rPr>
                <w:sz w:val="26"/>
                <w:szCs w:val="26"/>
                <w:lang w:val="nl-NL"/>
              </w:rPr>
            </w:pPr>
          </w:p>
        </w:tc>
      </w:tr>
      <w:tr w:rsidR="001F0D13" w14:paraId="0F0A90F2" w14:textId="77777777" w:rsidTr="004D2295">
        <w:trPr>
          <w:gridAfter w:val="1"/>
          <w:wAfter w:w="8" w:type="dxa"/>
        </w:trPr>
        <w:tc>
          <w:tcPr>
            <w:tcW w:w="648" w:type="dxa"/>
          </w:tcPr>
          <w:p w14:paraId="4545E4BC" w14:textId="77777777" w:rsidR="001F0D13" w:rsidRDefault="001F0D13" w:rsidP="004D2295">
            <w:pPr>
              <w:spacing w:before="60" w:after="60"/>
              <w:rPr>
                <w:sz w:val="26"/>
                <w:szCs w:val="26"/>
                <w:lang w:val="nl-NL"/>
              </w:rPr>
            </w:pPr>
          </w:p>
        </w:tc>
        <w:tc>
          <w:tcPr>
            <w:tcW w:w="2182" w:type="dxa"/>
          </w:tcPr>
          <w:p w14:paraId="2564E454" w14:textId="77777777" w:rsidR="001F0D13" w:rsidRDefault="001F0D13" w:rsidP="004D2295">
            <w:pPr>
              <w:spacing w:before="60" w:after="60"/>
              <w:rPr>
                <w:sz w:val="26"/>
                <w:szCs w:val="26"/>
                <w:lang w:val="nl-NL"/>
              </w:rPr>
            </w:pPr>
          </w:p>
        </w:tc>
        <w:tc>
          <w:tcPr>
            <w:tcW w:w="990" w:type="dxa"/>
          </w:tcPr>
          <w:p w14:paraId="2A9830CD" w14:textId="77777777" w:rsidR="001F0D13" w:rsidRDefault="001F0D13" w:rsidP="004D2295">
            <w:pPr>
              <w:spacing w:before="60" w:after="60"/>
              <w:rPr>
                <w:sz w:val="26"/>
                <w:szCs w:val="26"/>
                <w:lang w:val="nl-NL"/>
              </w:rPr>
            </w:pPr>
          </w:p>
        </w:tc>
        <w:tc>
          <w:tcPr>
            <w:tcW w:w="889" w:type="dxa"/>
          </w:tcPr>
          <w:p w14:paraId="2B94EA7C" w14:textId="77777777" w:rsidR="001F0D13" w:rsidRDefault="001F0D13" w:rsidP="004D2295">
            <w:pPr>
              <w:spacing w:before="60" w:after="60"/>
              <w:rPr>
                <w:sz w:val="26"/>
                <w:szCs w:val="26"/>
                <w:lang w:val="nl-NL"/>
              </w:rPr>
            </w:pPr>
          </w:p>
        </w:tc>
        <w:tc>
          <w:tcPr>
            <w:tcW w:w="815" w:type="dxa"/>
          </w:tcPr>
          <w:p w14:paraId="0AF471DD" w14:textId="77777777" w:rsidR="001F0D13" w:rsidRDefault="001F0D13" w:rsidP="004D2295">
            <w:pPr>
              <w:spacing w:before="60" w:after="60"/>
              <w:rPr>
                <w:sz w:val="26"/>
                <w:szCs w:val="26"/>
                <w:lang w:val="nl-NL"/>
              </w:rPr>
            </w:pPr>
          </w:p>
        </w:tc>
        <w:tc>
          <w:tcPr>
            <w:tcW w:w="1075" w:type="dxa"/>
          </w:tcPr>
          <w:p w14:paraId="5EC0E474" w14:textId="77777777" w:rsidR="001F0D13" w:rsidRDefault="001F0D13" w:rsidP="004D2295">
            <w:pPr>
              <w:spacing w:before="60" w:after="60"/>
              <w:rPr>
                <w:sz w:val="26"/>
                <w:szCs w:val="26"/>
                <w:lang w:val="nl-NL"/>
              </w:rPr>
            </w:pPr>
          </w:p>
        </w:tc>
        <w:tc>
          <w:tcPr>
            <w:tcW w:w="990" w:type="dxa"/>
            <w:gridSpan w:val="2"/>
          </w:tcPr>
          <w:p w14:paraId="290926AF" w14:textId="77777777" w:rsidR="001F0D13" w:rsidRDefault="001F0D13" w:rsidP="004D2295">
            <w:pPr>
              <w:spacing w:before="60" w:after="60"/>
              <w:rPr>
                <w:sz w:val="26"/>
                <w:szCs w:val="26"/>
                <w:lang w:val="nl-NL"/>
              </w:rPr>
            </w:pPr>
          </w:p>
        </w:tc>
        <w:tc>
          <w:tcPr>
            <w:tcW w:w="990" w:type="dxa"/>
            <w:gridSpan w:val="2"/>
          </w:tcPr>
          <w:p w14:paraId="5F1DDAAB" w14:textId="77777777" w:rsidR="001F0D13" w:rsidRDefault="001F0D13" w:rsidP="004D2295">
            <w:pPr>
              <w:spacing w:before="60" w:after="60"/>
              <w:rPr>
                <w:sz w:val="26"/>
                <w:szCs w:val="26"/>
                <w:lang w:val="nl-NL"/>
              </w:rPr>
            </w:pPr>
          </w:p>
        </w:tc>
        <w:tc>
          <w:tcPr>
            <w:tcW w:w="990" w:type="dxa"/>
            <w:gridSpan w:val="2"/>
          </w:tcPr>
          <w:p w14:paraId="175ABCD2" w14:textId="77777777" w:rsidR="001F0D13" w:rsidRDefault="001F0D13" w:rsidP="003878A0">
            <w:pPr>
              <w:rPr>
                <w:sz w:val="26"/>
                <w:szCs w:val="26"/>
                <w:lang w:val="nl-NL"/>
              </w:rPr>
            </w:pPr>
          </w:p>
        </w:tc>
      </w:tr>
      <w:tr w:rsidR="001F0D13" w14:paraId="2362484B" w14:textId="77777777" w:rsidTr="004D2295">
        <w:trPr>
          <w:gridAfter w:val="1"/>
          <w:wAfter w:w="8" w:type="dxa"/>
        </w:trPr>
        <w:tc>
          <w:tcPr>
            <w:tcW w:w="648" w:type="dxa"/>
          </w:tcPr>
          <w:p w14:paraId="2367406C" w14:textId="77777777" w:rsidR="001F0D13" w:rsidRPr="004D2295" w:rsidRDefault="001F0D13" w:rsidP="004D2295">
            <w:pPr>
              <w:spacing w:before="60" w:after="60"/>
              <w:rPr>
                <w:sz w:val="26"/>
                <w:szCs w:val="26"/>
                <w:lang w:val="nl-NL"/>
              </w:rPr>
            </w:pPr>
            <w:r w:rsidRPr="004D2295">
              <w:rPr>
                <w:sz w:val="26"/>
                <w:szCs w:val="26"/>
                <w:lang w:val="nl-NL"/>
              </w:rPr>
              <w:t>2.2</w:t>
            </w:r>
          </w:p>
        </w:tc>
        <w:tc>
          <w:tcPr>
            <w:tcW w:w="2182" w:type="dxa"/>
          </w:tcPr>
          <w:p w14:paraId="4B1F4507" w14:textId="77777777" w:rsidR="001F0D13" w:rsidRPr="004D2295" w:rsidRDefault="001F0D13" w:rsidP="004D2295">
            <w:pPr>
              <w:spacing w:before="60" w:after="60"/>
              <w:rPr>
                <w:spacing w:val="-6"/>
                <w:sz w:val="26"/>
                <w:szCs w:val="26"/>
                <w:lang w:val="nl-NL"/>
              </w:rPr>
            </w:pPr>
            <w:r w:rsidRPr="004D2295">
              <w:rPr>
                <w:spacing w:val="-6"/>
                <w:sz w:val="26"/>
                <w:szCs w:val="26"/>
                <w:lang w:val="nl-NL"/>
              </w:rPr>
              <w:t xml:space="preserve"> Dụng cụ, phụ tùng</w:t>
            </w:r>
          </w:p>
        </w:tc>
        <w:tc>
          <w:tcPr>
            <w:tcW w:w="990" w:type="dxa"/>
          </w:tcPr>
          <w:p w14:paraId="09A7F690" w14:textId="77777777" w:rsidR="001F0D13" w:rsidRDefault="001F0D13" w:rsidP="004D2295">
            <w:pPr>
              <w:spacing w:before="60" w:after="60"/>
              <w:rPr>
                <w:i/>
                <w:sz w:val="26"/>
                <w:szCs w:val="26"/>
                <w:lang w:val="nl-NL"/>
              </w:rPr>
            </w:pPr>
          </w:p>
        </w:tc>
        <w:tc>
          <w:tcPr>
            <w:tcW w:w="889" w:type="dxa"/>
          </w:tcPr>
          <w:p w14:paraId="0BAA9DB3" w14:textId="77777777" w:rsidR="001F0D13" w:rsidRDefault="001F0D13" w:rsidP="004D2295">
            <w:pPr>
              <w:spacing w:before="60" w:after="60"/>
              <w:rPr>
                <w:i/>
                <w:sz w:val="26"/>
                <w:szCs w:val="26"/>
                <w:lang w:val="nl-NL"/>
              </w:rPr>
            </w:pPr>
          </w:p>
        </w:tc>
        <w:tc>
          <w:tcPr>
            <w:tcW w:w="815" w:type="dxa"/>
          </w:tcPr>
          <w:p w14:paraId="2B709606" w14:textId="77777777" w:rsidR="001F0D13" w:rsidRDefault="001F0D13" w:rsidP="004D2295">
            <w:pPr>
              <w:spacing w:before="60" w:after="60"/>
              <w:rPr>
                <w:i/>
                <w:sz w:val="26"/>
                <w:szCs w:val="26"/>
                <w:lang w:val="nl-NL"/>
              </w:rPr>
            </w:pPr>
          </w:p>
        </w:tc>
        <w:tc>
          <w:tcPr>
            <w:tcW w:w="1075" w:type="dxa"/>
          </w:tcPr>
          <w:p w14:paraId="19382E49" w14:textId="77777777" w:rsidR="001F0D13" w:rsidRDefault="001F0D13" w:rsidP="004D2295">
            <w:pPr>
              <w:spacing w:before="60" w:after="60"/>
              <w:rPr>
                <w:i/>
                <w:sz w:val="26"/>
                <w:szCs w:val="26"/>
                <w:lang w:val="nl-NL"/>
              </w:rPr>
            </w:pPr>
          </w:p>
        </w:tc>
        <w:tc>
          <w:tcPr>
            <w:tcW w:w="990" w:type="dxa"/>
            <w:gridSpan w:val="2"/>
          </w:tcPr>
          <w:p w14:paraId="1B5472A6" w14:textId="77777777" w:rsidR="001F0D13" w:rsidRDefault="001F0D13" w:rsidP="004D2295">
            <w:pPr>
              <w:spacing w:before="60" w:after="60"/>
              <w:rPr>
                <w:i/>
                <w:sz w:val="26"/>
                <w:szCs w:val="26"/>
                <w:lang w:val="nl-NL"/>
              </w:rPr>
            </w:pPr>
          </w:p>
        </w:tc>
        <w:tc>
          <w:tcPr>
            <w:tcW w:w="990" w:type="dxa"/>
            <w:gridSpan w:val="2"/>
          </w:tcPr>
          <w:p w14:paraId="11BF12C3" w14:textId="77777777" w:rsidR="001F0D13" w:rsidRDefault="001F0D13" w:rsidP="004D2295">
            <w:pPr>
              <w:spacing w:before="60" w:after="60"/>
              <w:rPr>
                <w:i/>
                <w:sz w:val="26"/>
                <w:szCs w:val="26"/>
                <w:lang w:val="nl-NL"/>
              </w:rPr>
            </w:pPr>
          </w:p>
        </w:tc>
        <w:tc>
          <w:tcPr>
            <w:tcW w:w="990" w:type="dxa"/>
            <w:gridSpan w:val="2"/>
          </w:tcPr>
          <w:p w14:paraId="6A3F8F1D" w14:textId="77777777" w:rsidR="001F0D13" w:rsidRDefault="001F0D13" w:rsidP="003878A0">
            <w:pPr>
              <w:rPr>
                <w:i/>
                <w:sz w:val="26"/>
                <w:szCs w:val="26"/>
                <w:lang w:val="nl-NL"/>
              </w:rPr>
            </w:pPr>
          </w:p>
        </w:tc>
      </w:tr>
      <w:tr w:rsidR="001F0D13" w14:paraId="2F59E1BA" w14:textId="77777777" w:rsidTr="004D2295">
        <w:trPr>
          <w:gridAfter w:val="1"/>
          <w:wAfter w:w="8" w:type="dxa"/>
        </w:trPr>
        <w:tc>
          <w:tcPr>
            <w:tcW w:w="648" w:type="dxa"/>
          </w:tcPr>
          <w:p w14:paraId="0C7C2949" w14:textId="77777777" w:rsidR="001F0D13" w:rsidRPr="004D2295" w:rsidRDefault="001F0D13" w:rsidP="004D2295">
            <w:pPr>
              <w:spacing w:before="60" w:after="60"/>
              <w:rPr>
                <w:sz w:val="26"/>
                <w:szCs w:val="26"/>
                <w:lang w:val="nl-NL"/>
              </w:rPr>
            </w:pPr>
          </w:p>
        </w:tc>
        <w:tc>
          <w:tcPr>
            <w:tcW w:w="2182" w:type="dxa"/>
          </w:tcPr>
          <w:p w14:paraId="1248864D" w14:textId="77777777" w:rsidR="001F0D13" w:rsidRPr="004D2295" w:rsidRDefault="001F0D13" w:rsidP="004D2295">
            <w:pPr>
              <w:spacing w:before="60" w:after="60"/>
              <w:rPr>
                <w:sz w:val="26"/>
                <w:szCs w:val="26"/>
                <w:lang w:val="nl-NL"/>
              </w:rPr>
            </w:pPr>
          </w:p>
        </w:tc>
        <w:tc>
          <w:tcPr>
            <w:tcW w:w="990" w:type="dxa"/>
          </w:tcPr>
          <w:p w14:paraId="0354F4F8" w14:textId="77777777" w:rsidR="001F0D13" w:rsidRDefault="001F0D13" w:rsidP="004D2295">
            <w:pPr>
              <w:spacing w:before="60" w:after="60"/>
              <w:rPr>
                <w:sz w:val="26"/>
                <w:szCs w:val="26"/>
                <w:lang w:val="nl-NL"/>
              </w:rPr>
            </w:pPr>
          </w:p>
        </w:tc>
        <w:tc>
          <w:tcPr>
            <w:tcW w:w="889" w:type="dxa"/>
          </w:tcPr>
          <w:p w14:paraId="6D467C06" w14:textId="77777777" w:rsidR="001F0D13" w:rsidRDefault="001F0D13" w:rsidP="004D2295">
            <w:pPr>
              <w:spacing w:before="60" w:after="60"/>
              <w:rPr>
                <w:sz w:val="26"/>
                <w:szCs w:val="26"/>
                <w:lang w:val="nl-NL"/>
              </w:rPr>
            </w:pPr>
          </w:p>
        </w:tc>
        <w:tc>
          <w:tcPr>
            <w:tcW w:w="815" w:type="dxa"/>
          </w:tcPr>
          <w:p w14:paraId="4410D949" w14:textId="77777777" w:rsidR="001F0D13" w:rsidRDefault="001F0D13" w:rsidP="004D2295">
            <w:pPr>
              <w:spacing w:before="60" w:after="60"/>
              <w:rPr>
                <w:sz w:val="26"/>
                <w:szCs w:val="26"/>
                <w:lang w:val="nl-NL"/>
              </w:rPr>
            </w:pPr>
          </w:p>
        </w:tc>
        <w:tc>
          <w:tcPr>
            <w:tcW w:w="1075" w:type="dxa"/>
          </w:tcPr>
          <w:p w14:paraId="556C8DAD" w14:textId="77777777" w:rsidR="001F0D13" w:rsidRDefault="001F0D13" w:rsidP="004D2295">
            <w:pPr>
              <w:spacing w:before="60" w:after="60"/>
              <w:rPr>
                <w:sz w:val="26"/>
                <w:szCs w:val="26"/>
                <w:lang w:val="nl-NL"/>
              </w:rPr>
            </w:pPr>
          </w:p>
        </w:tc>
        <w:tc>
          <w:tcPr>
            <w:tcW w:w="990" w:type="dxa"/>
            <w:gridSpan w:val="2"/>
          </w:tcPr>
          <w:p w14:paraId="4083FC9D" w14:textId="77777777" w:rsidR="001F0D13" w:rsidRDefault="001F0D13" w:rsidP="004D2295">
            <w:pPr>
              <w:spacing w:before="60" w:after="60"/>
              <w:rPr>
                <w:sz w:val="26"/>
                <w:szCs w:val="26"/>
                <w:lang w:val="nl-NL"/>
              </w:rPr>
            </w:pPr>
          </w:p>
        </w:tc>
        <w:tc>
          <w:tcPr>
            <w:tcW w:w="990" w:type="dxa"/>
            <w:gridSpan w:val="2"/>
          </w:tcPr>
          <w:p w14:paraId="227EF9EA" w14:textId="77777777" w:rsidR="001F0D13" w:rsidRDefault="001F0D13" w:rsidP="004D2295">
            <w:pPr>
              <w:spacing w:before="60" w:after="60"/>
              <w:rPr>
                <w:sz w:val="26"/>
                <w:szCs w:val="26"/>
                <w:lang w:val="nl-NL"/>
              </w:rPr>
            </w:pPr>
          </w:p>
        </w:tc>
        <w:tc>
          <w:tcPr>
            <w:tcW w:w="990" w:type="dxa"/>
            <w:gridSpan w:val="2"/>
          </w:tcPr>
          <w:p w14:paraId="7C46488A" w14:textId="77777777" w:rsidR="001F0D13" w:rsidRDefault="001F0D13" w:rsidP="003878A0">
            <w:pPr>
              <w:rPr>
                <w:sz w:val="26"/>
                <w:szCs w:val="26"/>
                <w:lang w:val="nl-NL"/>
              </w:rPr>
            </w:pPr>
          </w:p>
        </w:tc>
      </w:tr>
      <w:tr w:rsidR="001F0D13" w14:paraId="36587B85" w14:textId="77777777" w:rsidTr="004D2295">
        <w:trPr>
          <w:gridAfter w:val="1"/>
          <w:wAfter w:w="8" w:type="dxa"/>
        </w:trPr>
        <w:tc>
          <w:tcPr>
            <w:tcW w:w="648" w:type="dxa"/>
          </w:tcPr>
          <w:p w14:paraId="26355F55" w14:textId="77777777" w:rsidR="001F0D13" w:rsidRPr="004D2295" w:rsidRDefault="001F0D13" w:rsidP="004D2295">
            <w:pPr>
              <w:spacing w:before="60" w:after="60"/>
              <w:rPr>
                <w:sz w:val="26"/>
                <w:szCs w:val="26"/>
                <w:lang w:val="nl-NL"/>
              </w:rPr>
            </w:pPr>
          </w:p>
        </w:tc>
        <w:tc>
          <w:tcPr>
            <w:tcW w:w="2182" w:type="dxa"/>
          </w:tcPr>
          <w:p w14:paraId="689713A6" w14:textId="77777777" w:rsidR="001F0D13" w:rsidRPr="004D2295" w:rsidRDefault="001F0D13" w:rsidP="004D2295">
            <w:pPr>
              <w:spacing w:before="60" w:after="60"/>
              <w:rPr>
                <w:sz w:val="26"/>
                <w:szCs w:val="26"/>
                <w:lang w:val="nl-NL"/>
              </w:rPr>
            </w:pPr>
          </w:p>
        </w:tc>
        <w:tc>
          <w:tcPr>
            <w:tcW w:w="990" w:type="dxa"/>
          </w:tcPr>
          <w:p w14:paraId="06D9A3FF" w14:textId="77777777" w:rsidR="001F0D13" w:rsidRDefault="001F0D13" w:rsidP="004D2295">
            <w:pPr>
              <w:spacing w:before="60" w:after="60"/>
              <w:rPr>
                <w:sz w:val="26"/>
                <w:szCs w:val="26"/>
                <w:lang w:val="nl-NL"/>
              </w:rPr>
            </w:pPr>
          </w:p>
        </w:tc>
        <w:tc>
          <w:tcPr>
            <w:tcW w:w="889" w:type="dxa"/>
          </w:tcPr>
          <w:p w14:paraId="66751532" w14:textId="77777777" w:rsidR="001F0D13" w:rsidRDefault="001F0D13" w:rsidP="004D2295">
            <w:pPr>
              <w:spacing w:before="60" w:after="60"/>
              <w:rPr>
                <w:sz w:val="26"/>
                <w:szCs w:val="26"/>
                <w:lang w:val="nl-NL"/>
              </w:rPr>
            </w:pPr>
          </w:p>
        </w:tc>
        <w:tc>
          <w:tcPr>
            <w:tcW w:w="815" w:type="dxa"/>
          </w:tcPr>
          <w:p w14:paraId="34BB1BC5" w14:textId="77777777" w:rsidR="001F0D13" w:rsidRDefault="001F0D13" w:rsidP="004D2295">
            <w:pPr>
              <w:spacing w:before="60" w:after="60"/>
              <w:rPr>
                <w:sz w:val="26"/>
                <w:szCs w:val="26"/>
                <w:lang w:val="nl-NL"/>
              </w:rPr>
            </w:pPr>
          </w:p>
        </w:tc>
        <w:tc>
          <w:tcPr>
            <w:tcW w:w="1075" w:type="dxa"/>
          </w:tcPr>
          <w:p w14:paraId="09253108" w14:textId="77777777" w:rsidR="001F0D13" w:rsidRDefault="001F0D13" w:rsidP="004D2295">
            <w:pPr>
              <w:spacing w:before="60" w:after="60"/>
              <w:rPr>
                <w:sz w:val="26"/>
                <w:szCs w:val="26"/>
                <w:lang w:val="nl-NL"/>
              </w:rPr>
            </w:pPr>
          </w:p>
        </w:tc>
        <w:tc>
          <w:tcPr>
            <w:tcW w:w="990" w:type="dxa"/>
            <w:gridSpan w:val="2"/>
          </w:tcPr>
          <w:p w14:paraId="72D6B8ED" w14:textId="77777777" w:rsidR="001F0D13" w:rsidRDefault="001F0D13" w:rsidP="004D2295">
            <w:pPr>
              <w:spacing w:before="60" w:after="60"/>
              <w:rPr>
                <w:sz w:val="26"/>
                <w:szCs w:val="26"/>
                <w:lang w:val="nl-NL"/>
              </w:rPr>
            </w:pPr>
          </w:p>
        </w:tc>
        <w:tc>
          <w:tcPr>
            <w:tcW w:w="990" w:type="dxa"/>
            <w:gridSpan w:val="2"/>
          </w:tcPr>
          <w:p w14:paraId="32813EB4" w14:textId="77777777" w:rsidR="001F0D13" w:rsidRDefault="001F0D13" w:rsidP="004D2295">
            <w:pPr>
              <w:spacing w:before="60" w:after="60"/>
              <w:rPr>
                <w:sz w:val="26"/>
                <w:szCs w:val="26"/>
                <w:lang w:val="nl-NL"/>
              </w:rPr>
            </w:pPr>
          </w:p>
        </w:tc>
        <w:tc>
          <w:tcPr>
            <w:tcW w:w="990" w:type="dxa"/>
            <w:gridSpan w:val="2"/>
          </w:tcPr>
          <w:p w14:paraId="234F5ABB" w14:textId="77777777" w:rsidR="001F0D13" w:rsidRDefault="001F0D13" w:rsidP="003878A0">
            <w:pPr>
              <w:rPr>
                <w:sz w:val="26"/>
                <w:szCs w:val="26"/>
                <w:lang w:val="nl-NL"/>
              </w:rPr>
            </w:pPr>
          </w:p>
        </w:tc>
      </w:tr>
      <w:tr w:rsidR="001F0D13" w14:paraId="5653C439" w14:textId="77777777" w:rsidTr="004D2295">
        <w:trPr>
          <w:gridAfter w:val="1"/>
          <w:wAfter w:w="8" w:type="dxa"/>
        </w:trPr>
        <w:tc>
          <w:tcPr>
            <w:tcW w:w="648" w:type="dxa"/>
          </w:tcPr>
          <w:p w14:paraId="7B877102" w14:textId="77777777" w:rsidR="001F0D13" w:rsidRPr="004D2295" w:rsidRDefault="001F0D13" w:rsidP="004D2295">
            <w:pPr>
              <w:spacing w:before="60" w:after="60"/>
              <w:rPr>
                <w:sz w:val="26"/>
                <w:szCs w:val="26"/>
                <w:lang w:val="nl-NL"/>
              </w:rPr>
            </w:pPr>
          </w:p>
        </w:tc>
        <w:tc>
          <w:tcPr>
            <w:tcW w:w="2182" w:type="dxa"/>
          </w:tcPr>
          <w:p w14:paraId="160755D0" w14:textId="77777777" w:rsidR="001F0D13" w:rsidRPr="004D2295" w:rsidRDefault="001F0D13" w:rsidP="004D2295">
            <w:pPr>
              <w:spacing w:before="60" w:after="60"/>
              <w:rPr>
                <w:sz w:val="26"/>
                <w:szCs w:val="26"/>
                <w:lang w:val="nl-NL"/>
              </w:rPr>
            </w:pPr>
          </w:p>
        </w:tc>
        <w:tc>
          <w:tcPr>
            <w:tcW w:w="990" w:type="dxa"/>
          </w:tcPr>
          <w:p w14:paraId="3273B83F" w14:textId="77777777" w:rsidR="001F0D13" w:rsidRDefault="001F0D13" w:rsidP="004D2295">
            <w:pPr>
              <w:spacing w:before="60" w:after="60"/>
              <w:rPr>
                <w:sz w:val="26"/>
                <w:szCs w:val="26"/>
                <w:lang w:val="nl-NL"/>
              </w:rPr>
            </w:pPr>
          </w:p>
        </w:tc>
        <w:tc>
          <w:tcPr>
            <w:tcW w:w="889" w:type="dxa"/>
          </w:tcPr>
          <w:p w14:paraId="1C701EC2" w14:textId="77777777" w:rsidR="001F0D13" w:rsidRDefault="001F0D13" w:rsidP="004D2295">
            <w:pPr>
              <w:spacing w:before="60" w:after="60"/>
              <w:rPr>
                <w:sz w:val="26"/>
                <w:szCs w:val="26"/>
                <w:lang w:val="nl-NL"/>
              </w:rPr>
            </w:pPr>
          </w:p>
        </w:tc>
        <w:tc>
          <w:tcPr>
            <w:tcW w:w="815" w:type="dxa"/>
          </w:tcPr>
          <w:p w14:paraId="1458B219" w14:textId="77777777" w:rsidR="001F0D13" w:rsidRDefault="001F0D13" w:rsidP="004D2295">
            <w:pPr>
              <w:spacing w:before="60" w:after="60"/>
              <w:rPr>
                <w:sz w:val="26"/>
                <w:szCs w:val="26"/>
                <w:lang w:val="nl-NL"/>
              </w:rPr>
            </w:pPr>
          </w:p>
        </w:tc>
        <w:tc>
          <w:tcPr>
            <w:tcW w:w="1075" w:type="dxa"/>
          </w:tcPr>
          <w:p w14:paraId="29B536B6" w14:textId="77777777" w:rsidR="001F0D13" w:rsidRDefault="001F0D13" w:rsidP="004D2295">
            <w:pPr>
              <w:spacing w:before="60" w:after="60"/>
              <w:rPr>
                <w:sz w:val="26"/>
                <w:szCs w:val="26"/>
                <w:lang w:val="nl-NL"/>
              </w:rPr>
            </w:pPr>
          </w:p>
        </w:tc>
        <w:tc>
          <w:tcPr>
            <w:tcW w:w="990" w:type="dxa"/>
            <w:gridSpan w:val="2"/>
          </w:tcPr>
          <w:p w14:paraId="28009E7D" w14:textId="77777777" w:rsidR="001F0D13" w:rsidRDefault="001F0D13" w:rsidP="004D2295">
            <w:pPr>
              <w:spacing w:before="60" w:after="60"/>
              <w:rPr>
                <w:sz w:val="26"/>
                <w:szCs w:val="26"/>
                <w:lang w:val="nl-NL"/>
              </w:rPr>
            </w:pPr>
          </w:p>
        </w:tc>
        <w:tc>
          <w:tcPr>
            <w:tcW w:w="990" w:type="dxa"/>
            <w:gridSpan w:val="2"/>
          </w:tcPr>
          <w:p w14:paraId="3ACCE7FE" w14:textId="77777777" w:rsidR="001F0D13" w:rsidRDefault="001F0D13" w:rsidP="004D2295">
            <w:pPr>
              <w:spacing w:before="60" w:after="60"/>
              <w:rPr>
                <w:sz w:val="26"/>
                <w:szCs w:val="26"/>
                <w:lang w:val="nl-NL"/>
              </w:rPr>
            </w:pPr>
          </w:p>
        </w:tc>
        <w:tc>
          <w:tcPr>
            <w:tcW w:w="990" w:type="dxa"/>
            <w:gridSpan w:val="2"/>
          </w:tcPr>
          <w:p w14:paraId="61ECD928" w14:textId="77777777" w:rsidR="001F0D13" w:rsidRDefault="001F0D13" w:rsidP="003878A0">
            <w:pPr>
              <w:rPr>
                <w:sz w:val="26"/>
                <w:szCs w:val="26"/>
                <w:lang w:val="nl-NL"/>
              </w:rPr>
            </w:pPr>
          </w:p>
        </w:tc>
      </w:tr>
      <w:tr w:rsidR="001F0D13" w14:paraId="2CC318ED" w14:textId="77777777" w:rsidTr="004D2295">
        <w:trPr>
          <w:gridAfter w:val="1"/>
          <w:wAfter w:w="8" w:type="dxa"/>
        </w:trPr>
        <w:tc>
          <w:tcPr>
            <w:tcW w:w="648" w:type="dxa"/>
          </w:tcPr>
          <w:p w14:paraId="669B9FBD" w14:textId="77777777" w:rsidR="001F0D13" w:rsidRPr="004D2295" w:rsidRDefault="001F0D13" w:rsidP="004D2295">
            <w:pPr>
              <w:spacing w:before="60" w:after="60"/>
              <w:rPr>
                <w:sz w:val="26"/>
                <w:szCs w:val="26"/>
                <w:lang w:val="nl-NL"/>
              </w:rPr>
            </w:pPr>
          </w:p>
        </w:tc>
        <w:tc>
          <w:tcPr>
            <w:tcW w:w="2182" w:type="dxa"/>
          </w:tcPr>
          <w:p w14:paraId="7B4BF81D" w14:textId="77777777" w:rsidR="001F0D13" w:rsidRPr="004D2295" w:rsidRDefault="001F0D13" w:rsidP="004D2295">
            <w:pPr>
              <w:spacing w:before="60" w:after="60"/>
              <w:rPr>
                <w:sz w:val="26"/>
                <w:szCs w:val="26"/>
                <w:lang w:val="nl-NL"/>
              </w:rPr>
            </w:pPr>
          </w:p>
        </w:tc>
        <w:tc>
          <w:tcPr>
            <w:tcW w:w="990" w:type="dxa"/>
          </w:tcPr>
          <w:p w14:paraId="2C7A644D" w14:textId="77777777" w:rsidR="001F0D13" w:rsidRDefault="001F0D13" w:rsidP="004D2295">
            <w:pPr>
              <w:spacing w:before="60" w:after="60"/>
              <w:rPr>
                <w:sz w:val="26"/>
                <w:szCs w:val="26"/>
                <w:lang w:val="nl-NL"/>
              </w:rPr>
            </w:pPr>
          </w:p>
        </w:tc>
        <w:tc>
          <w:tcPr>
            <w:tcW w:w="889" w:type="dxa"/>
          </w:tcPr>
          <w:p w14:paraId="6E66A9DF" w14:textId="77777777" w:rsidR="001F0D13" w:rsidRDefault="001F0D13" w:rsidP="004D2295">
            <w:pPr>
              <w:spacing w:before="60" w:after="60"/>
              <w:rPr>
                <w:sz w:val="26"/>
                <w:szCs w:val="26"/>
                <w:lang w:val="nl-NL"/>
              </w:rPr>
            </w:pPr>
          </w:p>
        </w:tc>
        <w:tc>
          <w:tcPr>
            <w:tcW w:w="815" w:type="dxa"/>
          </w:tcPr>
          <w:p w14:paraId="738FD049" w14:textId="77777777" w:rsidR="001F0D13" w:rsidRDefault="001F0D13" w:rsidP="004D2295">
            <w:pPr>
              <w:spacing w:before="60" w:after="60"/>
              <w:rPr>
                <w:sz w:val="26"/>
                <w:szCs w:val="26"/>
                <w:lang w:val="nl-NL"/>
              </w:rPr>
            </w:pPr>
          </w:p>
        </w:tc>
        <w:tc>
          <w:tcPr>
            <w:tcW w:w="1075" w:type="dxa"/>
          </w:tcPr>
          <w:p w14:paraId="6F367F85" w14:textId="77777777" w:rsidR="001F0D13" w:rsidRDefault="001F0D13" w:rsidP="004D2295">
            <w:pPr>
              <w:spacing w:before="60" w:after="60"/>
              <w:rPr>
                <w:sz w:val="26"/>
                <w:szCs w:val="26"/>
                <w:lang w:val="nl-NL"/>
              </w:rPr>
            </w:pPr>
          </w:p>
        </w:tc>
        <w:tc>
          <w:tcPr>
            <w:tcW w:w="990" w:type="dxa"/>
            <w:gridSpan w:val="2"/>
          </w:tcPr>
          <w:p w14:paraId="18C70D07" w14:textId="77777777" w:rsidR="001F0D13" w:rsidRDefault="001F0D13" w:rsidP="004D2295">
            <w:pPr>
              <w:spacing w:before="60" w:after="60"/>
              <w:rPr>
                <w:sz w:val="26"/>
                <w:szCs w:val="26"/>
                <w:lang w:val="nl-NL"/>
              </w:rPr>
            </w:pPr>
          </w:p>
        </w:tc>
        <w:tc>
          <w:tcPr>
            <w:tcW w:w="990" w:type="dxa"/>
            <w:gridSpan w:val="2"/>
          </w:tcPr>
          <w:p w14:paraId="274B74D3" w14:textId="77777777" w:rsidR="001F0D13" w:rsidRDefault="001F0D13" w:rsidP="004D2295">
            <w:pPr>
              <w:spacing w:before="60" w:after="60"/>
              <w:rPr>
                <w:sz w:val="26"/>
                <w:szCs w:val="26"/>
                <w:lang w:val="nl-NL"/>
              </w:rPr>
            </w:pPr>
          </w:p>
        </w:tc>
        <w:tc>
          <w:tcPr>
            <w:tcW w:w="990" w:type="dxa"/>
            <w:gridSpan w:val="2"/>
          </w:tcPr>
          <w:p w14:paraId="14CD8DBC" w14:textId="77777777" w:rsidR="001F0D13" w:rsidRDefault="001F0D13" w:rsidP="003878A0">
            <w:pPr>
              <w:rPr>
                <w:sz w:val="26"/>
                <w:szCs w:val="26"/>
                <w:lang w:val="nl-NL"/>
              </w:rPr>
            </w:pPr>
          </w:p>
        </w:tc>
      </w:tr>
      <w:tr w:rsidR="001F0D13" w14:paraId="7723180F" w14:textId="77777777" w:rsidTr="004D2295">
        <w:trPr>
          <w:gridAfter w:val="1"/>
          <w:wAfter w:w="8" w:type="dxa"/>
        </w:trPr>
        <w:tc>
          <w:tcPr>
            <w:tcW w:w="648" w:type="dxa"/>
          </w:tcPr>
          <w:p w14:paraId="539FF558" w14:textId="77777777" w:rsidR="001F0D13" w:rsidRPr="004D2295" w:rsidRDefault="001F0D13" w:rsidP="004D2295">
            <w:pPr>
              <w:spacing w:before="60" w:after="60"/>
              <w:rPr>
                <w:sz w:val="26"/>
                <w:szCs w:val="26"/>
                <w:lang w:val="nl-NL"/>
              </w:rPr>
            </w:pPr>
          </w:p>
        </w:tc>
        <w:tc>
          <w:tcPr>
            <w:tcW w:w="2182" w:type="dxa"/>
          </w:tcPr>
          <w:p w14:paraId="3A94021E" w14:textId="77777777" w:rsidR="001F0D13" w:rsidRPr="004D2295" w:rsidRDefault="001F0D13" w:rsidP="004D2295">
            <w:pPr>
              <w:spacing w:before="60" w:after="60"/>
              <w:rPr>
                <w:sz w:val="26"/>
                <w:szCs w:val="26"/>
                <w:lang w:val="nl-NL"/>
              </w:rPr>
            </w:pPr>
          </w:p>
        </w:tc>
        <w:tc>
          <w:tcPr>
            <w:tcW w:w="990" w:type="dxa"/>
          </w:tcPr>
          <w:p w14:paraId="5B2207DF" w14:textId="77777777" w:rsidR="001F0D13" w:rsidRDefault="001F0D13" w:rsidP="004D2295">
            <w:pPr>
              <w:spacing w:before="60" w:after="60"/>
              <w:rPr>
                <w:sz w:val="26"/>
                <w:szCs w:val="26"/>
                <w:lang w:val="nl-NL"/>
              </w:rPr>
            </w:pPr>
          </w:p>
        </w:tc>
        <w:tc>
          <w:tcPr>
            <w:tcW w:w="889" w:type="dxa"/>
          </w:tcPr>
          <w:p w14:paraId="4394E116" w14:textId="77777777" w:rsidR="001F0D13" w:rsidRDefault="001F0D13" w:rsidP="004D2295">
            <w:pPr>
              <w:spacing w:before="60" w:after="60"/>
              <w:rPr>
                <w:sz w:val="26"/>
                <w:szCs w:val="26"/>
                <w:lang w:val="nl-NL"/>
              </w:rPr>
            </w:pPr>
          </w:p>
        </w:tc>
        <w:tc>
          <w:tcPr>
            <w:tcW w:w="815" w:type="dxa"/>
          </w:tcPr>
          <w:p w14:paraId="418BD21F" w14:textId="77777777" w:rsidR="001F0D13" w:rsidRDefault="001F0D13" w:rsidP="004D2295">
            <w:pPr>
              <w:spacing w:before="60" w:after="60"/>
              <w:rPr>
                <w:sz w:val="26"/>
                <w:szCs w:val="26"/>
                <w:lang w:val="nl-NL"/>
              </w:rPr>
            </w:pPr>
          </w:p>
        </w:tc>
        <w:tc>
          <w:tcPr>
            <w:tcW w:w="1075" w:type="dxa"/>
          </w:tcPr>
          <w:p w14:paraId="2C08D3E4" w14:textId="77777777" w:rsidR="001F0D13" w:rsidRDefault="001F0D13" w:rsidP="004D2295">
            <w:pPr>
              <w:spacing w:before="60" w:after="60"/>
              <w:rPr>
                <w:sz w:val="26"/>
                <w:szCs w:val="26"/>
                <w:lang w:val="nl-NL"/>
              </w:rPr>
            </w:pPr>
          </w:p>
        </w:tc>
        <w:tc>
          <w:tcPr>
            <w:tcW w:w="990" w:type="dxa"/>
            <w:gridSpan w:val="2"/>
          </w:tcPr>
          <w:p w14:paraId="69B5A97E" w14:textId="77777777" w:rsidR="001F0D13" w:rsidRDefault="001F0D13" w:rsidP="004D2295">
            <w:pPr>
              <w:spacing w:before="60" w:after="60"/>
              <w:rPr>
                <w:sz w:val="26"/>
                <w:szCs w:val="26"/>
                <w:lang w:val="nl-NL"/>
              </w:rPr>
            </w:pPr>
          </w:p>
        </w:tc>
        <w:tc>
          <w:tcPr>
            <w:tcW w:w="990" w:type="dxa"/>
            <w:gridSpan w:val="2"/>
          </w:tcPr>
          <w:p w14:paraId="7934348A" w14:textId="77777777" w:rsidR="001F0D13" w:rsidRDefault="001F0D13" w:rsidP="004D2295">
            <w:pPr>
              <w:spacing w:before="60" w:after="60"/>
              <w:rPr>
                <w:sz w:val="26"/>
                <w:szCs w:val="26"/>
                <w:lang w:val="nl-NL"/>
              </w:rPr>
            </w:pPr>
          </w:p>
        </w:tc>
        <w:tc>
          <w:tcPr>
            <w:tcW w:w="990" w:type="dxa"/>
            <w:gridSpan w:val="2"/>
          </w:tcPr>
          <w:p w14:paraId="62D0964E" w14:textId="77777777" w:rsidR="001F0D13" w:rsidRDefault="001F0D13" w:rsidP="003878A0">
            <w:pPr>
              <w:rPr>
                <w:sz w:val="26"/>
                <w:szCs w:val="26"/>
                <w:lang w:val="nl-NL"/>
              </w:rPr>
            </w:pPr>
          </w:p>
        </w:tc>
      </w:tr>
      <w:tr w:rsidR="001F0D13" w14:paraId="27BEBD10" w14:textId="77777777" w:rsidTr="004D2295">
        <w:trPr>
          <w:gridAfter w:val="1"/>
          <w:wAfter w:w="8" w:type="dxa"/>
        </w:trPr>
        <w:tc>
          <w:tcPr>
            <w:tcW w:w="648" w:type="dxa"/>
          </w:tcPr>
          <w:p w14:paraId="185EDC9B" w14:textId="77777777" w:rsidR="001F0D13" w:rsidRPr="004D2295" w:rsidRDefault="001F0D13" w:rsidP="004D2295">
            <w:pPr>
              <w:spacing w:before="60" w:after="60"/>
              <w:rPr>
                <w:sz w:val="26"/>
                <w:szCs w:val="26"/>
                <w:lang w:val="nl-NL"/>
              </w:rPr>
            </w:pPr>
            <w:r w:rsidRPr="004D2295">
              <w:rPr>
                <w:sz w:val="26"/>
                <w:szCs w:val="26"/>
                <w:lang w:val="nl-NL"/>
              </w:rPr>
              <w:t>2.3</w:t>
            </w:r>
          </w:p>
        </w:tc>
        <w:tc>
          <w:tcPr>
            <w:tcW w:w="2182" w:type="dxa"/>
          </w:tcPr>
          <w:p w14:paraId="0A41E22E" w14:textId="77777777" w:rsidR="001F0D13" w:rsidRPr="004D2295" w:rsidRDefault="001F0D13" w:rsidP="004D2295">
            <w:pPr>
              <w:spacing w:before="60" w:after="60"/>
              <w:rPr>
                <w:sz w:val="26"/>
                <w:szCs w:val="26"/>
                <w:lang w:val="nl-NL"/>
              </w:rPr>
            </w:pPr>
            <w:r w:rsidRPr="004D2295">
              <w:rPr>
                <w:sz w:val="26"/>
                <w:szCs w:val="26"/>
                <w:lang w:val="nl-NL"/>
              </w:rPr>
              <w:t>Năng lượng, nhiên liệu</w:t>
            </w:r>
          </w:p>
        </w:tc>
        <w:tc>
          <w:tcPr>
            <w:tcW w:w="990" w:type="dxa"/>
          </w:tcPr>
          <w:p w14:paraId="1C8EB736" w14:textId="77777777" w:rsidR="001F0D13" w:rsidRDefault="001F0D13" w:rsidP="004D2295">
            <w:pPr>
              <w:spacing w:before="60" w:after="60"/>
              <w:rPr>
                <w:i/>
                <w:sz w:val="26"/>
                <w:szCs w:val="26"/>
                <w:lang w:val="nl-NL"/>
              </w:rPr>
            </w:pPr>
          </w:p>
        </w:tc>
        <w:tc>
          <w:tcPr>
            <w:tcW w:w="889" w:type="dxa"/>
          </w:tcPr>
          <w:p w14:paraId="2A174472" w14:textId="77777777" w:rsidR="001F0D13" w:rsidRDefault="001F0D13" w:rsidP="004D2295">
            <w:pPr>
              <w:spacing w:before="60" w:after="60"/>
              <w:rPr>
                <w:i/>
                <w:sz w:val="26"/>
                <w:szCs w:val="26"/>
                <w:lang w:val="nl-NL"/>
              </w:rPr>
            </w:pPr>
          </w:p>
        </w:tc>
        <w:tc>
          <w:tcPr>
            <w:tcW w:w="815" w:type="dxa"/>
          </w:tcPr>
          <w:p w14:paraId="59A99B3C" w14:textId="77777777" w:rsidR="001F0D13" w:rsidRDefault="001F0D13" w:rsidP="004D2295">
            <w:pPr>
              <w:spacing w:before="60" w:after="60"/>
              <w:rPr>
                <w:i/>
                <w:sz w:val="26"/>
                <w:szCs w:val="26"/>
                <w:lang w:val="nl-NL"/>
              </w:rPr>
            </w:pPr>
          </w:p>
        </w:tc>
        <w:tc>
          <w:tcPr>
            <w:tcW w:w="1075" w:type="dxa"/>
          </w:tcPr>
          <w:p w14:paraId="5AB5341F" w14:textId="77777777" w:rsidR="001F0D13" w:rsidRDefault="001F0D13" w:rsidP="004D2295">
            <w:pPr>
              <w:spacing w:before="60" w:after="60"/>
              <w:rPr>
                <w:i/>
                <w:sz w:val="26"/>
                <w:szCs w:val="26"/>
                <w:lang w:val="nl-NL"/>
              </w:rPr>
            </w:pPr>
          </w:p>
        </w:tc>
        <w:tc>
          <w:tcPr>
            <w:tcW w:w="990" w:type="dxa"/>
            <w:gridSpan w:val="2"/>
          </w:tcPr>
          <w:p w14:paraId="749D759B" w14:textId="77777777" w:rsidR="001F0D13" w:rsidRDefault="001F0D13" w:rsidP="004D2295">
            <w:pPr>
              <w:spacing w:before="60" w:after="60"/>
              <w:rPr>
                <w:i/>
                <w:sz w:val="26"/>
                <w:szCs w:val="26"/>
                <w:lang w:val="nl-NL"/>
              </w:rPr>
            </w:pPr>
          </w:p>
        </w:tc>
        <w:tc>
          <w:tcPr>
            <w:tcW w:w="990" w:type="dxa"/>
            <w:gridSpan w:val="2"/>
          </w:tcPr>
          <w:p w14:paraId="57B5AE2C" w14:textId="77777777" w:rsidR="001F0D13" w:rsidRDefault="001F0D13" w:rsidP="004D2295">
            <w:pPr>
              <w:spacing w:before="60" w:after="60"/>
              <w:rPr>
                <w:i/>
                <w:sz w:val="26"/>
                <w:szCs w:val="26"/>
                <w:lang w:val="nl-NL"/>
              </w:rPr>
            </w:pPr>
          </w:p>
        </w:tc>
        <w:tc>
          <w:tcPr>
            <w:tcW w:w="990" w:type="dxa"/>
            <w:gridSpan w:val="2"/>
          </w:tcPr>
          <w:p w14:paraId="6FE7B95B" w14:textId="77777777" w:rsidR="001F0D13" w:rsidRDefault="001F0D13" w:rsidP="003878A0">
            <w:pPr>
              <w:rPr>
                <w:i/>
                <w:sz w:val="26"/>
                <w:szCs w:val="26"/>
                <w:lang w:val="nl-NL"/>
              </w:rPr>
            </w:pPr>
          </w:p>
        </w:tc>
      </w:tr>
      <w:tr w:rsidR="001F0D13" w14:paraId="5D01D004" w14:textId="77777777" w:rsidTr="004D2295">
        <w:trPr>
          <w:gridAfter w:val="1"/>
          <w:wAfter w:w="8" w:type="dxa"/>
        </w:trPr>
        <w:tc>
          <w:tcPr>
            <w:tcW w:w="648" w:type="dxa"/>
          </w:tcPr>
          <w:p w14:paraId="5B67E2F5" w14:textId="77777777" w:rsidR="001F0D13" w:rsidRDefault="001F0D13" w:rsidP="004D2295">
            <w:pPr>
              <w:tabs>
                <w:tab w:val="center" w:pos="4680"/>
                <w:tab w:val="right" w:pos="9360"/>
              </w:tabs>
              <w:spacing w:before="60" w:after="60"/>
              <w:rPr>
                <w:sz w:val="26"/>
                <w:szCs w:val="26"/>
                <w:lang w:val="nl-NL" w:bidi="en-US"/>
              </w:rPr>
            </w:pPr>
          </w:p>
        </w:tc>
        <w:tc>
          <w:tcPr>
            <w:tcW w:w="2182" w:type="dxa"/>
          </w:tcPr>
          <w:p w14:paraId="6BDF134D" w14:textId="13328C5B" w:rsidR="001F0D13" w:rsidRDefault="001F0D13" w:rsidP="004D2295">
            <w:pPr>
              <w:spacing w:before="60" w:after="60"/>
              <w:rPr>
                <w:sz w:val="26"/>
                <w:szCs w:val="26"/>
                <w:lang w:val="nl-NL"/>
              </w:rPr>
            </w:pPr>
            <w:r>
              <w:rPr>
                <w:sz w:val="26"/>
                <w:szCs w:val="26"/>
                <w:lang w:val="nl-NL"/>
              </w:rPr>
              <w:t xml:space="preserve"> - Than</w:t>
            </w:r>
          </w:p>
        </w:tc>
        <w:tc>
          <w:tcPr>
            <w:tcW w:w="990" w:type="dxa"/>
          </w:tcPr>
          <w:p w14:paraId="67F46F73" w14:textId="77777777" w:rsidR="001F0D13" w:rsidRDefault="001F0D13" w:rsidP="004D2295">
            <w:pPr>
              <w:spacing w:before="60" w:after="60"/>
              <w:rPr>
                <w:sz w:val="26"/>
                <w:szCs w:val="26"/>
                <w:lang w:val="nl-NL"/>
              </w:rPr>
            </w:pPr>
          </w:p>
        </w:tc>
        <w:tc>
          <w:tcPr>
            <w:tcW w:w="889" w:type="dxa"/>
          </w:tcPr>
          <w:p w14:paraId="27647FFF" w14:textId="77777777" w:rsidR="001F0D13" w:rsidRDefault="001F0D13" w:rsidP="004D2295">
            <w:pPr>
              <w:spacing w:before="60" w:after="60"/>
              <w:rPr>
                <w:sz w:val="26"/>
                <w:szCs w:val="26"/>
                <w:lang w:val="nl-NL"/>
              </w:rPr>
            </w:pPr>
          </w:p>
        </w:tc>
        <w:tc>
          <w:tcPr>
            <w:tcW w:w="815" w:type="dxa"/>
          </w:tcPr>
          <w:p w14:paraId="558F1EB8" w14:textId="77777777" w:rsidR="001F0D13" w:rsidRDefault="001F0D13" w:rsidP="004D2295">
            <w:pPr>
              <w:spacing w:before="60" w:after="60"/>
              <w:rPr>
                <w:sz w:val="26"/>
                <w:szCs w:val="26"/>
                <w:lang w:val="nl-NL"/>
              </w:rPr>
            </w:pPr>
          </w:p>
        </w:tc>
        <w:tc>
          <w:tcPr>
            <w:tcW w:w="1075" w:type="dxa"/>
          </w:tcPr>
          <w:p w14:paraId="6E9A64D0" w14:textId="77777777" w:rsidR="001F0D13" w:rsidRDefault="001F0D13" w:rsidP="004D2295">
            <w:pPr>
              <w:spacing w:before="60" w:after="60"/>
              <w:rPr>
                <w:sz w:val="26"/>
                <w:szCs w:val="26"/>
                <w:lang w:val="nl-NL"/>
              </w:rPr>
            </w:pPr>
          </w:p>
        </w:tc>
        <w:tc>
          <w:tcPr>
            <w:tcW w:w="990" w:type="dxa"/>
            <w:gridSpan w:val="2"/>
          </w:tcPr>
          <w:p w14:paraId="341A75F3" w14:textId="77777777" w:rsidR="001F0D13" w:rsidRDefault="001F0D13" w:rsidP="004D2295">
            <w:pPr>
              <w:spacing w:before="60" w:after="60"/>
              <w:rPr>
                <w:sz w:val="26"/>
                <w:szCs w:val="26"/>
                <w:lang w:val="nl-NL"/>
              </w:rPr>
            </w:pPr>
          </w:p>
        </w:tc>
        <w:tc>
          <w:tcPr>
            <w:tcW w:w="990" w:type="dxa"/>
            <w:gridSpan w:val="2"/>
          </w:tcPr>
          <w:p w14:paraId="762BC4D0" w14:textId="77777777" w:rsidR="001F0D13" w:rsidRDefault="001F0D13" w:rsidP="004D2295">
            <w:pPr>
              <w:spacing w:before="60" w:after="60"/>
              <w:rPr>
                <w:sz w:val="26"/>
                <w:szCs w:val="26"/>
                <w:lang w:val="nl-NL"/>
              </w:rPr>
            </w:pPr>
          </w:p>
        </w:tc>
        <w:tc>
          <w:tcPr>
            <w:tcW w:w="990" w:type="dxa"/>
            <w:gridSpan w:val="2"/>
          </w:tcPr>
          <w:p w14:paraId="082A6217" w14:textId="77777777" w:rsidR="001F0D13" w:rsidRDefault="001F0D13" w:rsidP="003878A0">
            <w:pPr>
              <w:rPr>
                <w:sz w:val="26"/>
                <w:szCs w:val="26"/>
                <w:lang w:val="nl-NL"/>
              </w:rPr>
            </w:pPr>
          </w:p>
        </w:tc>
      </w:tr>
      <w:tr w:rsidR="001F0D13" w14:paraId="110D687C" w14:textId="77777777" w:rsidTr="004D2295">
        <w:trPr>
          <w:gridAfter w:val="1"/>
          <w:wAfter w:w="8" w:type="dxa"/>
        </w:trPr>
        <w:tc>
          <w:tcPr>
            <w:tcW w:w="648" w:type="dxa"/>
          </w:tcPr>
          <w:p w14:paraId="2996041E" w14:textId="77777777" w:rsidR="001F0D13" w:rsidRDefault="001F0D13" w:rsidP="004D2295">
            <w:pPr>
              <w:spacing w:before="60" w:after="60"/>
              <w:rPr>
                <w:sz w:val="26"/>
                <w:szCs w:val="26"/>
                <w:lang w:val="nl-NL"/>
              </w:rPr>
            </w:pPr>
          </w:p>
        </w:tc>
        <w:tc>
          <w:tcPr>
            <w:tcW w:w="2182" w:type="dxa"/>
          </w:tcPr>
          <w:p w14:paraId="66070E8E" w14:textId="153F3AEE" w:rsidR="001F0D13" w:rsidRDefault="001F0D13" w:rsidP="004D2295">
            <w:pPr>
              <w:spacing w:before="60" w:after="60"/>
              <w:rPr>
                <w:sz w:val="26"/>
                <w:szCs w:val="26"/>
                <w:lang w:val="nl-NL"/>
              </w:rPr>
            </w:pPr>
            <w:r>
              <w:rPr>
                <w:sz w:val="26"/>
                <w:szCs w:val="26"/>
                <w:lang w:val="nl-NL"/>
              </w:rPr>
              <w:t xml:space="preserve"> - Điện</w:t>
            </w:r>
          </w:p>
        </w:tc>
        <w:tc>
          <w:tcPr>
            <w:tcW w:w="990" w:type="dxa"/>
          </w:tcPr>
          <w:p w14:paraId="37C6564C" w14:textId="77777777" w:rsidR="001F0D13" w:rsidRDefault="001F0D13" w:rsidP="004D2295">
            <w:pPr>
              <w:spacing w:before="60" w:after="60"/>
              <w:rPr>
                <w:sz w:val="26"/>
                <w:szCs w:val="26"/>
                <w:lang w:val="nl-NL"/>
              </w:rPr>
            </w:pPr>
            <w:r>
              <w:rPr>
                <w:sz w:val="26"/>
                <w:szCs w:val="26"/>
                <w:lang w:val="nl-NL"/>
              </w:rPr>
              <w:t>kW/h</w:t>
            </w:r>
          </w:p>
        </w:tc>
        <w:tc>
          <w:tcPr>
            <w:tcW w:w="889" w:type="dxa"/>
          </w:tcPr>
          <w:p w14:paraId="4EE96CFD" w14:textId="77777777" w:rsidR="001F0D13" w:rsidRDefault="001F0D13" w:rsidP="004D2295">
            <w:pPr>
              <w:spacing w:before="60" w:after="60"/>
              <w:rPr>
                <w:sz w:val="26"/>
                <w:szCs w:val="26"/>
                <w:lang w:val="nl-NL"/>
              </w:rPr>
            </w:pPr>
          </w:p>
        </w:tc>
        <w:tc>
          <w:tcPr>
            <w:tcW w:w="815" w:type="dxa"/>
          </w:tcPr>
          <w:p w14:paraId="6C06F568" w14:textId="77777777" w:rsidR="001F0D13" w:rsidRDefault="001F0D13" w:rsidP="004D2295">
            <w:pPr>
              <w:spacing w:before="60" w:after="60"/>
              <w:rPr>
                <w:sz w:val="26"/>
                <w:szCs w:val="26"/>
                <w:lang w:val="nl-NL"/>
              </w:rPr>
            </w:pPr>
          </w:p>
        </w:tc>
        <w:tc>
          <w:tcPr>
            <w:tcW w:w="1075" w:type="dxa"/>
          </w:tcPr>
          <w:p w14:paraId="62018C44" w14:textId="77777777" w:rsidR="001F0D13" w:rsidRDefault="001F0D13" w:rsidP="004D2295">
            <w:pPr>
              <w:spacing w:before="60" w:after="60"/>
              <w:rPr>
                <w:sz w:val="26"/>
                <w:szCs w:val="26"/>
                <w:lang w:val="nl-NL"/>
              </w:rPr>
            </w:pPr>
          </w:p>
        </w:tc>
        <w:tc>
          <w:tcPr>
            <w:tcW w:w="990" w:type="dxa"/>
            <w:gridSpan w:val="2"/>
          </w:tcPr>
          <w:p w14:paraId="706F05B6" w14:textId="77777777" w:rsidR="001F0D13" w:rsidRDefault="001F0D13" w:rsidP="004D2295">
            <w:pPr>
              <w:spacing w:before="60" w:after="60"/>
              <w:rPr>
                <w:sz w:val="26"/>
                <w:szCs w:val="26"/>
                <w:lang w:val="nl-NL"/>
              </w:rPr>
            </w:pPr>
          </w:p>
        </w:tc>
        <w:tc>
          <w:tcPr>
            <w:tcW w:w="990" w:type="dxa"/>
            <w:gridSpan w:val="2"/>
          </w:tcPr>
          <w:p w14:paraId="6E3AFE5E" w14:textId="77777777" w:rsidR="001F0D13" w:rsidRDefault="001F0D13" w:rsidP="004D2295">
            <w:pPr>
              <w:spacing w:before="60" w:after="60"/>
              <w:rPr>
                <w:sz w:val="26"/>
                <w:szCs w:val="26"/>
                <w:lang w:val="nl-NL"/>
              </w:rPr>
            </w:pPr>
          </w:p>
        </w:tc>
        <w:tc>
          <w:tcPr>
            <w:tcW w:w="990" w:type="dxa"/>
            <w:gridSpan w:val="2"/>
          </w:tcPr>
          <w:p w14:paraId="683D41AD" w14:textId="77777777" w:rsidR="001F0D13" w:rsidRDefault="001F0D13" w:rsidP="003878A0">
            <w:pPr>
              <w:rPr>
                <w:sz w:val="26"/>
                <w:szCs w:val="26"/>
                <w:lang w:val="nl-NL"/>
              </w:rPr>
            </w:pPr>
          </w:p>
        </w:tc>
      </w:tr>
      <w:tr w:rsidR="001F0D13" w14:paraId="4659B719" w14:textId="77777777" w:rsidTr="004D2295">
        <w:trPr>
          <w:gridAfter w:val="1"/>
          <w:wAfter w:w="8" w:type="dxa"/>
        </w:trPr>
        <w:tc>
          <w:tcPr>
            <w:tcW w:w="648" w:type="dxa"/>
          </w:tcPr>
          <w:p w14:paraId="4A6E2055" w14:textId="77777777" w:rsidR="001F0D13" w:rsidRDefault="001F0D13" w:rsidP="004D2295">
            <w:pPr>
              <w:spacing w:before="60" w:after="60"/>
              <w:rPr>
                <w:sz w:val="26"/>
                <w:szCs w:val="26"/>
                <w:lang w:val="nl-NL"/>
              </w:rPr>
            </w:pPr>
          </w:p>
        </w:tc>
        <w:tc>
          <w:tcPr>
            <w:tcW w:w="2182" w:type="dxa"/>
          </w:tcPr>
          <w:p w14:paraId="5E75BB03" w14:textId="35C474F5" w:rsidR="001F0D13" w:rsidRDefault="001F0D13" w:rsidP="004D2295">
            <w:pPr>
              <w:spacing w:before="60" w:after="60"/>
              <w:rPr>
                <w:sz w:val="26"/>
                <w:szCs w:val="26"/>
                <w:lang w:val="nl-NL"/>
              </w:rPr>
            </w:pPr>
            <w:r>
              <w:rPr>
                <w:sz w:val="26"/>
                <w:szCs w:val="26"/>
                <w:lang w:val="nl-NL"/>
              </w:rPr>
              <w:t xml:space="preserve"> - Xăng, dầu</w:t>
            </w:r>
          </w:p>
        </w:tc>
        <w:tc>
          <w:tcPr>
            <w:tcW w:w="990" w:type="dxa"/>
          </w:tcPr>
          <w:p w14:paraId="65945900" w14:textId="77777777" w:rsidR="001F0D13" w:rsidRDefault="001F0D13" w:rsidP="004D2295">
            <w:pPr>
              <w:spacing w:before="60" w:after="60"/>
              <w:rPr>
                <w:sz w:val="26"/>
                <w:szCs w:val="26"/>
                <w:lang w:val="nl-NL"/>
              </w:rPr>
            </w:pPr>
          </w:p>
        </w:tc>
        <w:tc>
          <w:tcPr>
            <w:tcW w:w="889" w:type="dxa"/>
          </w:tcPr>
          <w:p w14:paraId="072738F5" w14:textId="77777777" w:rsidR="001F0D13" w:rsidRDefault="001F0D13" w:rsidP="004D2295">
            <w:pPr>
              <w:spacing w:before="60" w:after="60"/>
              <w:rPr>
                <w:sz w:val="26"/>
                <w:szCs w:val="26"/>
                <w:lang w:val="nl-NL"/>
              </w:rPr>
            </w:pPr>
          </w:p>
        </w:tc>
        <w:tc>
          <w:tcPr>
            <w:tcW w:w="815" w:type="dxa"/>
          </w:tcPr>
          <w:p w14:paraId="06C0CE52" w14:textId="77777777" w:rsidR="001F0D13" w:rsidRDefault="001F0D13" w:rsidP="004D2295">
            <w:pPr>
              <w:spacing w:before="60" w:after="60"/>
              <w:rPr>
                <w:sz w:val="26"/>
                <w:szCs w:val="26"/>
                <w:lang w:val="nl-NL"/>
              </w:rPr>
            </w:pPr>
          </w:p>
        </w:tc>
        <w:tc>
          <w:tcPr>
            <w:tcW w:w="1075" w:type="dxa"/>
          </w:tcPr>
          <w:p w14:paraId="2DB7E5EC" w14:textId="77777777" w:rsidR="001F0D13" w:rsidRDefault="001F0D13" w:rsidP="004D2295">
            <w:pPr>
              <w:spacing w:before="60" w:after="60"/>
              <w:rPr>
                <w:sz w:val="26"/>
                <w:szCs w:val="26"/>
                <w:lang w:val="nl-NL"/>
              </w:rPr>
            </w:pPr>
          </w:p>
        </w:tc>
        <w:tc>
          <w:tcPr>
            <w:tcW w:w="990" w:type="dxa"/>
            <w:gridSpan w:val="2"/>
          </w:tcPr>
          <w:p w14:paraId="02FC692D" w14:textId="77777777" w:rsidR="001F0D13" w:rsidRDefault="001F0D13" w:rsidP="004D2295">
            <w:pPr>
              <w:tabs>
                <w:tab w:val="center" w:pos="4680"/>
                <w:tab w:val="right" w:pos="9360"/>
              </w:tabs>
              <w:spacing w:before="60" w:after="60"/>
              <w:rPr>
                <w:sz w:val="26"/>
                <w:szCs w:val="26"/>
                <w:lang w:val="nl-NL" w:bidi="en-US"/>
              </w:rPr>
            </w:pPr>
          </w:p>
        </w:tc>
        <w:tc>
          <w:tcPr>
            <w:tcW w:w="990" w:type="dxa"/>
            <w:gridSpan w:val="2"/>
          </w:tcPr>
          <w:p w14:paraId="285BA00B" w14:textId="77777777" w:rsidR="001F0D13" w:rsidRDefault="001F0D13" w:rsidP="004D2295">
            <w:pPr>
              <w:spacing w:before="60" w:after="60"/>
              <w:rPr>
                <w:sz w:val="26"/>
                <w:szCs w:val="26"/>
                <w:lang w:val="nl-NL"/>
              </w:rPr>
            </w:pPr>
          </w:p>
        </w:tc>
        <w:tc>
          <w:tcPr>
            <w:tcW w:w="990" w:type="dxa"/>
            <w:gridSpan w:val="2"/>
          </w:tcPr>
          <w:p w14:paraId="5E177E6B" w14:textId="77777777" w:rsidR="001F0D13" w:rsidRDefault="001F0D13" w:rsidP="003878A0">
            <w:pPr>
              <w:rPr>
                <w:sz w:val="26"/>
                <w:szCs w:val="26"/>
                <w:lang w:val="nl-NL"/>
              </w:rPr>
            </w:pPr>
          </w:p>
        </w:tc>
      </w:tr>
      <w:tr w:rsidR="001F0D13" w14:paraId="55C1E91B" w14:textId="77777777" w:rsidTr="004D2295">
        <w:trPr>
          <w:gridAfter w:val="1"/>
          <w:wAfter w:w="8" w:type="dxa"/>
        </w:trPr>
        <w:tc>
          <w:tcPr>
            <w:tcW w:w="648" w:type="dxa"/>
          </w:tcPr>
          <w:p w14:paraId="7AD206F5" w14:textId="77777777" w:rsidR="001F0D13" w:rsidRDefault="001F0D13" w:rsidP="004D2295">
            <w:pPr>
              <w:spacing w:before="60" w:after="60"/>
              <w:rPr>
                <w:sz w:val="26"/>
                <w:szCs w:val="26"/>
                <w:lang w:val="nl-NL"/>
              </w:rPr>
            </w:pPr>
          </w:p>
        </w:tc>
        <w:tc>
          <w:tcPr>
            <w:tcW w:w="2182" w:type="dxa"/>
          </w:tcPr>
          <w:p w14:paraId="50F9DE29" w14:textId="7A330ACE" w:rsidR="001F0D13" w:rsidRDefault="001F0D13" w:rsidP="004D2295">
            <w:pPr>
              <w:spacing w:before="60" w:after="60"/>
              <w:rPr>
                <w:sz w:val="26"/>
                <w:szCs w:val="26"/>
                <w:lang w:val="nl-NL"/>
              </w:rPr>
            </w:pPr>
            <w:r>
              <w:rPr>
                <w:sz w:val="26"/>
                <w:szCs w:val="26"/>
                <w:lang w:val="nl-NL"/>
              </w:rPr>
              <w:t xml:space="preserve"> - Nhiên liệu khác</w:t>
            </w:r>
          </w:p>
        </w:tc>
        <w:tc>
          <w:tcPr>
            <w:tcW w:w="990" w:type="dxa"/>
          </w:tcPr>
          <w:p w14:paraId="1CCCAC01" w14:textId="77777777" w:rsidR="001F0D13" w:rsidRDefault="001F0D13" w:rsidP="004D2295">
            <w:pPr>
              <w:spacing w:before="60" w:after="60"/>
              <w:rPr>
                <w:sz w:val="26"/>
                <w:szCs w:val="26"/>
                <w:lang w:val="nl-NL"/>
              </w:rPr>
            </w:pPr>
          </w:p>
        </w:tc>
        <w:tc>
          <w:tcPr>
            <w:tcW w:w="889" w:type="dxa"/>
          </w:tcPr>
          <w:p w14:paraId="72EF656C" w14:textId="77777777" w:rsidR="001F0D13" w:rsidRDefault="001F0D13" w:rsidP="004D2295">
            <w:pPr>
              <w:spacing w:before="60" w:after="60"/>
              <w:rPr>
                <w:sz w:val="26"/>
                <w:szCs w:val="26"/>
                <w:lang w:val="nl-NL"/>
              </w:rPr>
            </w:pPr>
          </w:p>
        </w:tc>
        <w:tc>
          <w:tcPr>
            <w:tcW w:w="815" w:type="dxa"/>
          </w:tcPr>
          <w:p w14:paraId="6512CFE0" w14:textId="77777777" w:rsidR="001F0D13" w:rsidRDefault="001F0D13" w:rsidP="004D2295">
            <w:pPr>
              <w:spacing w:before="60" w:after="60"/>
              <w:rPr>
                <w:sz w:val="26"/>
                <w:szCs w:val="26"/>
                <w:lang w:val="nl-NL"/>
              </w:rPr>
            </w:pPr>
          </w:p>
        </w:tc>
        <w:tc>
          <w:tcPr>
            <w:tcW w:w="1075" w:type="dxa"/>
          </w:tcPr>
          <w:p w14:paraId="1DBDB718" w14:textId="77777777" w:rsidR="001F0D13" w:rsidRDefault="001F0D13" w:rsidP="004D2295">
            <w:pPr>
              <w:spacing w:before="60" w:after="60"/>
              <w:rPr>
                <w:sz w:val="26"/>
                <w:szCs w:val="26"/>
                <w:lang w:val="nl-NL"/>
              </w:rPr>
            </w:pPr>
          </w:p>
        </w:tc>
        <w:tc>
          <w:tcPr>
            <w:tcW w:w="990" w:type="dxa"/>
            <w:gridSpan w:val="2"/>
          </w:tcPr>
          <w:p w14:paraId="1225CAB8" w14:textId="77777777" w:rsidR="001F0D13" w:rsidRDefault="001F0D13" w:rsidP="004D2295">
            <w:pPr>
              <w:spacing w:before="60" w:after="60"/>
              <w:rPr>
                <w:sz w:val="26"/>
                <w:szCs w:val="26"/>
                <w:lang w:val="nl-NL"/>
              </w:rPr>
            </w:pPr>
          </w:p>
        </w:tc>
        <w:tc>
          <w:tcPr>
            <w:tcW w:w="990" w:type="dxa"/>
            <w:gridSpan w:val="2"/>
          </w:tcPr>
          <w:p w14:paraId="4EDEB4C2" w14:textId="77777777" w:rsidR="001F0D13" w:rsidRDefault="001F0D13" w:rsidP="004D2295">
            <w:pPr>
              <w:spacing w:before="60" w:after="60"/>
              <w:rPr>
                <w:sz w:val="26"/>
                <w:szCs w:val="26"/>
                <w:lang w:val="nl-NL"/>
              </w:rPr>
            </w:pPr>
          </w:p>
        </w:tc>
        <w:tc>
          <w:tcPr>
            <w:tcW w:w="990" w:type="dxa"/>
            <w:gridSpan w:val="2"/>
          </w:tcPr>
          <w:p w14:paraId="50C94DFE" w14:textId="77777777" w:rsidR="001F0D13" w:rsidRDefault="001F0D13" w:rsidP="003878A0">
            <w:pPr>
              <w:rPr>
                <w:sz w:val="26"/>
                <w:szCs w:val="26"/>
                <w:lang w:val="nl-NL"/>
              </w:rPr>
            </w:pPr>
          </w:p>
        </w:tc>
      </w:tr>
      <w:tr w:rsidR="001F0D13" w14:paraId="2E323E4B" w14:textId="77777777" w:rsidTr="004D2295">
        <w:trPr>
          <w:gridAfter w:val="1"/>
          <w:wAfter w:w="8" w:type="dxa"/>
        </w:trPr>
        <w:tc>
          <w:tcPr>
            <w:tcW w:w="648" w:type="dxa"/>
          </w:tcPr>
          <w:p w14:paraId="0B1896DD" w14:textId="77777777" w:rsidR="001F0D13" w:rsidRPr="004D2295" w:rsidRDefault="001F0D13" w:rsidP="004D2295">
            <w:pPr>
              <w:spacing w:before="60" w:after="60"/>
              <w:rPr>
                <w:sz w:val="26"/>
                <w:szCs w:val="26"/>
                <w:lang w:val="nl-NL"/>
              </w:rPr>
            </w:pPr>
            <w:r w:rsidRPr="004D2295">
              <w:rPr>
                <w:sz w:val="26"/>
                <w:szCs w:val="26"/>
                <w:lang w:val="nl-NL"/>
              </w:rPr>
              <w:t>2.4</w:t>
            </w:r>
          </w:p>
        </w:tc>
        <w:tc>
          <w:tcPr>
            <w:tcW w:w="2182" w:type="dxa"/>
          </w:tcPr>
          <w:p w14:paraId="11256364" w14:textId="3063A80F" w:rsidR="001F0D13" w:rsidRPr="004D2295" w:rsidRDefault="001F0D13" w:rsidP="004D2295">
            <w:pPr>
              <w:spacing w:before="60" w:after="60"/>
              <w:rPr>
                <w:sz w:val="26"/>
                <w:szCs w:val="26"/>
                <w:lang w:val="nl-NL"/>
              </w:rPr>
            </w:pPr>
            <w:r w:rsidRPr="004D2295">
              <w:rPr>
                <w:sz w:val="26"/>
                <w:szCs w:val="26"/>
                <w:lang w:val="nl-NL"/>
              </w:rPr>
              <w:t xml:space="preserve"> Nước</w:t>
            </w:r>
          </w:p>
        </w:tc>
        <w:tc>
          <w:tcPr>
            <w:tcW w:w="990" w:type="dxa"/>
          </w:tcPr>
          <w:p w14:paraId="6262B1E4" w14:textId="77777777" w:rsidR="001F0D13" w:rsidRPr="004D2295" w:rsidRDefault="001F0D13" w:rsidP="004D2295">
            <w:pPr>
              <w:spacing w:before="60" w:after="60"/>
              <w:rPr>
                <w:sz w:val="26"/>
                <w:szCs w:val="26"/>
                <w:lang w:val="nl-NL"/>
              </w:rPr>
            </w:pPr>
            <w:r w:rsidRPr="004D2295">
              <w:rPr>
                <w:sz w:val="26"/>
                <w:szCs w:val="26"/>
                <w:lang w:val="nl-NL"/>
              </w:rPr>
              <w:t>m</w:t>
            </w:r>
            <w:r w:rsidRPr="004D2295">
              <w:rPr>
                <w:sz w:val="26"/>
                <w:szCs w:val="26"/>
                <w:vertAlign w:val="superscript"/>
                <w:lang w:val="nl-NL"/>
              </w:rPr>
              <w:t>3</w:t>
            </w:r>
          </w:p>
        </w:tc>
        <w:tc>
          <w:tcPr>
            <w:tcW w:w="889" w:type="dxa"/>
          </w:tcPr>
          <w:p w14:paraId="7F4F6B5D" w14:textId="77777777" w:rsidR="001F0D13" w:rsidRDefault="001F0D13" w:rsidP="004D2295">
            <w:pPr>
              <w:spacing w:before="60" w:after="60"/>
              <w:rPr>
                <w:i/>
                <w:sz w:val="26"/>
                <w:szCs w:val="26"/>
                <w:lang w:val="nl-NL"/>
              </w:rPr>
            </w:pPr>
          </w:p>
        </w:tc>
        <w:tc>
          <w:tcPr>
            <w:tcW w:w="815" w:type="dxa"/>
          </w:tcPr>
          <w:p w14:paraId="24D6D270" w14:textId="77777777" w:rsidR="001F0D13" w:rsidRDefault="001F0D13" w:rsidP="004D2295">
            <w:pPr>
              <w:spacing w:before="60" w:after="60"/>
              <w:rPr>
                <w:i/>
                <w:sz w:val="26"/>
                <w:szCs w:val="26"/>
                <w:lang w:val="nl-NL"/>
              </w:rPr>
            </w:pPr>
          </w:p>
        </w:tc>
        <w:tc>
          <w:tcPr>
            <w:tcW w:w="1075" w:type="dxa"/>
          </w:tcPr>
          <w:p w14:paraId="6053CBB5" w14:textId="77777777" w:rsidR="001F0D13" w:rsidRDefault="001F0D13" w:rsidP="004D2295">
            <w:pPr>
              <w:spacing w:before="60" w:after="60"/>
              <w:rPr>
                <w:i/>
                <w:sz w:val="26"/>
                <w:szCs w:val="26"/>
                <w:lang w:val="nl-NL"/>
              </w:rPr>
            </w:pPr>
          </w:p>
        </w:tc>
        <w:tc>
          <w:tcPr>
            <w:tcW w:w="990" w:type="dxa"/>
            <w:gridSpan w:val="2"/>
          </w:tcPr>
          <w:p w14:paraId="09BAC15D" w14:textId="77777777" w:rsidR="001F0D13" w:rsidRDefault="001F0D13" w:rsidP="004D2295">
            <w:pPr>
              <w:spacing w:before="60" w:after="60"/>
              <w:rPr>
                <w:i/>
                <w:sz w:val="26"/>
                <w:szCs w:val="26"/>
                <w:lang w:val="nl-NL"/>
              </w:rPr>
            </w:pPr>
          </w:p>
        </w:tc>
        <w:tc>
          <w:tcPr>
            <w:tcW w:w="990" w:type="dxa"/>
            <w:gridSpan w:val="2"/>
          </w:tcPr>
          <w:p w14:paraId="5C98C1C2" w14:textId="77777777" w:rsidR="001F0D13" w:rsidRDefault="001F0D13" w:rsidP="004D2295">
            <w:pPr>
              <w:spacing w:before="60" w:after="60"/>
              <w:rPr>
                <w:i/>
                <w:sz w:val="26"/>
                <w:szCs w:val="26"/>
                <w:lang w:val="nl-NL"/>
              </w:rPr>
            </w:pPr>
          </w:p>
        </w:tc>
        <w:tc>
          <w:tcPr>
            <w:tcW w:w="990" w:type="dxa"/>
            <w:gridSpan w:val="2"/>
          </w:tcPr>
          <w:p w14:paraId="6B4E196C" w14:textId="77777777" w:rsidR="001F0D13" w:rsidRDefault="001F0D13" w:rsidP="003878A0">
            <w:pPr>
              <w:rPr>
                <w:i/>
                <w:sz w:val="26"/>
                <w:szCs w:val="26"/>
                <w:lang w:val="nl-NL"/>
              </w:rPr>
            </w:pPr>
          </w:p>
        </w:tc>
      </w:tr>
      <w:tr w:rsidR="001F0D13" w:rsidRPr="00517151" w14:paraId="58342266" w14:textId="77777777" w:rsidTr="004D2295">
        <w:trPr>
          <w:gridAfter w:val="1"/>
          <w:wAfter w:w="8" w:type="dxa"/>
        </w:trPr>
        <w:tc>
          <w:tcPr>
            <w:tcW w:w="648" w:type="dxa"/>
            <w:tcBorders>
              <w:bottom w:val="nil"/>
            </w:tcBorders>
          </w:tcPr>
          <w:p w14:paraId="588C990A" w14:textId="77777777" w:rsidR="001F0D13" w:rsidRPr="004D2295" w:rsidRDefault="001F0D13" w:rsidP="004D2295">
            <w:pPr>
              <w:spacing w:before="60" w:after="60"/>
              <w:rPr>
                <w:sz w:val="26"/>
                <w:szCs w:val="26"/>
                <w:lang w:val="nl-NL"/>
              </w:rPr>
            </w:pPr>
            <w:r w:rsidRPr="004D2295">
              <w:rPr>
                <w:sz w:val="26"/>
                <w:szCs w:val="26"/>
                <w:lang w:val="nl-NL"/>
              </w:rPr>
              <w:t>2.5</w:t>
            </w:r>
          </w:p>
        </w:tc>
        <w:tc>
          <w:tcPr>
            <w:tcW w:w="2182" w:type="dxa"/>
          </w:tcPr>
          <w:p w14:paraId="3AAE9215" w14:textId="0706F14C" w:rsidR="001F0D13" w:rsidRPr="004D2295" w:rsidRDefault="001F0D13" w:rsidP="004D2295">
            <w:pPr>
              <w:spacing w:before="60" w:after="60"/>
              <w:rPr>
                <w:sz w:val="26"/>
                <w:szCs w:val="26"/>
                <w:lang w:val="nl-NL"/>
              </w:rPr>
            </w:pPr>
            <w:r w:rsidRPr="004D2295">
              <w:rPr>
                <w:sz w:val="26"/>
                <w:szCs w:val="26"/>
                <w:lang w:val="nl-NL"/>
              </w:rPr>
              <w:t xml:space="preserve">  Mua sách, tài liệu, số liệu</w:t>
            </w:r>
          </w:p>
        </w:tc>
        <w:tc>
          <w:tcPr>
            <w:tcW w:w="990" w:type="dxa"/>
          </w:tcPr>
          <w:p w14:paraId="5626F9BB" w14:textId="77777777" w:rsidR="001F0D13" w:rsidRPr="004D2295" w:rsidRDefault="001F0D13" w:rsidP="004D2295">
            <w:pPr>
              <w:spacing w:before="60" w:after="60"/>
              <w:rPr>
                <w:sz w:val="26"/>
                <w:szCs w:val="26"/>
                <w:lang w:val="nl-NL"/>
              </w:rPr>
            </w:pPr>
          </w:p>
        </w:tc>
        <w:tc>
          <w:tcPr>
            <w:tcW w:w="889" w:type="dxa"/>
          </w:tcPr>
          <w:p w14:paraId="30476D6D" w14:textId="77777777" w:rsidR="001F0D13" w:rsidRDefault="001F0D13" w:rsidP="004D2295">
            <w:pPr>
              <w:spacing w:before="60" w:after="60"/>
              <w:rPr>
                <w:i/>
                <w:sz w:val="26"/>
                <w:szCs w:val="26"/>
                <w:lang w:val="nl-NL"/>
              </w:rPr>
            </w:pPr>
          </w:p>
        </w:tc>
        <w:tc>
          <w:tcPr>
            <w:tcW w:w="815" w:type="dxa"/>
          </w:tcPr>
          <w:p w14:paraId="3F3DB70E" w14:textId="77777777" w:rsidR="001F0D13" w:rsidRDefault="001F0D13" w:rsidP="004D2295">
            <w:pPr>
              <w:spacing w:before="60" w:after="60"/>
              <w:rPr>
                <w:i/>
                <w:sz w:val="26"/>
                <w:szCs w:val="26"/>
                <w:lang w:val="nl-NL"/>
              </w:rPr>
            </w:pPr>
          </w:p>
        </w:tc>
        <w:tc>
          <w:tcPr>
            <w:tcW w:w="1075" w:type="dxa"/>
          </w:tcPr>
          <w:p w14:paraId="3DA4605D" w14:textId="77777777" w:rsidR="001F0D13" w:rsidRDefault="001F0D13" w:rsidP="004D2295">
            <w:pPr>
              <w:spacing w:before="60" w:after="60"/>
              <w:rPr>
                <w:i/>
                <w:sz w:val="26"/>
                <w:szCs w:val="26"/>
                <w:lang w:val="nl-NL"/>
              </w:rPr>
            </w:pPr>
          </w:p>
        </w:tc>
        <w:tc>
          <w:tcPr>
            <w:tcW w:w="990" w:type="dxa"/>
            <w:gridSpan w:val="2"/>
          </w:tcPr>
          <w:p w14:paraId="6611A62D" w14:textId="77777777" w:rsidR="001F0D13" w:rsidRDefault="001F0D13" w:rsidP="004D2295">
            <w:pPr>
              <w:spacing w:before="60" w:after="60"/>
              <w:rPr>
                <w:i/>
                <w:sz w:val="26"/>
                <w:szCs w:val="26"/>
                <w:lang w:val="nl-NL"/>
              </w:rPr>
            </w:pPr>
          </w:p>
        </w:tc>
        <w:tc>
          <w:tcPr>
            <w:tcW w:w="990" w:type="dxa"/>
            <w:gridSpan w:val="2"/>
          </w:tcPr>
          <w:p w14:paraId="4E20F6BF" w14:textId="77777777" w:rsidR="001F0D13" w:rsidRDefault="001F0D13" w:rsidP="004D2295">
            <w:pPr>
              <w:spacing w:before="60" w:after="60"/>
              <w:rPr>
                <w:i/>
                <w:sz w:val="26"/>
                <w:szCs w:val="26"/>
                <w:lang w:val="nl-NL"/>
              </w:rPr>
            </w:pPr>
          </w:p>
        </w:tc>
        <w:tc>
          <w:tcPr>
            <w:tcW w:w="990" w:type="dxa"/>
            <w:gridSpan w:val="2"/>
          </w:tcPr>
          <w:p w14:paraId="61A6D487" w14:textId="77777777" w:rsidR="001F0D13" w:rsidRDefault="001F0D13" w:rsidP="003878A0">
            <w:pPr>
              <w:rPr>
                <w:i/>
                <w:sz w:val="26"/>
                <w:szCs w:val="26"/>
                <w:lang w:val="nl-NL"/>
              </w:rPr>
            </w:pPr>
          </w:p>
        </w:tc>
      </w:tr>
      <w:tr w:rsidR="001F0D13" w14:paraId="7D137B06" w14:textId="77777777" w:rsidTr="004D2295">
        <w:tc>
          <w:tcPr>
            <w:tcW w:w="648" w:type="dxa"/>
            <w:tcBorders>
              <w:right w:val="nil"/>
            </w:tcBorders>
          </w:tcPr>
          <w:p w14:paraId="63187759" w14:textId="77777777" w:rsidR="001F0D13" w:rsidRDefault="001F0D13" w:rsidP="004D2295">
            <w:pPr>
              <w:spacing w:before="60" w:after="60"/>
              <w:rPr>
                <w:sz w:val="26"/>
                <w:szCs w:val="26"/>
                <w:lang w:val="nl-NL"/>
              </w:rPr>
            </w:pPr>
          </w:p>
        </w:tc>
        <w:tc>
          <w:tcPr>
            <w:tcW w:w="4876" w:type="dxa"/>
            <w:gridSpan w:val="4"/>
            <w:tcBorders>
              <w:left w:val="nil"/>
            </w:tcBorders>
          </w:tcPr>
          <w:p w14:paraId="3CA7786F" w14:textId="77777777" w:rsidR="001F0D13" w:rsidRPr="008B771F" w:rsidRDefault="001F0D13" w:rsidP="004D2295">
            <w:pPr>
              <w:keepNext/>
              <w:spacing w:before="60" w:after="60"/>
              <w:outlineLvl w:val="1"/>
              <w:rPr>
                <w:b/>
                <w:bCs/>
                <w:iCs/>
                <w:sz w:val="26"/>
                <w:szCs w:val="26"/>
                <w:lang w:val="nl-NL" w:bidi="en-US"/>
              </w:rPr>
            </w:pPr>
            <w:r w:rsidRPr="008B771F">
              <w:rPr>
                <w:b/>
                <w:bCs/>
                <w:iCs/>
                <w:sz w:val="26"/>
                <w:szCs w:val="26"/>
                <w:lang w:val="nl-NL" w:bidi="en-US"/>
              </w:rPr>
              <w:t>Cộng</w:t>
            </w:r>
          </w:p>
        </w:tc>
        <w:tc>
          <w:tcPr>
            <w:tcW w:w="1083" w:type="dxa"/>
            <w:gridSpan w:val="2"/>
          </w:tcPr>
          <w:p w14:paraId="7FC411C3" w14:textId="77777777" w:rsidR="001F0D13" w:rsidRDefault="001F0D13" w:rsidP="004D2295">
            <w:pPr>
              <w:spacing w:before="60" w:after="60"/>
              <w:rPr>
                <w:sz w:val="26"/>
                <w:szCs w:val="26"/>
                <w:lang w:val="nl-NL"/>
              </w:rPr>
            </w:pPr>
          </w:p>
          <w:p w14:paraId="1FEA6512" w14:textId="77777777" w:rsidR="001F0D13" w:rsidRDefault="001F0D13" w:rsidP="004D2295">
            <w:pPr>
              <w:spacing w:before="60" w:after="60"/>
              <w:rPr>
                <w:sz w:val="26"/>
                <w:szCs w:val="26"/>
                <w:lang w:val="nl-NL"/>
              </w:rPr>
            </w:pPr>
          </w:p>
        </w:tc>
        <w:tc>
          <w:tcPr>
            <w:tcW w:w="990" w:type="dxa"/>
            <w:gridSpan w:val="2"/>
          </w:tcPr>
          <w:p w14:paraId="7E34277F" w14:textId="77777777" w:rsidR="001F0D13" w:rsidRDefault="001F0D13" w:rsidP="004D2295">
            <w:pPr>
              <w:spacing w:before="60" w:after="60"/>
              <w:rPr>
                <w:sz w:val="26"/>
                <w:szCs w:val="26"/>
                <w:lang w:val="nl-NL"/>
              </w:rPr>
            </w:pPr>
          </w:p>
        </w:tc>
        <w:tc>
          <w:tcPr>
            <w:tcW w:w="990" w:type="dxa"/>
            <w:gridSpan w:val="2"/>
          </w:tcPr>
          <w:p w14:paraId="31DC29AD" w14:textId="77777777" w:rsidR="001F0D13" w:rsidRDefault="001F0D13" w:rsidP="003878A0">
            <w:pPr>
              <w:rPr>
                <w:sz w:val="26"/>
                <w:szCs w:val="26"/>
                <w:lang w:val="nl-NL"/>
              </w:rPr>
            </w:pPr>
          </w:p>
        </w:tc>
        <w:tc>
          <w:tcPr>
            <w:tcW w:w="990" w:type="dxa"/>
            <w:gridSpan w:val="2"/>
          </w:tcPr>
          <w:p w14:paraId="6637931C" w14:textId="77777777" w:rsidR="001F0D13" w:rsidRDefault="001F0D13" w:rsidP="003878A0">
            <w:pPr>
              <w:rPr>
                <w:sz w:val="26"/>
                <w:szCs w:val="26"/>
                <w:lang w:val="nl-NL"/>
              </w:rPr>
            </w:pPr>
          </w:p>
        </w:tc>
      </w:tr>
    </w:tbl>
    <w:p w14:paraId="6F639DEC" w14:textId="77777777" w:rsidR="001F0D13" w:rsidRPr="004D2295" w:rsidRDefault="001F0D13" w:rsidP="004D2295">
      <w:pPr>
        <w:ind w:firstLine="567"/>
        <w:rPr>
          <w:b/>
          <w:sz w:val="26"/>
          <w:szCs w:val="26"/>
          <w:lang w:val="nl-NL"/>
        </w:rPr>
      </w:pPr>
      <w:r>
        <w:rPr>
          <w:b/>
          <w:sz w:val="26"/>
          <w:szCs w:val="26"/>
          <w:lang w:val="nl-NL"/>
        </w:rPr>
        <w:br w:type="page"/>
      </w:r>
      <w:r w:rsidRPr="004D2295">
        <w:rPr>
          <w:b/>
          <w:sz w:val="26"/>
          <w:szCs w:val="26"/>
          <w:lang w:val="nl-NL"/>
        </w:rPr>
        <w:lastRenderedPageBreak/>
        <w:t>Khoản 3. Thiết bị, máy móc chuyên dùng</w:t>
      </w:r>
    </w:p>
    <w:p w14:paraId="5BAE539B" w14:textId="77777777" w:rsidR="001F0D13" w:rsidRPr="004D2295" w:rsidRDefault="001F0D13" w:rsidP="001F0D13">
      <w:pPr>
        <w:rPr>
          <w:sz w:val="18"/>
          <w:szCs w:val="26"/>
          <w:lang w:val="nl-NL"/>
        </w:rPr>
      </w:pPr>
    </w:p>
    <w:tbl>
      <w:tblPr>
        <w:tblW w:w="957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2182"/>
        <w:gridCol w:w="990"/>
        <w:gridCol w:w="889"/>
        <w:gridCol w:w="815"/>
        <w:gridCol w:w="1075"/>
        <w:gridCol w:w="8"/>
        <w:gridCol w:w="982"/>
        <w:gridCol w:w="8"/>
        <w:gridCol w:w="982"/>
        <w:gridCol w:w="8"/>
        <w:gridCol w:w="982"/>
        <w:gridCol w:w="8"/>
      </w:tblGrid>
      <w:tr w:rsidR="001F0D13" w14:paraId="5B14EDD0" w14:textId="77777777" w:rsidTr="004D2295">
        <w:trPr>
          <w:gridAfter w:val="1"/>
          <w:wAfter w:w="8" w:type="dxa"/>
          <w:cantSplit/>
        </w:trPr>
        <w:tc>
          <w:tcPr>
            <w:tcW w:w="648" w:type="dxa"/>
            <w:vMerge w:val="restart"/>
            <w:vAlign w:val="center"/>
          </w:tcPr>
          <w:p w14:paraId="49CA384D" w14:textId="77777777" w:rsidR="001F0D13" w:rsidRDefault="001F0D13" w:rsidP="003878A0">
            <w:pPr>
              <w:jc w:val="center"/>
              <w:rPr>
                <w:b/>
                <w:sz w:val="26"/>
                <w:szCs w:val="26"/>
                <w:lang w:val="nl-NL"/>
              </w:rPr>
            </w:pPr>
            <w:r>
              <w:rPr>
                <w:b/>
                <w:sz w:val="26"/>
                <w:szCs w:val="26"/>
                <w:lang w:val="nl-NL"/>
              </w:rPr>
              <w:t>TT</w:t>
            </w:r>
          </w:p>
        </w:tc>
        <w:tc>
          <w:tcPr>
            <w:tcW w:w="2182" w:type="dxa"/>
            <w:vMerge w:val="restart"/>
            <w:vAlign w:val="center"/>
          </w:tcPr>
          <w:p w14:paraId="6DDEB763" w14:textId="77777777" w:rsidR="001F0D13" w:rsidRDefault="001F0D13" w:rsidP="003878A0">
            <w:pPr>
              <w:jc w:val="center"/>
              <w:rPr>
                <w:b/>
                <w:sz w:val="26"/>
                <w:szCs w:val="26"/>
                <w:lang w:val="nl-NL"/>
              </w:rPr>
            </w:pPr>
            <w:r>
              <w:rPr>
                <w:b/>
                <w:sz w:val="26"/>
                <w:szCs w:val="26"/>
                <w:lang w:val="nl-NL"/>
              </w:rPr>
              <w:t>Nội dung</w:t>
            </w:r>
          </w:p>
        </w:tc>
        <w:tc>
          <w:tcPr>
            <w:tcW w:w="990" w:type="dxa"/>
            <w:vMerge w:val="restart"/>
            <w:vAlign w:val="center"/>
          </w:tcPr>
          <w:p w14:paraId="142E53DE" w14:textId="77777777" w:rsidR="001F0D13" w:rsidRDefault="001F0D13" w:rsidP="003878A0">
            <w:pPr>
              <w:jc w:val="center"/>
              <w:rPr>
                <w:b/>
                <w:sz w:val="26"/>
                <w:szCs w:val="26"/>
                <w:lang w:val="nl-NL"/>
              </w:rPr>
            </w:pPr>
            <w:r>
              <w:rPr>
                <w:b/>
                <w:sz w:val="26"/>
                <w:szCs w:val="26"/>
                <w:lang w:val="nl-NL"/>
              </w:rPr>
              <w:t>Đơn vị tính</w:t>
            </w:r>
          </w:p>
        </w:tc>
        <w:tc>
          <w:tcPr>
            <w:tcW w:w="889" w:type="dxa"/>
            <w:vMerge w:val="restart"/>
            <w:vAlign w:val="center"/>
          </w:tcPr>
          <w:p w14:paraId="50542BB6" w14:textId="77777777" w:rsidR="001F0D13" w:rsidRDefault="001F0D13" w:rsidP="003878A0">
            <w:pPr>
              <w:jc w:val="center"/>
              <w:rPr>
                <w:b/>
                <w:sz w:val="26"/>
                <w:szCs w:val="26"/>
                <w:lang w:val="nl-NL"/>
              </w:rPr>
            </w:pPr>
            <w:r>
              <w:rPr>
                <w:b/>
                <w:sz w:val="26"/>
                <w:szCs w:val="26"/>
                <w:lang w:val="nl-NL"/>
              </w:rPr>
              <w:t>Số lượng</w:t>
            </w:r>
          </w:p>
        </w:tc>
        <w:tc>
          <w:tcPr>
            <w:tcW w:w="815" w:type="dxa"/>
            <w:vMerge w:val="restart"/>
            <w:vAlign w:val="center"/>
          </w:tcPr>
          <w:p w14:paraId="481DCA92" w14:textId="77777777" w:rsidR="001F0D13" w:rsidRDefault="001F0D13" w:rsidP="003878A0">
            <w:pPr>
              <w:jc w:val="center"/>
              <w:rPr>
                <w:b/>
                <w:sz w:val="26"/>
                <w:szCs w:val="26"/>
                <w:lang w:val="nl-NL"/>
              </w:rPr>
            </w:pPr>
            <w:r>
              <w:rPr>
                <w:b/>
                <w:sz w:val="26"/>
                <w:szCs w:val="26"/>
                <w:lang w:val="nl-NL"/>
              </w:rPr>
              <w:t>Đơn giá</w:t>
            </w:r>
          </w:p>
        </w:tc>
        <w:tc>
          <w:tcPr>
            <w:tcW w:w="1075" w:type="dxa"/>
            <w:vMerge w:val="restart"/>
            <w:vAlign w:val="center"/>
          </w:tcPr>
          <w:p w14:paraId="39F11AA2" w14:textId="77777777" w:rsidR="001F0D13" w:rsidRDefault="001F0D13" w:rsidP="003878A0">
            <w:pPr>
              <w:jc w:val="center"/>
              <w:rPr>
                <w:b/>
                <w:sz w:val="26"/>
                <w:szCs w:val="26"/>
                <w:lang w:val="nl-NL"/>
              </w:rPr>
            </w:pPr>
            <w:r>
              <w:rPr>
                <w:b/>
                <w:sz w:val="26"/>
                <w:szCs w:val="26"/>
                <w:lang w:val="nl-NL"/>
              </w:rPr>
              <w:t>Thành tiền</w:t>
            </w:r>
          </w:p>
        </w:tc>
        <w:tc>
          <w:tcPr>
            <w:tcW w:w="2970" w:type="dxa"/>
            <w:gridSpan w:val="6"/>
            <w:vAlign w:val="center"/>
          </w:tcPr>
          <w:p w14:paraId="7197794A" w14:textId="77777777" w:rsidR="001F0D13" w:rsidRDefault="001F0D13" w:rsidP="003878A0">
            <w:pPr>
              <w:jc w:val="center"/>
              <w:rPr>
                <w:b/>
                <w:sz w:val="26"/>
                <w:szCs w:val="26"/>
                <w:lang w:val="nl-NL"/>
              </w:rPr>
            </w:pPr>
            <w:r>
              <w:rPr>
                <w:b/>
                <w:sz w:val="26"/>
                <w:szCs w:val="26"/>
                <w:lang w:val="nl-NL"/>
              </w:rPr>
              <w:t>Nguồn vốn</w:t>
            </w:r>
          </w:p>
        </w:tc>
      </w:tr>
      <w:tr w:rsidR="001F0D13" w14:paraId="2D7FD95D" w14:textId="77777777" w:rsidTr="004D2295">
        <w:trPr>
          <w:gridAfter w:val="1"/>
          <w:wAfter w:w="8" w:type="dxa"/>
          <w:cantSplit/>
        </w:trPr>
        <w:tc>
          <w:tcPr>
            <w:tcW w:w="648" w:type="dxa"/>
            <w:vMerge/>
            <w:vAlign w:val="center"/>
          </w:tcPr>
          <w:p w14:paraId="4CF42DFC" w14:textId="77777777" w:rsidR="001F0D13" w:rsidRDefault="001F0D13" w:rsidP="003878A0">
            <w:pPr>
              <w:jc w:val="center"/>
              <w:rPr>
                <w:sz w:val="26"/>
                <w:szCs w:val="26"/>
                <w:lang w:val="nl-NL"/>
              </w:rPr>
            </w:pPr>
          </w:p>
        </w:tc>
        <w:tc>
          <w:tcPr>
            <w:tcW w:w="2182" w:type="dxa"/>
            <w:vMerge/>
            <w:vAlign w:val="center"/>
          </w:tcPr>
          <w:p w14:paraId="4E950C31" w14:textId="77777777" w:rsidR="001F0D13" w:rsidRDefault="001F0D13" w:rsidP="003878A0">
            <w:pPr>
              <w:jc w:val="center"/>
              <w:rPr>
                <w:sz w:val="26"/>
                <w:szCs w:val="26"/>
                <w:lang w:val="nl-NL"/>
              </w:rPr>
            </w:pPr>
          </w:p>
        </w:tc>
        <w:tc>
          <w:tcPr>
            <w:tcW w:w="990" w:type="dxa"/>
            <w:vMerge/>
            <w:vAlign w:val="center"/>
          </w:tcPr>
          <w:p w14:paraId="47018001" w14:textId="77777777" w:rsidR="001F0D13" w:rsidRDefault="001F0D13" w:rsidP="003878A0">
            <w:pPr>
              <w:jc w:val="center"/>
              <w:rPr>
                <w:sz w:val="26"/>
                <w:szCs w:val="26"/>
                <w:lang w:val="nl-NL"/>
              </w:rPr>
            </w:pPr>
          </w:p>
        </w:tc>
        <w:tc>
          <w:tcPr>
            <w:tcW w:w="889" w:type="dxa"/>
            <w:vMerge/>
            <w:vAlign w:val="center"/>
          </w:tcPr>
          <w:p w14:paraId="1F9875CA" w14:textId="77777777" w:rsidR="001F0D13" w:rsidRDefault="001F0D13" w:rsidP="003878A0">
            <w:pPr>
              <w:jc w:val="center"/>
              <w:rPr>
                <w:sz w:val="26"/>
                <w:szCs w:val="26"/>
                <w:lang w:val="nl-NL"/>
              </w:rPr>
            </w:pPr>
          </w:p>
        </w:tc>
        <w:tc>
          <w:tcPr>
            <w:tcW w:w="815" w:type="dxa"/>
            <w:vMerge/>
            <w:vAlign w:val="center"/>
          </w:tcPr>
          <w:p w14:paraId="36EB8E8A" w14:textId="77777777" w:rsidR="001F0D13" w:rsidRDefault="001F0D13" w:rsidP="003878A0">
            <w:pPr>
              <w:jc w:val="center"/>
              <w:rPr>
                <w:sz w:val="26"/>
                <w:szCs w:val="26"/>
                <w:lang w:val="nl-NL"/>
              </w:rPr>
            </w:pPr>
          </w:p>
        </w:tc>
        <w:tc>
          <w:tcPr>
            <w:tcW w:w="1075" w:type="dxa"/>
            <w:vMerge/>
            <w:vAlign w:val="center"/>
          </w:tcPr>
          <w:p w14:paraId="05C81AE7" w14:textId="77777777" w:rsidR="001F0D13" w:rsidRDefault="001F0D13" w:rsidP="003878A0">
            <w:pPr>
              <w:jc w:val="center"/>
              <w:rPr>
                <w:sz w:val="26"/>
                <w:szCs w:val="26"/>
                <w:lang w:val="nl-NL"/>
              </w:rPr>
            </w:pPr>
          </w:p>
        </w:tc>
        <w:tc>
          <w:tcPr>
            <w:tcW w:w="990" w:type="dxa"/>
            <w:gridSpan w:val="2"/>
            <w:vAlign w:val="center"/>
          </w:tcPr>
          <w:p w14:paraId="68BCD06E" w14:textId="77777777" w:rsidR="001F0D13" w:rsidRDefault="001F0D13" w:rsidP="003878A0">
            <w:pPr>
              <w:jc w:val="center"/>
              <w:rPr>
                <w:b/>
                <w:sz w:val="26"/>
                <w:szCs w:val="26"/>
                <w:lang w:val="nl-NL"/>
              </w:rPr>
            </w:pPr>
            <w:r>
              <w:rPr>
                <w:b/>
                <w:sz w:val="26"/>
                <w:szCs w:val="26"/>
                <w:lang w:val="nl-NL"/>
              </w:rPr>
              <w:t>NS</w:t>
            </w:r>
          </w:p>
          <w:p w14:paraId="2E94F4DD" w14:textId="77777777" w:rsidR="001F0D13" w:rsidRDefault="001F0D13" w:rsidP="003878A0">
            <w:pPr>
              <w:jc w:val="center"/>
              <w:rPr>
                <w:b/>
                <w:sz w:val="26"/>
                <w:szCs w:val="26"/>
                <w:lang w:val="nl-NL"/>
              </w:rPr>
            </w:pPr>
            <w:r>
              <w:rPr>
                <w:b/>
                <w:sz w:val="26"/>
                <w:szCs w:val="26"/>
                <w:lang w:val="nl-NL"/>
              </w:rPr>
              <w:t>SNKH</w:t>
            </w:r>
          </w:p>
        </w:tc>
        <w:tc>
          <w:tcPr>
            <w:tcW w:w="990" w:type="dxa"/>
            <w:gridSpan w:val="2"/>
            <w:vAlign w:val="center"/>
          </w:tcPr>
          <w:p w14:paraId="23828127" w14:textId="77777777" w:rsidR="001F0D13" w:rsidRDefault="001F0D13" w:rsidP="003878A0">
            <w:pPr>
              <w:jc w:val="center"/>
              <w:rPr>
                <w:b/>
                <w:sz w:val="26"/>
                <w:szCs w:val="26"/>
                <w:lang w:val="nl-NL"/>
              </w:rPr>
            </w:pPr>
            <w:r>
              <w:rPr>
                <w:b/>
                <w:sz w:val="26"/>
                <w:szCs w:val="26"/>
                <w:lang w:val="nl-NL"/>
              </w:rPr>
              <w:t>Tài trợ</w:t>
            </w:r>
          </w:p>
        </w:tc>
        <w:tc>
          <w:tcPr>
            <w:tcW w:w="990" w:type="dxa"/>
            <w:gridSpan w:val="2"/>
            <w:vAlign w:val="center"/>
          </w:tcPr>
          <w:p w14:paraId="60A177DA" w14:textId="77777777" w:rsidR="001F0D13" w:rsidRDefault="001F0D13" w:rsidP="003878A0">
            <w:pPr>
              <w:jc w:val="center"/>
              <w:rPr>
                <w:b/>
                <w:sz w:val="26"/>
                <w:szCs w:val="26"/>
                <w:lang w:val="nl-NL"/>
              </w:rPr>
            </w:pPr>
            <w:r>
              <w:rPr>
                <w:b/>
                <w:sz w:val="26"/>
                <w:szCs w:val="26"/>
                <w:lang w:val="nl-NL"/>
              </w:rPr>
              <w:t>Khác</w:t>
            </w:r>
          </w:p>
        </w:tc>
      </w:tr>
      <w:tr w:rsidR="001F0D13" w:rsidRPr="00517151" w14:paraId="759E9DE9" w14:textId="77777777" w:rsidTr="004D2295">
        <w:trPr>
          <w:gridAfter w:val="1"/>
          <w:wAfter w:w="8" w:type="dxa"/>
        </w:trPr>
        <w:tc>
          <w:tcPr>
            <w:tcW w:w="648" w:type="dxa"/>
          </w:tcPr>
          <w:p w14:paraId="1CC27F3B" w14:textId="77777777" w:rsidR="001F0D13" w:rsidRPr="004D2295" w:rsidRDefault="001F0D13" w:rsidP="004D2295">
            <w:pPr>
              <w:spacing w:before="60"/>
              <w:jc w:val="both"/>
              <w:rPr>
                <w:sz w:val="26"/>
                <w:szCs w:val="26"/>
                <w:lang w:val="nl-NL"/>
              </w:rPr>
            </w:pPr>
            <w:r w:rsidRPr="004D2295">
              <w:rPr>
                <w:sz w:val="26"/>
                <w:szCs w:val="26"/>
                <w:lang w:val="nl-NL"/>
              </w:rPr>
              <w:t>3.1</w:t>
            </w:r>
          </w:p>
        </w:tc>
        <w:tc>
          <w:tcPr>
            <w:tcW w:w="2182" w:type="dxa"/>
          </w:tcPr>
          <w:p w14:paraId="6C97C7FB" w14:textId="77777777" w:rsidR="001F0D13" w:rsidRPr="004D2295" w:rsidRDefault="001F0D13" w:rsidP="004D2295">
            <w:pPr>
              <w:spacing w:before="60"/>
              <w:jc w:val="both"/>
              <w:rPr>
                <w:sz w:val="26"/>
                <w:szCs w:val="26"/>
                <w:lang w:val="nl-NL"/>
              </w:rPr>
            </w:pPr>
            <w:r w:rsidRPr="004D2295">
              <w:rPr>
                <w:sz w:val="26"/>
                <w:szCs w:val="26"/>
                <w:lang w:val="nl-NL"/>
              </w:rPr>
              <w:t>Mua thiết bị công nghệ</w:t>
            </w:r>
          </w:p>
        </w:tc>
        <w:tc>
          <w:tcPr>
            <w:tcW w:w="990" w:type="dxa"/>
          </w:tcPr>
          <w:p w14:paraId="15DFE850" w14:textId="77777777" w:rsidR="001F0D13" w:rsidRDefault="001F0D13" w:rsidP="004D2295">
            <w:pPr>
              <w:spacing w:before="60"/>
              <w:rPr>
                <w:i/>
                <w:sz w:val="26"/>
                <w:szCs w:val="26"/>
                <w:lang w:val="nl-NL"/>
              </w:rPr>
            </w:pPr>
          </w:p>
        </w:tc>
        <w:tc>
          <w:tcPr>
            <w:tcW w:w="889" w:type="dxa"/>
          </w:tcPr>
          <w:p w14:paraId="49E00FEA" w14:textId="77777777" w:rsidR="001F0D13" w:rsidRDefault="001F0D13" w:rsidP="004D2295">
            <w:pPr>
              <w:spacing w:before="60"/>
              <w:ind w:hanging="212"/>
              <w:rPr>
                <w:i/>
                <w:sz w:val="26"/>
                <w:szCs w:val="26"/>
                <w:lang w:val="nl-NL"/>
              </w:rPr>
            </w:pPr>
          </w:p>
        </w:tc>
        <w:tc>
          <w:tcPr>
            <w:tcW w:w="815" w:type="dxa"/>
          </w:tcPr>
          <w:p w14:paraId="33CF6F75" w14:textId="77777777" w:rsidR="001F0D13" w:rsidRDefault="001F0D13" w:rsidP="004D2295">
            <w:pPr>
              <w:spacing w:before="60"/>
              <w:rPr>
                <w:i/>
                <w:sz w:val="26"/>
                <w:szCs w:val="26"/>
                <w:lang w:val="nl-NL"/>
              </w:rPr>
            </w:pPr>
          </w:p>
        </w:tc>
        <w:tc>
          <w:tcPr>
            <w:tcW w:w="1075" w:type="dxa"/>
          </w:tcPr>
          <w:p w14:paraId="37F3A11D" w14:textId="77777777" w:rsidR="001F0D13" w:rsidRDefault="001F0D13" w:rsidP="004D2295">
            <w:pPr>
              <w:spacing w:before="60"/>
              <w:rPr>
                <w:i/>
                <w:sz w:val="26"/>
                <w:szCs w:val="26"/>
                <w:lang w:val="nl-NL"/>
              </w:rPr>
            </w:pPr>
          </w:p>
        </w:tc>
        <w:tc>
          <w:tcPr>
            <w:tcW w:w="990" w:type="dxa"/>
            <w:gridSpan w:val="2"/>
          </w:tcPr>
          <w:p w14:paraId="1878A590" w14:textId="77777777" w:rsidR="001F0D13" w:rsidRDefault="001F0D13" w:rsidP="004D2295">
            <w:pPr>
              <w:spacing w:before="60"/>
              <w:rPr>
                <w:i/>
                <w:sz w:val="26"/>
                <w:szCs w:val="26"/>
                <w:lang w:val="nl-NL"/>
              </w:rPr>
            </w:pPr>
          </w:p>
        </w:tc>
        <w:tc>
          <w:tcPr>
            <w:tcW w:w="990" w:type="dxa"/>
            <w:gridSpan w:val="2"/>
          </w:tcPr>
          <w:p w14:paraId="6774387D" w14:textId="77777777" w:rsidR="001F0D13" w:rsidRDefault="001F0D13" w:rsidP="004D2295">
            <w:pPr>
              <w:spacing w:before="60"/>
              <w:rPr>
                <w:i/>
                <w:sz w:val="26"/>
                <w:szCs w:val="26"/>
                <w:lang w:val="nl-NL"/>
              </w:rPr>
            </w:pPr>
          </w:p>
        </w:tc>
        <w:tc>
          <w:tcPr>
            <w:tcW w:w="990" w:type="dxa"/>
            <w:gridSpan w:val="2"/>
          </w:tcPr>
          <w:p w14:paraId="70A7EF92" w14:textId="77777777" w:rsidR="001F0D13" w:rsidRDefault="001F0D13" w:rsidP="004D2295">
            <w:pPr>
              <w:spacing w:before="60"/>
              <w:rPr>
                <w:i/>
                <w:sz w:val="26"/>
                <w:szCs w:val="26"/>
                <w:lang w:val="nl-NL"/>
              </w:rPr>
            </w:pPr>
          </w:p>
        </w:tc>
      </w:tr>
      <w:tr w:rsidR="001F0D13" w:rsidRPr="00517151" w14:paraId="311528B6" w14:textId="77777777" w:rsidTr="004D2295">
        <w:trPr>
          <w:gridAfter w:val="1"/>
          <w:wAfter w:w="8" w:type="dxa"/>
        </w:trPr>
        <w:tc>
          <w:tcPr>
            <w:tcW w:w="648" w:type="dxa"/>
          </w:tcPr>
          <w:p w14:paraId="611CE6CF" w14:textId="77777777" w:rsidR="001F0D13" w:rsidRPr="004D2295" w:rsidRDefault="001F0D13" w:rsidP="004D2295">
            <w:pPr>
              <w:spacing w:before="60"/>
              <w:jc w:val="both"/>
              <w:rPr>
                <w:sz w:val="26"/>
                <w:szCs w:val="26"/>
                <w:lang w:val="nl-NL"/>
              </w:rPr>
            </w:pPr>
          </w:p>
        </w:tc>
        <w:tc>
          <w:tcPr>
            <w:tcW w:w="2182" w:type="dxa"/>
          </w:tcPr>
          <w:p w14:paraId="2CCF7415" w14:textId="77777777" w:rsidR="001F0D13" w:rsidRPr="004D2295" w:rsidRDefault="001F0D13" w:rsidP="004D2295">
            <w:pPr>
              <w:spacing w:before="60"/>
              <w:jc w:val="both"/>
              <w:rPr>
                <w:sz w:val="26"/>
                <w:szCs w:val="26"/>
                <w:lang w:val="nl-NL"/>
              </w:rPr>
            </w:pPr>
          </w:p>
        </w:tc>
        <w:tc>
          <w:tcPr>
            <w:tcW w:w="990" w:type="dxa"/>
          </w:tcPr>
          <w:p w14:paraId="2DA51E26" w14:textId="77777777" w:rsidR="001F0D13" w:rsidRDefault="001F0D13" w:rsidP="004D2295">
            <w:pPr>
              <w:spacing w:before="60"/>
              <w:rPr>
                <w:sz w:val="26"/>
                <w:szCs w:val="26"/>
                <w:lang w:val="nl-NL"/>
              </w:rPr>
            </w:pPr>
          </w:p>
        </w:tc>
        <w:tc>
          <w:tcPr>
            <w:tcW w:w="889" w:type="dxa"/>
          </w:tcPr>
          <w:p w14:paraId="32826D73" w14:textId="77777777" w:rsidR="001F0D13" w:rsidRDefault="001F0D13" w:rsidP="004D2295">
            <w:pPr>
              <w:spacing w:before="60"/>
              <w:rPr>
                <w:sz w:val="26"/>
                <w:szCs w:val="26"/>
                <w:lang w:val="nl-NL"/>
              </w:rPr>
            </w:pPr>
          </w:p>
        </w:tc>
        <w:tc>
          <w:tcPr>
            <w:tcW w:w="815" w:type="dxa"/>
          </w:tcPr>
          <w:p w14:paraId="50AD9FDB" w14:textId="77777777" w:rsidR="001F0D13" w:rsidRDefault="001F0D13" w:rsidP="004D2295">
            <w:pPr>
              <w:spacing w:before="60"/>
              <w:rPr>
                <w:sz w:val="26"/>
                <w:szCs w:val="26"/>
                <w:lang w:val="nl-NL"/>
              </w:rPr>
            </w:pPr>
          </w:p>
        </w:tc>
        <w:tc>
          <w:tcPr>
            <w:tcW w:w="1075" w:type="dxa"/>
          </w:tcPr>
          <w:p w14:paraId="2FDA6E8C" w14:textId="77777777" w:rsidR="001F0D13" w:rsidRDefault="001F0D13" w:rsidP="004D2295">
            <w:pPr>
              <w:spacing w:before="60"/>
              <w:rPr>
                <w:sz w:val="26"/>
                <w:szCs w:val="26"/>
                <w:lang w:val="nl-NL"/>
              </w:rPr>
            </w:pPr>
          </w:p>
        </w:tc>
        <w:tc>
          <w:tcPr>
            <w:tcW w:w="990" w:type="dxa"/>
            <w:gridSpan w:val="2"/>
          </w:tcPr>
          <w:p w14:paraId="69CFD077" w14:textId="77777777" w:rsidR="001F0D13" w:rsidRDefault="001F0D13" w:rsidP="004D2295">
            <w:pPr>
              <w:spacing w:before="60"/>
              <w:rPr>
                <w:sz w:val="26"/>
                <w:szCs w:val="26"/>
                <w:lang w:val="nl-NL"/>
              </w:rPr>
            </w:pPr>
          </w:p>
        </w:tc>
        <w:tc>
          <w:tcPr>
            <w:tcW w:w="990" w:type="dxa"/>
            <w:gridSpan w:val="2"/>
          </w:tcPr>
          <w:p w14:paraId="647D5CBD" w14:textId="77777777" w:rsidR="001F0D13" w:rsidRDefault="001F0D13" w:rsidP="004D2295">
            <w:pPr>
              <w:spacing w:before="60"/>
              <w:rPr>
                <w:sz w:val="26"/>
                <w:szCs w:val="26"/>
                <w:lang w:val="nl-NL"/>
              </w:rPr>
            </w:pPr>
          </w:p>
        </w:tc>
        <w:tc>
          <w:tcPr>
            <w:tcW w:w="990" w:type="dxa"/>
            <w:gridSpan w:val="2"/>
          </w:tcPr>
          <w:p w14:paraId="385BB400" w14:textId="77777777" w:rsidR="001F0D13" w:rsidRDefault="001F0D13" w:rsidP="004D2295">
            <w:pPr>
              <w:spacing w:before="60"/>
              <w:rPr>
                <w:sz w:val="26"/>
                <w:szCs w:val="26"/>
                <w:lang w:val="nl-NL"/>
              </w:rPr>
            </w:pPr>
          </w:p>
        </w:tc>
      </w:tr>
      <w:tr w:rsidR="001F0D13" w:rsidRPr="00517151" w14:paraId="584E31BF" w14:textId="77777777" w:rsidTr="004D2295">
        <w:trPr>
          <w:gridAfter w:val="1"/>
          <w:wAfter w:w="8" w:type="dxa"/>
        </w:trPr>
        <w:tc>
          <w:tcPr>
            <w:tcW w:w="648" w:type="dxa"/>
          </w:tcPr>
          <w:p w14:paraId="13C79740" w14:textId="77777777" w:rsidR="001F0D13" w:rsidRPr="004D2295" w:rsidRDefault="001F0D13" w:rsidP="004D2295">
            <w:pPr>
              <w:spacing w:before="60"/>
              <w:jc w:val="both"/>
              <w:rPr>
                <w:sz w:val="26"/>
                <w:szCs w:val="26"/>
                <w:lang w:val="nl-NL"/>
              </w:rPr>
            </w:pPr>
          </w:p>
        </w:tc>
        <w:tc>
          <w:tcPr>
            <w:tcW w:w="2182" w:type="dxa"/>
          </w:tcPr>
          <w:p w14:paraId="6B023083" w14:textId="77777777" w:rsidR="001F0D13" w:rsidRPr="004D2295" w:rsidRDefault="001F0D13" w:rsidP="004D2295">
            <w:pPr>
              <w:spacing w:before="60"/>
              <w:jc w:val="both"/>
              <w:rPr>
                <w:sz w:val="26"/>
                <w:szCs w:val="26"/>
                <w:lang w:val="nl-NL"/>
              </w:rPr>
            </w:pPr>
          </w:p>
        </w:tc>
        <w:tc>
          <w:tcPr>
            <w:tcW w:w="990" w:type="dxa"/>
          </w:tcPr>
          <w:p w14:paraId="4E0C0F9E" w14:textId="77777777" w:rsidR="001F0D13" w:rsidRDefault="001F0D13" w:rsidP="004D2295">
            <w:pPr>
              <w:spacing w:before="60"/>
              <w:rPr>
                <w:sz w:val="26"/>
                <w:szCs w:val="26"/>
                <w:lang w:val="nl-NL"/>
              </w:rPr>
            </w:pPr>
          </w:p>
        </w:tc>
        <w:tc>
          <w:tcPr>
            <w:tcW w:w="889" w:type="dxa"/>
          </w:tcPr>
          <w:p w14:paraId="3FC00E52" w14:textId="77777777" w:rsidR="001F0D13" w:rsidRDefault="001F0D13" w:rsidP="004D2295">
            <w:pPr>
              <w:spacing w:before="60"/>
              <w:rPr>
                <w:sz w:val="26"/>
                <w:szCs w:val="26"/>
                <w:lang w:val="nl-NL"/>
              </w:rPr>
            </w:pPr>
          </w:p>
        </w:tc>
        <w:tc>
          <w:tcPr>
            <w:tcW w:w="815" w:type="dxa"/>
          </w:tcPr>
          <w:p w14:paraId="45F2252C" w14:textId="77777777" w:rsidR="001F0D13" w:rsidRDefault="001F0D13" w:rsidP="004D2295">
            <w:pPr>
              <w:spacing w:before="60"/>
              <w:rPr>
                <w:sz w:val="26"/>
                <w:szCs w:val="26"/>
                <w:lang w:val="nl-NL"/>
              </w:rPr>
            </w:pPr>
          </w:p>
        </w:tc>
        <w:tc>
          <w:tcPr>
            <w:tcW w:w="1075" w:type="dxa"/>
          </w:tcPr>
          <w:p w14:paraId="7588EA77" w14:textId="77777777" w:rsidR="001F0D13" w:rsidRDefault="001F0D13" w:rsidP="004D2295">
            <w:pPr>
              <w:spacing w:before="60"/>
              <w:rPr>
                <w:sz w:val="26"/>
                <w:szCs w:val="26"/>
                <w:lang w:val="nl-NL"/>
              </w:rPr>
            </w:pPr>
          </w:p>
        </w:tc>
        <w:tc>
          <w:tcPr>
            <w:tcW w:w="990" w:type="dxa"/>
            <w:gridSpan w:val="2"/>
          </w:tcPr>
          <w:p w14:paraId="2097BD23" w14:textId="77777777" w:rsidR="001F0D13" w:rsidRDefault="001F0D13" w:rsidP="004D2295">
            <w:pPr>
              <w:spacing w:before="60"/>
              <w:rPr>
                <w:sz w:val="26"/>
                <w:szCs w:val="26"/>
                <w:lang w:val="nl-NL"/>
              </w:rPr>
            </w:pPr>
          </w:p>
        </w:tc>
        <w:tc>
          <w:tcPr>
            <w:tcW w:w="990" w:type="dxa"/>
            <w:gridSpan w:val="2"/>
          </w:tcPr>
          <w:p w14:paraId="783F9C63" w14:textId="77777777" w:rsidR="001F0D13" w:rsidRDefault="001F0D13" w:rsidP="004D2295">
            <w:pPr>
              <w:spacing w:before="60"/>
              <w:rPr>
                <w:sz w:val="26"/>
                <w:szCs w:val="26"/>
                <w:lang w:val="nl-NL"/>
              </w:rPr>
            </w:pPr>
          </w:p>
        </w:tc>
        <w:tc>
          <w:tcPr>
            <w:tcW w:w="990" w:type="dxa"/>
            <w:gridSpan w:val="2"/>
          </w:tcPr>
          <w:p w14:paraId="3B5F7667" w14:textId="77777777" w:rsidR="001F0D13" w:rsidRDefault="001F0D13" w:rsidP="004D2295">
            <w:pPr>
              <w:spacing w:before="60"/>
              <w:rPr>
                <w:sz w:val="26"/>
                <w:szCs w:val="26"/>
                <w:lang w:val="nl-NL"/>
              </w:rPr>
            </w:pPr>
          </w:p>
        </w:tc>
      </w:tr>
      <w:tr w:rsidR="001F0D13" w:rsidRPr="00517151" w14:paraId="63217908" w14:textId="77777777" w:rsidTr="004D2295">
        <w:trPr>
          <w:gridAfter w:val="1"/>
          <w:wAfter w:w="8" w:type="dxa"/>
        </w:trPr>
        <w:tc>
          <w:tcPr>
            <w:tcW w:w="648" w:type="dxa"/>
          </w:tcPr>
          <w:p w14:paraId="4AD74E8B" w14:textId="77777777" w:rsidR="001F0D13" w:rsidRPr="004D2295" w:rsidRDefault="001F0D13" w:rsidP="004D2295">
            <w:pPr>
              <w:spacing w:before="60"/>
              <w:jc w:val="both"/>
              <w:rPr>
                <w:sz w:val="26"/>
                <w:szCs w:val="26"/>
                <w:lang w:val="nl-NL"/>
              </w:rPr>
            </w:pPr>
          </w:p>
        </w:tc>
        <w:tc>
          <w:tcPr>
            <w:tcW w:w="2182" w:type="dxa"/>
          </w:tcPr>
          <w:p w14:paraId="40ED0263" w14:textId="77777777" w:rsidR="001F0D13" w:rsidRPr="004D2295" w:rsidRDefault="001F0D13" w:rsidP="004D2295">
            <w:pPr>
              <w:spacing w:before="60"/>
              <w:jc w:val="both"/>
              <w:rPr>
                <w:sz w:val="26"/>
                <w:szCs w:val="26"/>
                <w:lang w:val="nl-NL"/>
              </w:rPr>
            </w:pPr>
          </w:p>
        </w:tc>
        <w:tc>
          <w:tcPr>
            <w:tcW w:w="990" w:type="dxa"/>
          </w:tcPr>
          <w:p w14:paraId="5F816C46" w14:textId="77777777" w:rsidR="001F0D13" w:rsidRDefault="001F0D13" w:rsidP="004D2295">
            <w:pPr>
              <w:spacing w:before="60"/>
              <w:rPr>
                <w:sz w:val="26"/>
                <w:szCs w:val="26"/>
                <w:lang w:val="nl-NL"/>
              </w:rPr>
            </w:pPr>
          </w:p>
        </w:tc>
        <w:tc>
          <w:tcPr>
            <w:tcW w:w="889" w:type="dxa"/>
          </w:tcPr>
          <w:p w14:paraId="0323B13E" w14:textId="77777777" w:rsidR="001F0D13" w:rsidRDefault="001F0D13" w:rsidP="004D2295">
            <w:pPr>
              <w:spacing w:before="60"/>
              <w:rPr>
                <w:sz w:val="26"/>
                <w:szCs w:val="26"/>
                <w:lang w:val="nl-NL"/>
              </w:rPr>
            </w:pPr>
          </w:p>
        </w:tc>
        <w:tc>
          <w:tcPr>
            <w:tcW w:w="815" w:type="dxa"/>
          </w:tcPr>
          <w:p w14:paraId="0B535C03" w14:textId="77777777" w:rsidR="001F0D13" w:rsidRDefault="001F0D13" w:rsidP="004D2295">
            <w:pPr>
              <w:spacing w:before="60"/>
              <w:rPr>
                <w:sz w:val="26"/>
                <w:szCs w:val="26"/>
                <w:lang w:val="nl-NL"/>
              </w:rPr>
            </w:pPr>
          </w:p>
        </w:tc>
        <w:tc>
          <w:tcPr>
            <w:tcW w:w="1075" w:type="dxa"/>
          </w:tcPr>
          <w:p w14:paraId="17FD9352" w14:textId="77777777" w:rsidR="001F0D13" w:rsidRDefault="001F0D13" w:rsidP="004D2295">
            <w:pPr>
              <w:spacing w:before="60"/>
              <w:rPr>
                <w:sz w:val="26"/>
                <w:szCs w:val="26"/>
                <w:lang w:val="nl-NL"/>
              </w:rPr>
            </w:pPr>
          </w:p>
        </w:tc>
        <w:tc>
          <w:tcPr>
            <w:tcW w:w="990" w:type="dxa"/>
            <w:gridSpan w:val="2"/>
          </w:tcPr>
          <w:p w14:paraId="76096C0C" w14:textId="77777777" w:rsidR="001F0D13" w:rsidRDefault="001F0D13" w:rsidP="004D2295">
            <w:pPr>
              <w:spacing w:before="60"/>
              <w:rPr>
                <w:sz w:val="26"/>
                <w:szCs w:val="26"/>
                <w:lang w:val="nl-NL"/>
              </w:rPr>
            </w:pPr>
          </w:p>
        </w:tc>
        <w:tc>
          <w:tcPr>
            <w:tcW w:w="990" w:type="dxa"/>
            <w:gridSpan w:val="2"/>
          </w:tcPr>
          <w:p w14:paraId="6282ECF3" w14:textId="77777777" w:rsidR="001F0D13" w:rsidRDefault="001F0D13" w:rsidP="004D2295">
            <w:pPr>
              <w:spacing w:before="60"/>
              <w:rPr>
                <w:sz w:val="26"/>
                <w:szCs w:val="26"/>
                <w:lang w:val="nl-NL"/>
              </w:rPr>
            </w:pPr>
          </w:p>
        </w:tc>
        <w:tc>
          <w:tcPr>
            <w:tcW w:w="990" w:type="dxa"/>
            <w:gridSpan w:val="2"/>
          </w:tcPr>
          <w:p w14:paraId="53C90DC1" w14:textId="77777777" w:rsidR="001F0D13" w:rsidRDefault="001F0D13" w:rsidP="004D2295">
            <w:pPr>
              <w:spacing w:before="60"/>
              <w:rPr>
                <w:sz w:val="26"/>
                <w:szCs w:val="26"/>
                <w:lang w:val="nl-NL"/>
              </w:rPr>
            </w:pPr>
          </w:p>
        </w:tc>
      </w:tr>
      <w:tr w:rsidR="001F0D13" w:rsidRPr="00517151" w14:paraId="732FEB51" w14:textId="77777777" w:rsidTr="004D2295">
        <w:trPr>
          <w:gridAfter w:val="1"/>
          <w:wAfter w:w="8" w:type="dxa"/>
        </w:trPr>
        <w:tc>
          <w:tcPr>
            <w:tcW w:w="648" w:type="dxa"/>
          </w:tcPr>
          <w:p w14:paraId="162D1288" w14:textId="77777777" w:rsidR="001F0D13" w:rsidRPr="004D2295" w:rsidRDefault="001F0D13" w:rsidP="004D2295">
            <w:pPr>
              <w:spacing w:before="60"/>
              <w:jc w:val="both"/>
              <w:rPr>
                <w:sz w:val="26"/>
                <w:szCs w:val="26"/>
                <w:lang w:val="nl-NL"/>
              </w:rPr>
            </w:pPr>
          </w:p>
        </w:tc>
        <w:tc>
          <w:tcPr>
            <w:tcW w:w="2182" w:type="dxa"/>
          </w:tcPr>
          <w:p w14:paraId="5A2CB117" w14:textId="77777777" w:rsidR="001F0D13" w:rsidRPr="004D2295" w:rsidRDefault="001F0D13" w:rsidP="004D2295">
            <w:pPr>
              <w:spacing w:before="60"/>
              <w:jc w:val="both"/>
              <w:rPr>
                <w:sz w:val="26"/>
                <w:szCs w:val="26"/>
                <w:lang w:val="nl-NL"/>
              </w:rPr>
            </w:pPr>
          </w:p>
        </w:tc>
        <w:tc>
          <w:tcPr>
            <w:tcW w:w="990" w:type="dxa"/>
          </w:tcPr>
          <w:p w14:paraId="7F929658" w14:textId="77777777" w:rsidR="001F0D13" w:rsidRDefault="001F0D13" w:rsidP="004D2295">
            <w:pPr>
              <w:spacing w:before="60"/>
              <w:rPr>
                <w:sz w:val="26"/>
                <w:szCs w:val="26"/>
                <w:lang w:val="nl-NL"/>
              </w:rPr>
            </w:pPr>
          </w:p>
        </w:tc>
        <w:tc>
          <w:tcPr>
            <w:tcW w:w="889" w:type="dxa"/>
          </w:tcPr>
          <w:p w14:paraId="359EA9C0" w14:textId="77777777" w:rsidR="001F0D13" w:rsidRDefault="001F0D13" w:rsidP="004D2295">
            <w:pPr>
              <w:spacing w:before="60"/>
              <w:rPr>
                <w:sz w:val="26"/>
                <w:szCs w:val="26"/>
                <w:lang w:val="nl-NL"/>
              </w:rPr>
            </w:pPr>
          </w:p>
        </w:tc>
        <w:tc>
          <w:tcPr>
            <w:tcW w:w="815" w:type="dxa"/>
          </w:tcPr>
          <w:p w14:paraId="22E3074A" w14:textId="77777777" w:rsidR="001F0D13" w:rsidRDefault="001F0D13" w:rsidP="004D2295">
            <w:pPr>
              <w:spacing w:before="60"/>
              <w:rPr>
                <w:sz w:val="26"/>
                <w:szCs w:val="26"/>
                <w:lang w:val="nl-NL"/>
              </w:rPr>
            </w:pPr>
          </w:p>
        </w:tc>
        <w:tc>
          <w:tcPr>
            <w:tcW w:w="1075" w:type="dxa"/>
          </w:tcPr>
          <w:p w14:paraId="7A9B61DE" w14:textId="77777777" w:rsidR="001F0D13" w:rsidRDefault="001F0D13" w:rsidP="004D2295">
            <w:pPr>
              <w:spacing w:before="60"/>
              <w:rPr>
                <w:sz w:val="26"/>
                <w:szCs w:val="26"/>
                <w:lang w:val="nl-NL"/>
              </w:rPr>
            </w:pPr>
          </w:p>
        </w:tc>
        <w:tc>
          <w:tcPr>
            <w:tcW w:w="990" w:type="dxa"/>
            <w:gridSpan w:val="2"/>
          </w:tcPr>
          <w:p w14:paraId="3606867F" w14:textId="77777777" w:rsidR="001F0D13" w:rsidRDefault="001F0D13" w:rsidP="004D2295">
            <w:pPr>
              <w:spacing w:before="60"/>
              <w:rPr>
                <w:sz w:val="26"/>
                <w:szCs w:val="26"/>
                <w:lang w:val="nl-NL"/>
              </w:rPr>
            </w:pPr>
          </w:p>
        </w:tc>
        <w:tc>
          <w:tcPr>
            <w:tcW w:w="990" w:type="dxa"/>
            <w:gridSpan w:val="2"/>
          </w:tcPr>
          <w:p w14:paraId="336291ED" w14:textId="77777777" w:rsidR="001F0D13" w:rsidRDefault="001F0D13" w:rsidP="004D2295">
            <w:pPr>
              <w:spacing w:before="60"/>
              <w:rPr>
                <w:sz w:val="26"/>
                <w:szCs w:val="26"/>
                <w:lang w:val="nl-NL"/>
              </w:rPr>
            </w:pPr>
          </w:p>
        </w:tc>
        <w:tc>
          <w:tcPr>
            <w:tcW w:w="990" w:type="dxa"/>
            <w:gridSpan w:val="2"/>
          </w:tcPr>
          <w:p w14:paraId="6784F821" w14:textId="77777777" w:rsidR="001F0D13" w:rsidRDefault="001F0D13" w:rsidP="004D2295">
            <w:pPr>
              <w:spacing w:before="60"/>
              <w:rPr>
                <w:sz w:val="26"/>
                <w:szCs w:val="26"/>
                <w:lang w:val="nl-NL"/>
              </w:rPr>
            </w:pPr>
          </w:p>
        </w:tc>
      </w:tr>
      <w:tr w:rsidR="001F0D13" w:rsidRPr="00517151" w14:paraId="5614CF48" w14:textId="77777777" w:rsidTr="004D2295">
        <w:trPr>
          <w:gridAfter w:val="1"/>
          <w:wAfter w:w="8" w:type="dxa"/>
        </w:trPr>
        <w:tc>
          <w:tcPr>
            <w:tcW w:w="648" w:type="dxa"/>
          </w:tcPr>
          <w:p w14:paraId="106380C2" w14:textId="77777777" w:rsidR="001F0D13" w:rsidRPr="004D2295" w:rsidRDefault="001F0D13" w:rsidP="004D2295">
            <w:pPr>
              <w:spacing w:before="60"/>
              <w:jc w:val="both"/>
              <w:rPr>
                <w:sz w:val="26"/>
                <w:szCs w:val="26"/>
                <w:lang w:val="nl-NL"/>
              </w:rPr>
            </w:pPr>
          </w:p>
        </w:tc>
        <w:tc>
          <w:tcPr>
            <w:tcW w:w="2182" w:type="dxa"/>
          </w:tcPr>
          <w:p w14:paraId="544F4F8B" w14:textId="77777777" w:rsidR="001F0D13" w:rsidRPr="004D2295" w:rsidRDefault="001F0D13" w:rsidP="004D2295">
            <w:pPr>
              <w:spacing w:before="60"/>
              <w:jc w:val="both"/>
              <w:rPr>
                <w:sz w:val="26"/>
                <w:szCs w:val="26"/>
                <w:lang w:val="nl-NL"/>
              </w:rPr>
            </w:pPr>
          </w:p>
        </w:tc>
        <w:tc>
          <w:tcPr>
            <w:tcW w:w="990" w:type="dxa"/>
          </w:tcPr>
          <w:p w14:paraId="01AB62C3" w14:textId="77777777" w:rsidR="001F0D13" w:rsidRDefault="001F0D13" w:rsidP="004D2295">
            <w:pPr>
              <w:spacing w:before="60"/>
              <w:rPr>
                <w:sz w:val="26"/>
                <w:szCs w:val="26"/>
                <w:lang w:val="nl-NL"/>
              </w:rPr>
            </w:pPr>
          </w:p>
        </w:tc>
        <w:tc>
          <w:tcPr>
            <w:tcW w:w="889" w:type="dxa"/>
          </w:tcPr>
          <w:p w14:paraId="26F88F75" w14:textId="77777777" w:rsidR="001F0D13" w:rsidRDefault="001F0D13" w:rsidP="004D2295">
            <w:pPr>
              <w:spacing w:before="60"/>
              <w:rPr>
                <w:sz w:val="26"/>
                <w:szCs w:val="26"/>
                <w:lang w:val="nl-NL"/>
              </w:rPr>
            </w:pPr>
          </w:p>
        </w:tc>
        <w:tc>
          <w:tcPr>
            <w:tcW w:w="815" w:type="dxa"/>
          </w:tcPr>
          <w:p w14:paraId="28A45353" w14:textId="77777777" w:rsidR="001F0D13" w:rsidRDefault="001F0D13" w:rsidP="004D2295">
            <w:pPr>
              <w:spacing w:before="60"/>
              <w:rPr>
                <w:sz w:val="26"/>
                <w:szCs w:val="26"/>
                <w:lang w:val="nl-NL"/>
              </w:rPr>
            </w:pPr>
          </w:p>
        </w:tc>
        <w:tc>
          <w:tcPr>
            <w:tcW w:w="1075" w:type="dxa"/>
          </w:tcPr>
          <w:p w14:paraId="431D5D23" w14:textId="77777777" w:rsidR="001F0D13" w:rsidRDefault="001F0D13" w:rsidP="004D2295">
            <w:pPr>
              <w:spacing w:before="60"/>
              <w:rPr>
                <w:sz w:val="26"/>
                <w:szCs w:val="26"/>
                <w:lang w:val="nl-NL"/>
              </w:rPr>
            </w:pPr>
          </w:p>
        </w:tc>
        <w:tc>
          <w:tcPr>
            <w:tcW w:w="990" w:type="dxa"/>
            <w:gridSpan w:val="2"/>
          </w:tcPr>
          <w:p w14:paraId="588AD437" w14:textId="77777777" w:rsidR="001F0D13" w:rsidRDefault="001F0D13" w:rsidP="004D2295">
            <w:pPr>
              <w:spacing w:before="60"/>
              <w:rPr>
                <w:sz w:val="26"/>
                <w:szCs w:val="26"/>
                <w:lang w:val="nl-NL"/>
              </w:rPr>
            </w:pPr>
          </w:p>
        </w:tc>
        <w:tc>
          <w:tcPr>
            <w:tcW w:w="990" w:type="dxa"/>
            <w:gridSpan w:val="2"/>
          </w:tcPr>
          <w:p w14:paraId="60FC2D47" w14:textId="77777777" w:rsidR="001F0D13" w:rsidRDefault="001F0D13" w:rsidP="004D2295">
            <w:pPr>
              <w:spacing w:before="60"/>
              <w:rPr>
                <w:sz w:val="26"/>
                <w:szCs w:val="26"/>
                <w:lang w:val="nl-NL"/>
              </w:rPr>
            </w:pPr>
          </w:p>
        </w:tc>
        <w:tc>
          <w:tcPr>
            <w:tcW w:w="990" w:type="dxa"/>
            <w:gridSpan w:val="2"/>
          </w:tcPr>
          <w:p w14:paraId="4561DAD4" w14:textId="77777777" w:rsidR="001F0D13" w:rsidRDefault="001F0D13" w:rsidP="004D2295">
            <w:pPr>
              <w:spacing w:before="60"/>
              <w:rPr>
                <w:sz w:val="26"/>
                <w:szCs w:val="26"/>
                <w:lang w:val="nl-NL"/>
              </w:rPr>
            </w:pPr>
          </w:p>
        </w:tc>
      </w:tr>
      <w:tr w:rsidR="001F0D13" w:rsidRPr="00517151" w14:paraId="5CA3AEC0" w14:textId="77777777" w:rsidTr="004D2295">
        <w:trPr>
          <w:gridAfter w:val="1"/>
          <w:wAfter w:w="8" w:type="dxa"/>
        </w:trPr>
        <w:tc>
          <w:tcPr>
            <w:tcW w:w="648" w:type="dxa"/>
          </w:tcPr>
          <w:p w14:paraId="7760D5F1" w14:textId="77777777" w:rsidR="001F0D13" w:rsidRPr="004D2295" w:rsidRDefault="001F0D13" w:rsidP="004D2295">
            <w:pPr>
              <w:spacing w:before="60"/>
              <w:jc w:val="both"/>
              <w:rPr>
                <w:sz w:val="26"/>
                <w:szCs w:val="26"/>
                <w:lang w:val="nl-NL"/>
              </w:rPr>
            </w:pPr>
            <w:r w:rsidRPr="004D2295">
              <w:rPr>
                <w:sz w:val="26"/>
                <w:szCs w:val="26"/>
                <w:lang w:val="nl-NL"/>
              </w:rPr>
              <w:t>3.2</w:t>
            </w:r>
          </w:p>
        </w:tc>
        <w:tc>
          <w:tcPr>
            <w:tcW w:w="2182" w:type="dxa"/>
          </w:tcPr>
          <w:p w14:paraId="58FC881E" w14:textId="77777777" w:rsidR="001F0D13" w:rsidRPr="004D2295" w:rsidRDefault="001F0D13" w:rsidP="004D2295">
            <w:pPr>
              <w:spacing w:before="60"/>
              <w:jc w:val="both"/>
              <w:rPr>
                <w:sz w:val="26"/>
                <w:szCs w:val="26"/>
                <w:lang w:val="nl-NL"/>
              </w:rPr>
            </w:pPr>
            <w:r w:rsidRPr="004D2295">
              <w:rPr>
                <w:sz w:val="26"/>
                <w:szCs w:val="26"/>
                <w:lang w:val="nl-NL"/>
              </w:rPr>
              <w:t>Mua thiết bị đánh giá, đo lường</w:t>
            </w:r>
          </w:p>
        </w:tc>
        <w:tc>
          <w:tcPr>
            <w:tcW w:w="990" w:type="dxa"/>
          </w:tcPr>
          <w:p w14:paraId="6AFED39E" w14:textId="77777777" w:rsidR="001F0D13" w:rsidRDefault="001F0D13" w:rsidP="004D2295">
            <w:pPr>
              <w:spacing w:before="60"/>
              <w:rPr>
                <w:i/>
                <w:sz w:val="26"/>
                <w:szCs w:val="26"/>
                <w:lang w:val="nl-NL"/>
              </w:rPr>
            </w:pPr>
          </w:p>
        </w:tc>
        <w:tc>
          <w:tcPr>
            <w:tcW w:w="889" w:type="dxa"/>
          </w:tcPr>
          <w:p w14:paraId="4D0943BE" w14:textId="77777777" w:rsidR="001F0D13" w:rsidRDefault="001F0D13" w:rsidP="004D2295">
            <w:pPr>
              <w:spacing w:before="60"/>
              <w:rPr>
                <w:i/>
                <w:sz w:val="26"/>
                <w:szCs w:val="26"/>
                <w:lang w:val="nl-NL"/>
              </w:rPr>
            </w:pPr>
          </w:p>
        </w:tc>
        <w:tc>
          <w:tcPr>
            <w:tcW w:w="815" w:type="dxa"/>
          </w:tcPr>
          <w:p w14:paraId="7778A6DD" w14:textId="77777777" w:rsidR="001F0D13" w:rsidRDefault="001F0D13" w:rsidP="004D2295">
            <w:pPr>
              <w:spacing w:before="60"/>
              <w:rPr>
                <w:i/>
                <w:sz w:val="26"/>
                <w:szCs w:val="26"/>
                <w:lang w:val="nl-NL"/>
              </w:rPr>
            </w:pPr>
          </w:p>
        </w:tc>
        <w:tc>
          <w:tcPr>
            <w:tcW w:w="1075" w:type="dxa"/>
          </w:tcPr>
          <w:p w14:paraId="6AA65A21" w14:textId="77777777" w:rsidR="001F0D13" w:rsidRDefault="001F0D13" w:rsidP="004D2295">
            <w:pPr>
              <w:spacing w:before="60"/>
              <w:rPr>
                <w:i/>
                <w:sz w:val="26"/>
                <w:szCs w:val="26"/>
                <w:lang w:val="nl-NL"/>
              </w:rPr>
            </w:pPr>
          </w:p>
        </w:tc>
        <w:tc>
          <w:tcPr>
            <w:tcW w:w="990" w:type="dxa"/>
            <w:gridSpan w:val="2"/>
          </w:tcPr>
          <w:p w14:paraId="0ADC88EC" w14:textId="77777777" w:rsidR="001F0D13" w:rsidRDefault="001F0D13" w:rsidP="004D2295">
            <w:pPr>
              <w:spacing w:before="60"/>
              <w:rPr>
                <w:i/>
                <w:sz w:val="26"/>
                <w:szCs w:val="26"/>
                <w:lang w:val="nl-NL"/>
              </w:rPr>
            </w:pPr>
          </w:p>
        </w:tc>
        <w:tc>
          <w:tcPr>
            <w:tcW w:w="990" w:type="dxa"/>
            <w:gridSpan w:val="2"/>
          </w:tcPr>
          <w:p w14:paraId="497D6C8C" w14:textId="77777777" w:rsidR="001F0D13" w:rsidRDefault="001F0D13" w:rsidP="004D2295">
            <w:pPr>
              <w:spacing w:before="60"/>
              <w:rPr>
                <w:i/>
                <w:sz w:val="26"/>
                <w:szCs w:val="26"/>
                <w:lang w:val="nl-NL"/>
              </w:rPr>
            </w:pPr>
          </w:p>
        </w:tc>
        <w:tc>
          <w:tcPr>
            <w:tcW w:w="990" w:type="dxa"/>
            <w:gridSpan w:val="2"/>
          </w:tcPr>
          <w:p w14:paraId="6BBA1425" w14:textId="77777777" w:rsidR="001F0D13" w:rsidRDefault="001F0D13" w:rsidP="004D2295">
            <w:pPr>
              <w:spacing w:before="60"/>
              <w:rPr>
                <w:i/>
                <w:sz w:val="26"/>
                <w:szCs w:val="26"/>
                <w:lang w:val="nl-NL"/>
              </w:rPr>
            </w:pPr>
          </w:p>
        </w:tc>
      </w:tr>
      <w:tr w:rsidR="001F0D13" w:rsidRPr="00517151" w14:paraId="5DD772D1" w14:textId="77777777" w:rsidTr="004D2295">
        <w:trPr>
          <w:gridAfter w:val="1"/>
          <w:wAfter w:w="8" w:type="dxa"/>
        </w:trPr>
        <w:tc>
          <w:tcPr>
            <w:tcW w:w="648" w:type="dxa"/>
          </w:tcPr>
          <w:p w14:paraId="0E73D764" w14:textId="77777777" w:rsidR="001F0D13" w:rsidRDefault="001F0D13" w:rsidP="004D2295">
            <w:pPr>
              <w:spacing w:before="60"/>
              <w:rPr>
                <w:sz w:val="26"/>
                <w:szCs w:val="26"/>
                <w:lang w:val="nl-NL"/>
              </w:rPr>
            </w:pPr>
          </w:p>
        </w:tc>
        <w:tc>
          <w:tcPr>
            <w:tcW w:w="2182" w:type="dxa"/>
          </w:tcPr>
          <w:p w14:paraId="0D1AD06D" w14:textId="77777777" w:rsidR="001F0D13" w:rsidRDefault="001F0D13" w:rsidP="004D2295">
            <w:pPr>
              <w:spacing w:before="60"/>
              <w:rPr>
                <w:sz w:val="26"/>
                <w:szCs w:val="26"/>
                <w:lang w:val="nl-NL"/>
              </w:rPr>
            </w:pPr>
          </w:p>
        </w:tc>
        <w:tc>
          <w:tcPr>
            <w:tcW w:w="990" w:type="dxa"/>
          </w:tcPr>
          <w:p w14:paraId="58BAA8CF" w14:textId="77777777" w:rsidR="001F0D13" w:rsidRDefault="001F0D13" w:rsidP="004D2295">
            <w:pPr>
              <w:spacing w:before="60"/>
              <w:rPr>
                <w:sz w:val="26"/>
                <w:szCs w:val="26"/>
                <w:lang w:val="nl-NL"/>
              </w:rPr>
            </w:pPr>
          </w:p>
        </w:tc>
        <w:tc>
          <w:tcPr>
            <w:tcW w:w="889" w:type="dxa"/>
          </w:tcPr>
          <w:p w14:paraId="0BEAE46B" w14:textId="77777777" w:rsidR="001F0D13" w:rsidRDefault="001F0D13" w:rsidP="004D2295">
            <w:pPr>
              <w:spacing w:before="60"/>
              <w:rPr>
                <w:sz w:val="26"/>
                <w:szCs w:val="26"/>
                <w:lang w:val="nl-NL"/>
              </w:rPr>
            </w:pPr>
          </w:p>
        </w:tc>
        <w:tc>
          <w:tcPr>
            <w:tcW w:w="815" w:type="dxa"/>
          </w:tcPr>
          <w:p w14:paraId="4D49A0D5" w14:textId="77777777" w:rsidR="001F0D13" w:rsidRDefault="001F0D13" w:rsidP="004D2295">
            <w:pPr>
              <w:spacing w:before="60"/>
              <w:rPr>
                <w:sz w:val="26"/>
                <w:szCs w:val="26"/>
                <w:lang w:val="nl-NL"/>
              </w:rPr>
            </w:pPr>
          </w:p>
        </w:tc>
        <w:tc>
          <w:tcPr>
            <w:tcW w:w="1075" w:type="dxa"/>
          </w:tcPr>
          <w:p w14:paraId="1CABDB8E" w14:textId="77777777" w:rsidR="001F0D13" w:rsidRDefault="001F0D13" w:rsidP="004D2295">
            <w:pPr>
              <w:spacing w:before="60"/>
              <w:rPr>
                <w:sz w:val="26"/>
                <w:szCs w:val="26"/>
                <w:lang w:val="nl-NL"/>
              </w:rPr>
            </w:pPr>
          </w:p>
        </w:tc>
        <w:tc>
          <w:tcPr>
            <w:tcW w:w="990" w:type="dxa"/>
            <w:gridSpan w:val="2"/>
          </w:tcPr>
          <w:p w14:paraId="081297B4" w14:textId="77777777" w:rsidR="001F0D13" w:rsidRDefault="001F0D13" w:rsidP="004D2295">
            <w:pPr>
              <w:spacing w:before="60"/>
              <w:rPr>
                <w:sz w:val="26"/>
                <w:szCs w:val="26"/>
                <w:lang w:val="nl-NL"/>
              </w:rPr>
            </w:pPr>
          </w:p>
        </w:tc>
        <w:tc>
          <w:tcPr>
            <w:tcW w:w="990" w:type="dxa"/>
            <w:gridSpan w:val="2"/>
          </w:tcPr>
          <w:p w14:paraId="4C5281F2" w14:textId="77777777" w:rsidR="001F0D13" w:rsidRDefault="001F0D13" w:rsidP="004D2295">
            <w:pPr>
              <w:spacing w:before="60"/>
              <w:rPr>
                <w:sz w:val="26"/>
                <w:szCs w:val="26"/>
                <w:lang w:val="nl-NL"/>
              </w:rPr>
            </w:pPr>
          </w:p>
        </w:tc>
        <w:tc>
          <w:tcPr>
            <w:tcW w:w="990" w:type="dxa"/>
            <w:gridSpan w:val="2"/>
          </w:tcPr>
          <w:p w14:paraId="14500B8A" w14:textId="77777777" w:rsidR="001F0D13" w:rsidRDefault="001F0D13" w:rsidP="004D2295">
            <w:pPr>
              <w:spacing w:before="60"/>
              <w:rPr>
                <w:sz w:val="26"/>
                <w:szCs w:val="26"/>
                <w:lang w:val="nl-NL"/>
              </w:rPr>
            </w:pPr>
          </w:p>
        </w:tc>
      </w:tr>
      <w:tr w:rsidR="001F0D13" w:rsidRPr="00517151" w14:paraId="18D6765B" w14:textId="77777777" w:rsidTr="004D2295">
        <w:trPr>
          <w:gridAfter w:val="1"/>
          <w:wAfter w:w="8" w:type="dxa"/>
        </w:trPr>
        <w:tc>
          <w:tcPr>
            <w:tcW w:w="648" w:type="dxa"/>
          </w:tcPr>
          <w:p w14:paraId="2D5C92EB" w14:textId="77777777" w:rsidR="001F0D13" w:rsidRDefault="001F0D13" w:rsidP="004D2295">
            <w:pPr>
              <w:spacing w:before="60"/>
              <w:rPr>
                <w:sz w:val="26"/>
                <w:szCs w:val="26"/>
                <w:lang w:val="nl-NL"/>
              </w:rPr>
            </w:pPr>
          </w:p>
        </w:tc>
        <w:tc>
          <w:tcPr>
            <w:tcW w:w="2182" w:type="dxa"/>
          </w:tcPr>
          <w:p w14:paraId="537D16CA" w14:textId="77777777" w:rsidR="001F0D13" w:rsidRDefault="001F0D13" w:rsidP="004D2295">
            <w:pPr>
              <w:spacing w:before="60"/>
              <w:rPr>
                <w:sz w:val="26"/>
                <w:szCs w:val="26"/>
                <w:lang w:val="nl-NL"/>
              </w:rPr>
            </w:pPr>
          </w:p>
        </w:tc>
        <w:tc>
          <w:tcPr>
            <w:tcW w:w="990" w:type="dxa"/>
          </w:tcPr>
          <w:p w14:paraId="00E01FEC" w14:textId="77777777" w:rsidR="001F0D13" w:rsidRDefault="001F0D13" w:rsidP="004D2295">
            <w:pPr>
              <w:spacing w:before="60"/>
              <w:rPr>
                <w:sz w:val="26"/>
                <w:szCs w:val="26"/>
                <w:lang w:val="nl-NL"/>
              </w:rPr>
            </w:pPr>
          </w:p>
        </w:tc>
        <w:tc>
          <w:tcPr>
            <w:tcW w:w="889" w:type="dxa"/>
          </w:tcPr>
          <w:p w14:paraId="313560B9" w14:textId="77777777" w:rsidR="001F0D13" w:rsidRDefault="001F0D13" w:rsidP="004D2295">
            <w:pPr>
              <w:spacing w:before="60"/>
              <w:rPr>
                <w:sz w:val="26"/>
                <w:szCs w:val="26"/>
                <w:lang w:val="nl-NL"/>
              </w:rPr>
            </w:pPr>
          </w:p>
        </w:tc>
        <w:tc>
          <w:tcPr>
            <w:tcW w:w="815" w:type="dxa"/>
          </w:tcPr>
          <w:p w14:paraId="67CC77B1" w14:textId="77777777" w:rsidR="001F0D13" w:rsidRDefault="001F0D13" w:rsidP="004D2295">
            <w:pPr>
              <w:spacing w:before="60"/>
              <w:rPr>
                <w:sz w:val="26"/>
                <w:szCs w:val="26"/>
                <w:lang w:val="nl-NL"/>
              </w:rPr>
            </w:pPr>
          </w:p>
        </w:tc>
        <w:tc>
          <w:tcPr>
            <w:tcW w:w="1075" w:type="dxa"/>
          </w:tcPr>
          <w:p w14:paraId="2A18A884" w14:textId="77777777" w:rsidR="001F0D13" w:rsidRDefault="001F0D13" w:rsidP="004D2295">
            <w:pPr>
              <w:spacing w:before="60"/>
              <w:rPr>
                <w:sz w:val="26"/>
                <w:szCs w:val="26"/>
                <w:lang w:val="nl-NL"/>
              </w:rPr>
            </w:pPr>
          </w:p>
        </w:tc>
        <w:tc>
          <w:tcPr>
            <w:tcW w:w="990" w:type="dxa"/>
            <w:gridSpan w:val="2"/>
          </w:tcPr>
          <w:p w14:paraId="0F059EA2" w14:textId="77777777" w:rsidR="001F0D13" w:rsidRDefault="001F0D13" w:rsidP="004D2295">
            <w:pPr>
              <w:spacing w:before="60"/>
              <w:rPr>
                <w:sz w:val="26"/>
                <w:szCs w:val="26"/>
                <w:lang w:val="nl-NL"/>
              </w:rPr>
            </w:pPr>
          </w:p>
        </w:tc>
        <w:tc>
          <w:tcPr>
            <w:tcW w:w="990" w:type="dxa"/>
            <w:gridSpan w:val="2"/>
          </w:tcPr>
          <w:p w14:paraId="65A355AF" w14:textId="77777777" w:rsidR="001F0D13" w:rsidRDefault="001F0D13" w:rsidP="004D2295">
            <w:pPr>
              <w:spacing w:before="60"/>
              <w:rPr>
                <w:sz w:val="26"/>
                <w:szCs w:val="26"/>
                <w:lang w:val="nl-NL"/>
              </w:rPr>
            </w:pPr>
          </w:p>
        </w:tc>
        <w:tc>
          <w:tcPr>
            <w:tcW w:w="990" w:type="dxa"/>
            <w:gridSpan w:val="2"/>
          </w:tcPr>
          <w:p w14:paraId="461B1A8D" w14:textId="77777777" w:rsidR="001F0D13" w:rsidRDefault="001F0D13" w:rsidP="004D2295">
            <w:pPr>
              <w:spacing w:before="60"/>
              <w:rPr>
                <w:sz w:val="26"/>
                <w:szCs w:val="26"/>
                <w:lang w:val="nl-NL"/>
              </w:rPr>
            </w:pPr>
          </w:p>
        </w:tc>
      </w:tr>
      <w:tr w:rsidR="001F0D13" w:rsidRPr="00517151" w14:paraId="0F8B0016" w14:textId="77777777" w:rsidTr="004D2295">
        <w:trPr>
          <w:gridAfter w:val="1"/>
          <w:wAfter w:w="8" w:type="dxa"/>
        </w:trPr>
        <w:tc>
          <w:tcPr>
            <w:tcW w:w="648" w:type="dxa"/>
          </w:tcPr>
          <w:p w14:paraId="76874072" w14:textId="77777777" w:rsidR="001F0D13" w:rsidRDefault="001F0D13" w:rsidP="004D2295">
            <w:pPr>
              <w:spacing w:before="60"/>
              <w:rPr>
                <w:sz w:val="26"/>
                <w:szCs w:val="26"/>
                <w:lang w:val="nl-NL"/>
              </w:rPr>
            </w:pPr>
          </w:p>
        </w:tc>
        <w:tc>
          <w:tcPr>
            <w:tcW w:w="2182" w:type="dxa"/>
          </w:tcPr>
          <w:p w14:paraId="3DC048E1" w14:textId="77777777" w:rsidR="001F0D13" w:rsidRDefault="001F0D13" w:rsidP="004D2295">
            <w:pPr>
              <w:spacing w:before="60"/>
              <w:rPr>
                <w:sz w:val="26"/>
                <w:szCs w:val="26"/>
                <w:lang w:val="nl-NL"/>
              </w:rPr>
            </w:pPr>
          </w:p>
        </w:tc>
        <w:tc>
          <w:tcPr>
            <w:tcW w:w="990" w:type="dxa"/>
          </w:tcPr>
          <w:p w14:paraId="14B8B622" w14:textId="77777777" w:rsidR="001F0D13" w:rsidRDefault="001F0D13" w:rsidP="004D2295">
            <w:pPr>
              <w:spacing w:before="60"/>
              <w:rPr>
                <w:sz w:val="26"/>
                <w:szCs w:val="26"/>
                <w:lang w:val="nl-NL"/>
              </w:rPr>
            </w:pPr>
          </w:p>
        </w:tc>
        <w:tc>
          <w:tcPr>
            <w:tcW w:w="889" w:type="dxa"/>
          </w:tcPr>
          <w:p w14:paraId="0D2FFA64" w14:textId="77777777" w:rsidR="001F0D13" w:rsidRDefault="001F0D13" w:rsidP="004D2295">
            <w:pPr>
              <w:spacing w:before="60"/>
              <w:rPr>
                <w:sz w:val="26"/>
                <w:szCs w:val="26"/>
                <w:lang w:val="nl-NL"/>
              </w:rPr>
            </w:pPr>
          </w:p>
        </w:tc>
        <w:tc>
          <w:tcPr>
            <w:tcW w:w="815" w:type="dxa"/>
          </w:tcPr>
          <w:p w14:paraId="04A57F1C" w14:textId="77777777" w:rsidR="001F0D13" w:rsidRDefault="001F0D13" w:rsidP="004D2295">
            <w:pPr>
              <w:spacing w:before="60"/>
              <w:rPr>
                <w:sz w:val="26"/>
                <w:szCs w:val="26"/>
                <w:lang w:val="nl-NL"/>
              </w:rPr>
            </w:pPr>
          </w:p>
        </w:tc>
        <w:tc>
          <w:tcPr>
            <w:tcW w:w="1075" w:type="dxa"/>
          </w:tcPr>
          <w:p w14:paraId="5C0A122A" w14:textId="77777777" w:rsidR="001F0D13" w:rsidRDefault="001F0D13" w:rsidP="004D2295">
            <w:pPr>
              <w:spacing w:before="60"/>
              <w:rPr>
                <w:sz w:val="26"/>
                <w:szCs w:val="26"/>
                <w:lang w:val="nl-NL"/>
              </w:rPr>
            </w:pPr>
          </w:p>
        </w:tc>
        <w:tc>
          <w:tcPr>
            <w:tcW w:w="990" w:type="dxa"/>
            <w:gridSpan w:val="2"/>
          </w:tcPr>
          <w:p w14:paraId="0967A98E" w14:textId="77777777" w:rsidR="001F0D13" w:rsidRDefault="001F0D13" w:rsidP="004D2295">
            <w:pPr>
              <w:spacing w:before="60"/>
              <w:rPr>
                <w:sz w:val="26"/>
                <w:szCs w:val="26"/>
                <w:lang w:val="nl-NL"/>
              </w:rPr>
            </w:pPr>
          </w:p>
        </w:tc>
        <w:tc>
          <w:tcPr>
            <w:tcW w:w="990" w:type="dxa"/>
            <w:gridSpan w:val="2"/>
          </w:tcPr>
          <w:p w14:paraId="68E06D52" w14:textId="77777777" w:rsidR="001F0D13" w:rsidRDefault="001F0D13" w:rsidP="004D2295">
            <w:pPr>
              <w:spacing w:before="60"/>
              <w:rPr>
                <w:sz w:val="26"/>
                <w:szCs w:val="26"/>
                <w:lang w:val="nl-NL"/>
              </w:rPr>
            </w:pPr>
          </w:p>
        </w:tc>
        <w:tc>
          <w:tcPr>
            <w:tcW w:w="990" w:type="dxa"/>
            <w:gridSpan w:val="2"/>
          </w:tcPr>
          <w:p w14:paraId="04CEE099" w14:textId="77777777" w:rsidR="001F0D13" w:rsidRDefault="001F0D13" w:rsidP="004D2295">
            <w:pPr>
              <w:spacing w:before="60"/>
              <w:rPr>
                <w:sz w:val="26"/>
                <w:szCs w:val="26"/>
                <w:lang w:val="nl-NL"/>
              </w:rPr>
            </w:pPr>
          </w:p>
        </w:tc>
      </w:tr>
      <w:tr w:rsidR="001F0D13" w:rsidRPr="00517151" w14:paraId="11954948" w14:textId="77777777" w:rsidTr="004D2295">
        <w:trPr>
          <w:gridAfter w:val="1"/>
          <w:wAfter w:w="8" w:type="dxa"/>
        </w:trPr>
        <w:tc>
          <w:tcPr>
            <w:tcW w:w="648" w:type="dxa"/>
          </w:tcPr>
          <w:p w14:paraId="628F0FCD" w14:textId="77777777" w:rsidR="001F0D13" w:rsidRDefault="001F0D13" w:rsidP="004D2295">
            <w:pPr>
              <w:spacing w:before="60"/>
              <w:rPr>
                <w:sz w:val="26"/>
                <w:szCs w:val="26"/>
                <w:lang w:val="nl-NL"/>
              </w:rPr>
            </w:pPr>
          </w:p>
        </w:tc>
        <w:tc>
          <w:tcPr>
            <w:tcW w:w="2182" w:type="dxa"/>
          </w:tcPr>
          <w:p w14:paraId="255E1413" w14:textId="77777777" w:rsidR="001F0D13" w:rsidRDefault="001F0D13" w:rsidP="004D2295">
            <w:pPr>
              <w:spacing w:before="60"/>
              <w:rPr>
                <w:sz w:val="26"/>
                <w:szCs w:val="26"/>
                <w:lang w:val="nl-NL"/>
              </w:rPr>
            </w:pPr>
          </w:p>
        </w:tc>
        <w:tc>
          <w:tcPr>
            <w:tcW w:w="990" w:type="dxa"/>
          </w:tcPr>
          <w:p w14:paraId="2534E642" w14:textId="77777777" w:rsidR="001F0D13" w:rsidRDefault="001F0D13" w:rsidP="004D2295">
            <w:pPr>
              <w:spacing w:before="60"/>
              <w:rPr>
                <w:sz w:val="26"/>
                <w:szCs w:val="26"/>
                <w:lang w:val="nl-NL"/>
              </w:rPr>
            </w:pPr>
          </w:p>
        </w:tc>
        <w:tc>
          <w:tcPr>
            <w:tcW w:w="889" w:type="dxa"/>
          </w:tcPr>
          <w:p w14:paraId="79724525" w14:textId="77777777" w:rsidR="001F0D13" w:rsidRDefault="001F0D13" w:rsidP="004D2295">
            <w:pPr>
              <w:spacing w:before="60"/>
              <w:rPr>
                <w:sz w:val="26"/>
                <w:szCs w:val="26"/>
                <w:lang w:val="nl-NL"/>
              </w:rPr>
            </w:pPr>
          </w:p>
        </w:tc>
        <w:tc>
          <w:tcPr>
            <w:tcW w:w="815" w:type="dxa"/>
          </w:tcPr>
          <w:p w14:paraId="2FD38E1C" w14:textId="77777777" w:rsidR="001F0D13" w:rsidRDefault="001F0D13" w:rsidP="004D2295">
            <w:pPr>
              <w:spacing w:before="60"/>
              <w:rPr>
                <w:sz w:val="26"/>
                <w:szCs w:val="26"/>
                <w:lang w:val="nl-NL"/>
              </w:rPr>
            </w:pPr>
          </w:p>
        </w:tc>
        <w:tc>
          <w:tcPr>
            <w:tcW w:w="1075" w:type="dxa"/>
          </w:tcPr>
          <w:p w14:paraId="61FF90C7" w14:textId="77777777" w:rsidR="001F0D13" w:rsidRDefault="001F0D13" w:rsidP="004D2295">
            <w:pPr>
              <w:spacing w:before="60"/>
              <w:rPr>
                <w:sz w:val="26"/>
                <w:szCs w:val="26"/>
                <w:lang w:val="nl-NL"/>
              </w:rPr>
            </w:pPr>
          </w:p>
        </w:tc>
        <w:tc>
          <w:tcPr>
            <w:tcW w:w="990" w:type="dxa"/>
            <w:gridSpan w:val="2"/>
          </w:tcPr>
          <w:p w14:paraId="2461FC82" w14:textId="77777777" w:rsidR="001F0D13" w:rsidRDefault="001F0D13" w:rsidP="004D2295">
            <w:pPr>
              <w:spacing w:before="60"/>
              <w:rPr>
                <w:sz w:val="26"/>
                <w:szCs w:val="26"/>
                <w:lang w:val="nl-NL"/>
              </w:rPr>
            </w:pPr>
          </w:p>
        </w:tc>
        <w:tc>
          <w:tcPr>
            <w:tcW w:w="990" w:type="dxa"/>
            <w:gridSpan w:val="2"/>
          </w:tcPr>
          <w:p w14:paraId="5E20D560" w14:textId="77777777" w:rsidR="001F0D13" w:rsidRDefault="001F0D13" w:rsidP="004D2295">
            <w:pPr>
              <w:spacing w:before="60"/>
              <w:rPr>
                <w:sz w:val="26"/>
                <w:szCs w:val="26"/>
                <w:lang w:val="nl-NL"/>
              </w:rPr>
            </w:pPr>
          </w:p>
        </w:tc>
        <w:tc>
          <w:tcPr>
            <w:tcW w:w="990" w:type="dxa"/>
            <w:gridSpan w:val="2"/>
          </w:tcPr>
          <w:p w14:paraId="2CA6AF06" w14:textId="77777777" w:rsidR="001F0D13" w:rsidRDefault="001F0D13" w:rsidP="004D2295">
            <w:pPr>
              <w:spacing w:before="60"/>
              <w:rPr>
                <w:sz w:val="26"/>
                <w:szCs w:val="26"/>
                <w:lang w:val="nl-NL"/>
              </w:rPr>
            </w:pPr>
          </w:p>
        </w:tc>
      </w:tr>
      <w:tr w:rsidR="001F0D13" w14:paraId="3CBE6466" w14:textId="77777777" w:rsidTr="004D2295">
        <w:trPr>
          <w:gridAfter w:val="1"/>
          <w:wAfter w:w="8" w:type="dxa"/>
        </w:trPr>
        <w:tc>
          <w:tcPr>
            <w:tcW w:w="648" w:type="dxa"/>
          </w:tcPr>
          <w:p w14:paraId="2729094D" w14:textId="77777777" w:rsidR="001F0D13" w:rsidRPr="004D2295" w:rsidRDefault="001F0D13" w:rsidP="004D2295">
            <w:pPr>
              <w:spacing w:before="60"/>
              <w:rPr>
                <w:sz w:val="26"/>
                <w:szCs w:val="26"/>
                <w:lang w:val="nl-NL"/>
              </w:rPr>
            </w:pPr>
            <w:r w:rsidRPr="004D2295">
              <w:rPr>
                <w:sz w:val="26"/>
                <w:szCs w:val="26"/>
                <w:lang w:val="nl-NL"/>
              </w:rPr>
              <w:t>3.3</w:t>
            </w:r>
          </w:p>
        </w:tc>
        <w:tc>
          <w:tcPr>
            <w:tcW w:w="2182" w:type="dxa"/>
          </w:tcPr>
          <w:p w14:paraId="6C56A703" w14:textId="77777777" w:rsidR="001F0D13" w:rsidRPr="004D2295" w:rsidRDefault="001F0D13" w:rsidP="004D2295">
            <w:pPr>
              <w:spacing w:before="60"/>
              <w:rPr>
                <w:sz w:val="26"/>
                <w:szCs w:val="26"/>
                <w:lang w:val="nl-NL"/>
              </w:rPr>
            </w:pPr>
            <w:r w:rsidRPr="004D2295">
              <w:rPr>
                <w:sz w:val="26"/>
                <w:szCs w:val="26"/>
                <w:lang w:val="nl-NL"/>
              </w:rPr>
              <w:t>Khấu hao thiết bị</w:t>
            </w:r>
          </w:p>
        </w:tc>
        <w:tc>
          <w:tcPr>
            <w:tcW w:w="990" w:type="dxa"/>
          </w:tcPr>
          <w:p w14:paraId="53520856" w14:textId="77777777" w:rsidR="001F0D13" w:rsidRDefault="001F0D13" w:rsidP="004D2295">
            <w:pPr>
              <w:spacing w:before="60"/>
              <w:rPr>
                <w:i/>
                <w:sz w:val="26"/>
                <w:szCs w:val="26"/>
                <w:lang w:val="nl-NL"/>
              </w:rPr>
            </w:pPr>
          </w:p>
        </w:tc>
        <w:tc>
          <w:tcPr>
            <w:tcW w:w="889" w:type="dxa"/>
          </w:tcPr>
          <w:p w14:paraId="0D16BAF7" w14:textId="77777777" w:rsidR="001F0D13" w:rsidRDefault="001F0D13" w:rsidP="004D2295">
            <w:pPr>
              <w:spacing w:before="60"/>
              <w:rPr>
                <w:i/>
                <w:sz w:val="26"/>
                <w:szCs w:val="26"/>
                <w:lang w:val="nl-NL"/>
              </w:rPr>
            </w:pPr>
          </w:p>
        </w:tc>
        <w:tc>
          <w:tcPr>
            <w:tcW w:w="815" w:type="dxa"/>
          </w:tcPr>
          <w:p w14:paraId="3C0F428A" w14:textId="77777777" w:rsidR="001F0D13" w:rsidRDefault="001F0D13" w:rsidP="004D2295">
            <w:pPr>
              <w:spacing w:before="60"/>
              <w:rPr>
                <w:i/>
                <w:sz w:val="26"/>
                <w:szCs w:val="26"/>
                <w:lang w:val="nl-NL"/>
              </w:rPr>
            </w:pPr>
          </w:p>
        </w:tc>
        <w:tc>
          <w:tcPr>
            <w:tcW w:w="1075" w:type="dxa"/>
          </w:tcPr>
          <w:p w14:paraId="30787370" w14:textId="77777777" w:rsidR="001F0D13" w:rsidRDefault="001F0D13" w:rsidP="004D2295">
            <w:pPr>
              <w:spacing w:before="60"/>
              <w:rPr>
                <w:i/>
                <w:sz w:val="26"/>
                <w:szCs w:val="26"/>
                <w:lang w:val="nl-NL"/>
              </w:rPr>
            </w:pPr>
          </w:p>
        </w:tc>
        <w:tc>
          <w:tcPr>
            <w:tcW w:w="990" w:type="dxa"/>
            <w:gridSpan w:val="2"/>
          </w:tcPr>
          <w:p w14:paraId="17F15839" w14:textId="77777777" w:rsidR="001F0D13" w:rsidRDefault="001F0D13" w:rsidP="004D2295">
            <w:pPr>
              <w:spacing w:before="60"/>
              <w:rPr>
                <w:i/>
                <w:sz w:val="26"/>
                <w:szCs w:val="26"/>
                <w:lang w:val="nl-NL"/>
              </w:rPr>
            </w:pPr>
          </w:p>
        </w:tc>
        <w:tc>
          <w:tcPr>
            <w:tcW w:w="990" w:type="dxa"/>
            <w:gridSpan w:val="2"/>
          </w:tcPr>
          <w:p w14:paraId="20D22F97" w14:textId="77777777" w:rsidR="001F0D13" w:rsidRDefault="001F0D13" w:rsidP="004D2295">
            <w:pPr>
              <w:spacing w:before="60"/>
              <w:rPr>
                <w:i/>
                <w:sz w:val="26"/>
                <w:szCs w:val="26"/>
                <w:lang w:val="nl-NL"/>
              </w:rPr>
            </w:pPr>
          </w:p>
        </w:tc>
        <w:tc>
          <w:tcPr>
            <w:tcW w:w="990" w:type="dxa"/>
            <w:gridSpan w:val="2"/>
          </w:tcPr>
          <w:p w14:paraId="3A788621" w14:textId="77777777" w:rsidR="001F0D13" w:rsidRDefault="001F0D13" w:rsidP="004D2295">
            <w:pPr>
              <w:spacing w:before="60"/>
              <w:rPr>
                <w:i/>
                <w:sz w:val="26"/>
                <w:szCs w:val="26"/>
                <w:lang w:val="nl-NL"/>
              </w:rPr>
            </w:pPr>
          </w:p>
        </w:tc>
      </w:tr>
      <w:tr w:rsidR="001F0D13" w14:paraId="40159663" w14:textId="77777777" w:rsidTr="004D2295">
        <w:trPr>
          <w:gridAfter w:val="1"/>
          <w:wAfter w:w="8" w:type="dxa"/>
        </w:trPr>
        <w:tc>
          <w:tcPr>
            <w:tcW w:w="648" w:type="dxa"/>
          </w:tcPr>
          <w:p w14:paraId="6F1E70AC" w14:textId="77777777" w:rsidR="001F0D13" w:rsidRPr="004D2295" w:rsidRDefault="001F0D13" w:rsidP="004D2295">
            <w:pPr>
              <w:spacing w:before="60"/>
              <w:rPr>
                <w:sz w:val="26"/>
                <w:szCs w:val="26"/>
                <w:lang w:val="nl-NL"/>
              </w:rPr>
            </w:pPr>
          </w:p>
        </w:tc>
        <w:tc>
          <w:tcPr>
            <w:tcW w:w="2182" w:type="dxa"/>
          </w:tcPr>
          <w:p w14:paraId="7DD56B98" w14:textId="77777777" w:rsidR="001F0D13" w:rsidRPr="004D2295" w:rsidRDefault="001F0D13" w:rsidP="004D2295">
            <w:pPr>
              <w:spacing w:before="60"/>
              <w:rPr>
                <w:sz w:val="26"/>
                <w:szCs w:val="26"/>
                <w:lang w:val="nl-NL"/>
              </w:rPr>
            </w:pPr>
          </w:p>
        </w:tc>
        <w:tc>
          <w:tcPr>
            <w:tcW w:w="990" w:type="dxa"/>
          </w:tcPr>
          <w:p w14:paraId="7F8DA2D2" w14:textId="77777777" w:rsidR="001F0D13" w:rsidRDefault="001F0D13" w:rsidP="004D2295">
            <w:pPr>
              <w:spacing w:before="60"/>
              <w:rPr>
                <w:sz w:val="26"/>
                <w:szCs w:val="26"/>
                <w:lang w:val="nl-NL"/>
              </w:rPr>
            </w:pPr>
          </w:p>
        </w:tc>
        <w:tc>
          <w:tcPr>
            <w:tcW w:w="889" w:type="dxa"/>
          </w:tcPr>
          <w:p w14:paraId="77AC5530" w14:textId="77777777" w:rsidR="001F0D13" w:rsidRDefault="001F0D13" w:rsidP="004D2295">
            <w:pPr>
              <w:spacing w:before="60"/>
              <w:rPr>
                <w:sz w:val="26"/>
                <w:szCs w:val="26"/>
                <w:lang w:val="nl-NL"/>
              </w:rPr>
            </w:pPr>
          </w:p>
        </w:tc>
        <w:tc>
          <w:tcPr>
            <w:tcW w:w="815" w:type="dxa"/>
          </w:tcPr>
          <w:p w14:paraId="294CF8DE" w14:textId="77777777" w:rsidR="001F0D13" w:rsidRDefault="001F0D13" w:rsidP="004D2295">
            <w:pPr>
              <w:spacing w:before="60"/>
              <w:rPr>
                <w:sz w:val="26"/>
                <w:szCs w:val="26"/>
                <w:lang w:val="nl-NL"/>
              </w:rPr>
            </w:pPr>
          </w:p>
        </w:tc>
        <w:tc>
          <w:tcPr>
            <w:tcW w:w="1075" w:type="dxa"/>
          </w:tcPr>
          <w:p w14:paraId="08F41BD1" w14:textId="77777777" w:rsidR="001F0D13" w:rsidRDefault="001F0D13" w:rsidP="004D2295">
            <w:pPr>
              <w:spacing w:before="60"/>
              <w:rPr>
                <w:sz w:val="26"/>
                <w:szCs w:val="26"/>
                <w:lang w:val="nl-NL"/>
              </w:rPr>
            </w:pPr>
          </w:p>
        </w:tc>
        <w:tc>
          <w:tcPr>
            <w:tcW w:w="990" w:type="dxa"/>
            <w:gridSpan w:val="2"/>
          </w:tcPr>
          <w:p w14:paraId="17DBD920" w14:textId="77777777" w:rsidR="001F0D13" w:rsidRDefault="001F0D13" w:rsidP="004D2295">
            <w:pPr>
              <w:spacing w:before="60"/>
              <w:rPr>
                <w:sz w:val="26"/>
                <w:szCs w:val="26"/>
                <w:lang w:val="nl-NL"/>
              </w:rPr>
            </w:pPr>
          </w:p>
        </w:tc>
        <w:tc>
          <w:tcPr>
            <w:tcW w:w="990" w:type="dxa"/>
            <w:gridSpan w:val="2"/>
          </w:tcPr>
          <w:p w14:paraId="68255CF1" w14:textId="77777777" w:rsidR="001F0D13" w:rsidRDefault="001F0D13" w:rsidP="004D2295">
            <w:pPr>
              <w:spacing w:before="60"/>
              <w:rPr>
                <w:sz w:val="26"/>
                <w:szCs w:val="26"/>
                <w:lang w:val="nl-NL"/>
              </w:rPr>
            </w:pPr>
          </w:p>
        </w:tc>
        <w:tc>
          <w:tcPr>
            <w:tcW w:w="990" w:type="dxa"/>
            <w:gridSpan w:val="2"/>
          </w:tcPr>
          <w:p w14:paraId="7C6B6BDA" w14:textId="77777777" w:rsidR="001F0D13" w:rsidRDefault="001F0D13" w:rsidP="004D2295">
            <w:pPr>
              <w:spacing w:before="60"/>
              <w:rPr>
                <w:sz w:val="26"/>
                <w:szCs w:val="26"/>
                <w:lang w:val="nl-NL"/>
              </w:rPr>
            </w:pPr>
          </w:p>
        </w:tc>
      </w:tr>
      <w:tr w:rsidR="001F0D13" w14:paraId="525B4E21" w14:textId="77777777" w:rsidTr="004D2295">
        <w:trPr>
          <w:gridAfter w:val="1"/>
          <w:wAfter w:w="8" w:type="dxa"/>
        </w:trPr>
        <w:tc>
          <w:tcPr>
            <w:tcW w:w="648" w:type="dxa"/>
          </w:tcPr>
          <w:p w14:paraId="1737281D" w14:textId="77777777" w:rsidR="001F0D13" w:rsidRPr="004D2295" w:rsidRDefault="001F0D13" w:rsidP="004D2295">
            <w:pPr>
              <w:spacing w:before="60"/>
              <w:rPr>
                <w:sz w:val="26"/>
                <w:szCs w:val="26"/>
                <w:lang w:val="nl-NL"/>
              </w:rPr>
            </w:pPr>
          </w:p>
        </w:tc>
        <w:tc>
          <w:tcPr>
            <w:tcW w:w="2182" w:type="dxa"/>
          </w:tcPr>
          <w:p w14:paraId="3A0A9356" w14:textId="77777777" w:rsidR="001F0D13" w:rsidRPr="004D2295" w:rsidRDefault="001F0D13" w:rsidP="004D2295">
            <w:pPr>
              <w:spacing w:before="60"/>
              <w:rPr>
                <w:sz w:val="26"/>
                <w:szCs w:val="26"/>
                <w:lang w:val="nl-NL"/>
              </w:rPr>
            </w:pPr>
          </w:p>
        </w:tc>
        <w:tc>
          <w:tcPr>
            <w:tcW w:w="990" w:type="dxa"/>
          </w:tcPr>
          <w:p w14:paraId="42C329ED" w14:textId="77777777" w:rsidR="001F0D13" w:rsidRDefault="001F0D13" w:rsidP="004D2295">
            <w:pPr>
              <w:spacing w:before="60"/>
              <w:rPr>
                <w:sz w:val="26"/>
                <w:szCs w:val="26"/>
                <w:lang w:val="nl-NL"/>
              </w:rPr>
            </w:pPr>
          </w:p>
        </w:tc>
        <w:tc>
          <w:tcPr>
            <w:tcW w:w="889" w:type="dxa"/>
          </w:tcPr>
          <w:p w14:paraId="542C4136" w14:textId="77777777" w:rsidR="001F0D13" w:rsidRDefault="001F0D13" w:rsidP="004D2295">
            <w:pPr>
              <w:spacing w:before="60"/>
              <w:rPr>
                <w:sz w:val="26"/>
                <w:szCs w:val="26"/>
                <w:lang w:val="nl-NL"/>
              </w:rPr>
            </w:pPr>
          </w:p>
        </w:tc>
        <w:tc>
          <w:tcPr>
            <w:tcW w:w="815" w:type="dxa"/>
          </w:tcPr>
          <w:p w14:paraId="40CEA5D6" w14:textId="77777777" w:rsidR="001F0D13" w:rsidRDefault="001F0D13" w:rsidP="004D2295">
            <w:pPr>
              <w:spacing w:before="60"/>
              <w:rPr>
                <w:sz w:val="26"/>
                <w:szCs w:val="26"/>
                <w:lang w:val="nl-NL"/>
              </w:rPr>
            </w:pPr>
          </w:p>
        </w:tc>
        <w:tc>
          <w:tcPr>
            <w:tcW w:w="1075" w:type="dxa"/>
          </w:tcPr>
          <w:p w14:paraId="52BCC7D3" w14:textId="77777777" w:rsidR="001F0D13" w:rsidRDefault="001F0D13" w:rsidP="004D2295">
            <w:pPr>
              <w:spacing w:before="60"/>
              <w:rPr>
                <w:sz w:val="26"/>
                <w:szCs w:val="26"/>
                <w:lang w:val="nl-NL"/>
              </w:rPr>
            </w:pPr>
          </w:p>
        </w:tc>
        <w:tc>
          <w:tcPr>
            <w:tcW w:w="990" w:type="dxa"/>
            <w:gridSpan w:val="2"/>
          </w:tcPr>
          <w:p w14:paraId="2F4AD5A0" w14:textId="77777777" w:rsidR="001F0D13" w:rsidRDefault="001F0D13" w:rsidP="004D2295">
            <w:pPr>
              <w:spacing w:before="60"/>
              <w:rPr>
                <w:sz w:val="26"/>
                <w:szCs w:val="26"/>
                <w:lang w:val="nl-NL"/>
              </w:rPr>
            </w:pPr>
          </w:p>
        </w:tc>
        <w:tc>
          <w:tcPr>
            <w:tcW w:w="990" w:type="dxa"/>
            <w:gridSpan w:val="2"/>
          </w:tcPr>
          <w:p w14:paraId="64F22B26" w14:textId="77777777" w:rsidR="001F0D13" w:rsidRDefault="001F0D13" w:rsidP="004D2295">
            <w:pPr>
              <w:spacing w:before="60"/>
              <w:rPr>
                <w:sz w:val="26"/>
                <w:szCs w:val="26"/>
                <w:lang w:val="nl-NL"/>
              </w:rPr>
            </w:pPr>
          </w:p>
        </w:tc>
        <w:tc>
          <w:tcPr>
            <w:tcW w:w="990" w:type="dxa"/>
            <w:gridSpan w:val="2"/>
          </w:tcPr>
          <w:p w14:paraId="396E2A58" w14:textId="77777777" w:rsidR="001F0D13" w:rsidRDefault="001F0D13" w:rsidP="004D2295">
            <w:pPr>
              <w:spacing w:before="60"/>
              <w:rPr>
                <w:sz w:val="26"/>
                <w:szCs w:val="26"/>
                <w:lang w:val="nl-NL"/>
              </w:rPr>
            </w:pPr>
          </w:p>
        </w:tc>
      </w:tr>
      <w:tr w:rsidR="001F0D13" w14:paraId="27649515" w14:textId="77777777" w:rsidTr="004D2295">
        <w:trPr>
          <w:gridAfter w:val="1"/>
          <w:wAfter w:w="8" w:type="dxa"/>
        </w:trPr>
        <w:tc>
          <w:tcPr>
            <w:tcW w:w="648" w:type="dxa"/>
          </w:tcPr>
          <w:p w14:paraId="13D131DD" w14:textId="77777777" w:rsidR="001F0D13" w:rsidRPr="004D2295" w:rsidRDefault="001F0D13" w:rsidP="004D2295">
            <w:pPr>
              <w:spacing w:before="60"/>
              <w:rPr>
                <w:sz w:val="26"/>
                <w:szCs w:val="26"/>
                <w:lang w:val="nl-NL"/>
              </w:rPr>
            </w:pPr>
          </w:p>
        </w:tc>
        <w:tc>
          <w:tcPr>
            <w:tcW w:w="2182" w:type="dxa"/>
          </w:tcPr>
          <w:p w14:paraId="5B72B803" w14:textId="77777777" w:rsidR="001F0D13" w:rsidRPr="004D2295" w:rsidRDefault="001F0D13" w:rsidP="004D2295">
            <w:pPr>
              <w:spacing w:before="60"/>
              <w:rPr>
                <w:sz w:val="26"/>
                <w:szCs w:val="26"/>
                <w:lang w:val="nl-NL"/>
              </w:rPr>
            </w:pPr>
          </w:p>
        </w:tc>
        <w:tc>
          <w:tcPr>
            <w:tcW w:w="990" w:type="dxa"/>
          </w:tcPr>
          <w:p w14:paraId="5B0A24ED" w14:textId="77777777" w:rsidR="001F0D13" w:rsidRDefault="001F0D13" w:rsidP="004D2295">
            <w:pPr>
              <w:spacing w:before="60"/>
              <w:rPr>
                <w:sz w:val="26"/>
                <w:szCs w:val="26"/>
                <w:lang w:val="nl-NL"/>
              </w:rPr>
            </w:pPr>
          </w:p>
        </w:tc>
        <w:tc>
          <w:tcPr>
            <w:tcW w:w="889" w:type="dxa"/>
          </w:tcPr>
          <w:p w14:paraId="2F379022" w14:textId="77777777" w:rsidR="001F0D13" w:rsidRDefault="001F0D13" w:rsidP="004D2295">
            <w:pPr>
              <w:spacing w:before="60"/>
              <w:rPr>
                <w:sz w:val="26"/>
                <w:szCs w:val="26"/>
                <w:lang w:val="nl-NL"/>
              </w:rPr>
            </w:pPr>
          </w:p>
        </w:tc>
        <w:tc>
          <w:tcPr>
            <w:tcW w:w="815" w:type="dxa"/>
          </w:tcPr>
          <w:p w14:paraId="01A141BF" w14:textId="77777777" w:rsidR="001F0D13" w:rsidRDefault="001F0D13" w:rsidP="004D2295">
            <w:pPr>
              <w:spacing w:before="60"/>
              <w:rPr>
                <w:sz w:val="26"/>
                <w:szCs w:val="26"/>
                <w:lang w:val="nl-NL"/>
              </w:rPr>
            </w:pPr>
          </w:p>
        </w:tc>
        <w:tc>
          <w:tcPr>
            <w:tcW w:w="1075" w:type="dxa"/>
          </w:tcPr>
          <w:p w14:paraId="2263E440" w14:textId="77777777" w:rsidR="001F0D13" w:rsidRDefault="001F0D13" w:rsidP="004D2295">
            <w:pPr>
              <w:spacing w:before="60"/>
              <w:rPr>
                <w:sz w:val="26"/>
                <w:szCs w:val="26"/>
                <w:lang w:val="nl-NL"/>
              </w:rPr>
            </w:pPr>
          </w:p>
        </w:tc>
        <w:tc>
          <w:tcPr>
            <w:tcW w:w="990" w:type="dxa"/>
            <w:gridSpan w:val="2"/>
          </w:tcPr>
          <w:p w14:paraId="6D383700" w14:textId="77777777" w:rsidR="001F0D13" w:rsidRDefault="001F0D13" w:rsidP="004D2295">
            <w:pPr>
              <w:spacing w:before="60"/>
              <w:rPr>
                <w:sz w:val="26"/>
                <w:szCs w:val="26"/>
                <w:lang w:val="nl-NL"/>
              </w:rPr>
            </w:pPr>
          </w:p>
        </w:tc>
        <w:tc>
          <w:tcPr>
            <w:tcW w:w="990" w:type="dxa"/>
            <w:gridSpan w:val="2"/>
          </w:tcPr>
          <w:p w14:paraId="20A2F8D8" w14:textId="77777777" w:rsidR="001F0D13" w:rsidRDefault="001F0D13" w:rsidP="004D2295">
            <w:pPr>
              <w:spacing w:before="60"/>
              <w:rPr>
                <w:sz w:val="26"/>
                <w:szCs w:val="26"/>
                <w:lang w:val="nl-NL"/>
              </w:rPr>
            </w:pPr>
          </w:p>
        </w:tc>
        <w:tc>
          <w:tcPr>
            <w:tcW w:w="990" w:type="dxa"/>
            <w:gridSpan w:val="2"/>
          </w:tcPr>
          <w:p w14:paraId="27313FAD" w14:textId="77777777" w:rsidR="001F0D13" w:rsidRDefault="001F0D13" w:rsidP="004D2295">
            <w:pPr>
              <w:spacing w:before="60"/>
              <w:rPr>
                <w:sz w:val="26"/>
                <w:szCs w:val="26"/>
                <w:lang w:val="nl-NL"/>
              </w:rPr>
            </w:pPr>
          </w:p>
        </w:tc>
      </w:tr>
      <w:tr w:rsidR="001F0D13" w14:paraId="44C753C5" w14:textId="77777777" w:rsidTr="004D2295">
        <w:trPr>
          <w:gridAfter w:val="1"/>
          <w:wAfter w:w="8" w:type="dxa"/>
        </w:trPr>
        <w:tc>
          <w:tcPr>
            <w:tcW w:w="648" w:type="dxa"/>
          </w:tcPr>
          <w:p w14:paraId="58B81A2C" w14:textId="77777777" w:rsidR="001F0D13" w:rsidRPr="004D2295" w:rsidRDefault="001F0D13" w:rsidP="004D2295">
            <w:pPr>
              <w:spacing w:before="60"/>
              <w:rPr>
                <w:sz w:val="26"/>
                <w:szCs w:val="26"/>
                <w:lang w:val="nl-NL"/>
              </w:rPr>
            </w:pPr>
          </w:p>
        </w:tc>
        <w:tc>
          <w:tcPr>
            <w:tcW w:w="2182" w:type="dxa"/>
          </w:tcPr>
          <w:p w14:paraId="29D0F821" w14:textId="77777777" w:rsidR="001F0D13" w:rsidRPr="004D2295" w:rsidRDefault="001F0D13" w:rsidP="004D2295">
            <w:pPr>
              <w:spacing w:before="60"/>
              <w:rPr>
                <w:sz w:val="26"/>
                <w:szCs w:val="26"/>
                <w:lang w:val="nl-NL"/>
              </w:rPr>
            </w:pPr>
          </w:p>
        </w:tc>
        <w:tc>
          <w:tcPr>
            <w:tcW w:w="990" w:type="dxa"/>
          </w:tcPr>
          <w:p w14:paraId="50CBE447" w14:textId="77777777" w:rsidR="001F0D13" w:rsidRDefault="001F0D13" w:rsidP="004D2295">
            <w:pPr>
              <w:spacing w:before="60"/>
              <w:rPr>
                <w:sz w:val="26"/>
                <w:szCs w:val="26"/>
                <w:lang w:val="nl-NL"/>
              </w:rPr>
            </w:pPr>
          </w:p>
        </w:tc>
        <w:tc>
          <w:tcPr>
            <w:tcW w:w="889" w:type="dxa"/>
          </w:tcPr>
          <w:p w14:paraId="39014CEA" w14:textId="77777777" w:rsidR="001F0D13" w:rsidRDefault="001F0D13" w:rsidP="004D2295">
            <w:pPr>
              <w:spacing w:before="60"/>
              <w:rPr>
                <w:sz w:val="26"/>
                <w:szCs w:val="26"/>
                <w:lang w:val="nl-NL"/>
              </w:rPr>
            </w:pPr>
          </w:p>
        </w:tc>
        <w:tc>
          <w:tcPr>
            <w:tcW w:w="815" w:type="dxa"/>
          </w:tcPr>
          <w:p w14:paraId="01F06DAD" w14:textId="77777777" w:rsidR="001F0D13" w:rsidRDefault="001F0D13" w:rsidP="004D2295">
            <w:pPr>
              <w:spacing w:before="60"/>
              <w:rPr>
                <w:sz w:val="26"/>
                <w:szCs w:val="26"/>
                <w:lang w:val="nl-NL"/>
              </w:rPr>
            </w:pPr>
          </w:p>
        </w:tc>
        <w:tc>
          <w:tcPr>
            <w:tcW w:w="1075" w:type="dxa"/>
          </w:tcPr>
          <w:p w14:paraId="7FAC2FF4" w14:textId="77777777" w:rsidR="001F0D13" w:rsidRDefault="001F0D13" w:rsidP="004D2295">
            <w:pPr>
              <w:spacing w:before="60"/>
              <w:rPr>
                <w:sz w:val="26"/>
                <w:szCs w:val="26"/>
                <w:lang w:val="nl-NL"/>
              </w:rPr>
            </w:pPr>
          </w:p>
        </w:tc>
        <w:tc>
          <w:tcPr>
            <w:tcW w:w="990" w:type="dxa"/>
            <w:gridSpan w:val="2"/>
          </w:tcPr>
          <w:p w14:paraId="0BB8A6FF" w14:textId="77777777" w:rsidR="001F0D13" w:rsidRDefault="001F0D13" w:rsidP="004D2295">
            <w:pPr>
              <w:spacing w:before="60"/>
              <w:rPr>
                <w:sz w:val="26"/>
                <w:szCs w:val="26"/>
                <w:lang w:val="nl-NL"/>
              </w:rPr>
            </w:pPr>
          </w:p>
        </w:tc>
        <w:tc>
          <w:tcPr>
            <w:tcW w:w="990" w:type="dxa"/>
            <w:gridSpan w:val="2"/>
          </w:tcPr>
          <w:p w14:paraId="45EB38B6" w14:textId="77777777" w:rsidR="001F0D13" w:rsidRDefault="001F0D13" w:rsidP="004D2295">
            <w:pPr>
              <w:spacing w:before="60"/>
              <w:rPr>
                <w:sz w:val="26"/>
                <w:szCs w:val="26"/>
                <w:lang w:val="nl-NL"/>
              </w:rPr>
            </w:pPr>
          </w:p>
        </w:tc>
        <w:tc>
          <w:tcPr>
            <w:tcW w:w="990" w:type="dxa"/>
            <w:gridSpan w:val="2"/>
          </w:tcPr>
          <w:p w14:paraId="6BEB812C" w14:textId="77777777" w:rsidR="001F0D13" w:rsidRDefault="001F0D13" w:rsidP="004D2295">
            <w:pPr>
              <w:spacing w:before="60"/>
              <w:rPr>
                <w:sz w:val="26"/>
                <w:szCs w:val="26"/>
                <w:lang w:val="nl-NL"/>
              </w:rPr>
            </w:pPr>
          </w:p>
        </w:tc>
      </w:tr>
      <w:tr w:rsidR="001F0D13" w14:paraId="11DC1127" w14:textId="77777777" w:rsidTr="004D2295">
        <w:trPr>
          <w:gridAfter w:val="1"/>
          <w:wAfter w:w="8" w:type="dxa"/>
        </w:trPr>
        <w:tc>
          <w:tcPr>
            <w:tcW w:w="648" w:type="dxa"/>
          </w:tcPr>
          <w:p w14:paraId="2DE57DDD" w14:textId="77777777" w:rsidR="001F0D13" w:rsidRPr="004D2295" w:rsidRDefault="001F0D13" w:rsidP="004D2295">
            <w:pPr>
              <w:spacing w:before="60"/>
              <w:rPr>
                <w:sz w:val="26"/>
                <w:szCs w:val="26"/>
                <w:lang w:val="nl-NL"/>
              </w:rPr>
            </w:pPr>
            <w:r w:rsidRPr="004D2295">
              <w:rPr>
                <w:sz w:val="26"/>
                <w:szCs w:val="26"/>
                <w:lang w:val="nl-NL"/>
              </w:rPr>
              <w:t>3.4</w:t>
            </w:r>
          </w:p>
        </w:tc>
        <w:tc>
          <w:tcPr>
            <w:tcW w:w="2182" w:type="dxa"/>
          </w:tcPr>
          <w:p w14:paraId="581A6432" w14:textId="77777777" w:rsidR="001F0D13" w:rsidRPr="004D2295" w:rsidRDefault="001F0D13" w:rsidP="004D2295">
            <w:pPr>
              <w:spacing w:before="60"/>
              <w:rPr>
                <w:sz w:val="26"/>
                <w:szCs w:val="26"/>
                <w:lang w:val="nl-NL"/>
              </w:rPr>
            </w:pPr>
            <w:r w:rsidRPr="004D2295">
              <w:rPr>
                <w:sz w:val="26"/>
                <w:szCs w:val="26"/>
                <w:lang w:val="nl-NL"/>
              </w:rPr>
              <w:t>Thuê thiết bị</w:t>
            </w:r>
          </w:p>
        </w:tc>
        <w:tc>
          <w:tcPr>
            <w:tcW w:w="990" w:type="dxa"/>
          </w:tcPr>
          <w:p w14:paraId="0782B500" w14:textId="77777777" w:rsidR="001F0D13" w:rsidRDefault="001F0D13" w:rsidP="004D2295">
            <w:pPr>
              <w:spacing w:before="60"/>
              <w:rPr>
                <w:i/>
                <w:sz w:val="26"/>
                <w:szCs w:val="26"/>
                <w:lang w:val="nl-NL"/>
              </w:rPr>
            </w:pPr>
          </w:p>
        </w:tc>
        <w:tc>
          <w:tcPr>
            <w:tcW w:w="889" w:type="dxa"/>
          </w:tcPr>
          <w:p w14:paraId="3C666484" w14:textId="77777777" w:rsidR="001F0D13" w:rsidRDefault="001F0D13" w:rsidP="004D2295">
            <w:pPr>
              <w:spacing w:before="60"/>
              <w:rPr>
                <w:i/>
                <w:sz w:val="26"/>
                <w:szCs w:val="26"/>
                <w:lang w:val="nl-NL"/>
              </w:rPr>
            </w:pPr>
          </w:p>
        </w:tc>
        <w:tc>
          <w:tcPr>
            <w:tcW w:w="815" w:type="dxa"/>
          </w:tcPr>
          <w:p w14:paraId="3F2AF98A" w14:textId="77777777" w:rsidR="001F0D13" w:rsidRDefault="001F0D13" w:rsidP="004D2295">
            <w:pPr>
              <w:spacing w:before="60"/>
              <w:rPr>
                <w:i/>
                <w:sz w:val="26"/>
                <w:szCs w:val="26"/>
                <w:lang w:val="nl-NL"/>
              </w:rPr>
            </w:pPr>
          </w:p>
        </w:tc>
        <w:tc>
          <w:tcPr>
            <w:tcW w:w="1075" w:type="dxa"/>
          </w:tcPr>
          <w:p w14:paraId="6EB3F7F3" w14:textId="77777777" w:rsidR="001F0D13" w:rsidRDefault="001F0D13" w:rsidP="004D2295">
            <w:pPr>
              <w:spacing w:before="60"/>
              <w:rPr>
                <w:i/>
                <w:sz w:val="26"/>
                <w:szCs w:val="26"/>
                <w:lang w:val="nl-NL"/>
              </w:rPr>
            </w:pPr>
          </w:p>
        </w:tc>
        <w:tc>
          <w:tcPr>
            <w:tcW w:w="990" w:type="dxa"/>
            <w:gridSpan w:val="2"/>
          </w:tcPr>
          <w:p w14:paraId="093C16CC" w14:textId="77777777" w:rsidR="001F0D13" w:rsidRDefault="001F0D13" w:rsidP="004D2295">
            <w:pPr>
              <w:spacing w:before="60"/>
              <w:rPr>
                <w:i/>
                <w:sz w:val="26"/>
                <w:szCs w:val="26"/>
                <w:lang w:val="nl-NL"/>
              </w:rPr>
            </w:pPr>
          </w:p>
        </w:tc>
        <w:tc>
          <w:tcPr>
            <w:tcW w:w="990" w:type="dxa"/>
            <w:gridSpan w:val="2"/>
          </w:tcPr>
          <w:p w14:paraId="61434AC7" w14:textId="77777777" w:rsidR="001F0D13" w:rsidRDefault="001F0D13" w:rsidP="004D2295">
            <w:pPr>
              <w:spacing w:before="60"/>
              <w:rPr>
                <w:i/>
                <w:sz w:val="26"/>
                <w:szCs w:val="26"/>
                <w:lang w:val="nl-NL"/>
              </w:rPr>
            </w:pPr>
          </w:p>
        </w:tc>
        <w:tc>
          <w:tcPr>
            <w:tcW w:w="990" w:type="dxa"/>
            <w:gridSpan w:val="2"/>
          </w:tcPr>
          <w:p w14:paraId="6D9896BF" w14:textId="77777777" w:rsidR="001F0D13" w:rsidRDefault="001F0D13" w:rsidP="004D2295">
            <w:pPr>
              <w:spacing w:before="60"/>
              <w:rPr>
                <w:i/>
                <w:sz w:val="26"/>
                <w:szCs w:val="26"/>
                <w:lang w:val="nl-NL"/>
              </w:rPr>
            </w:pPr>
          </w:p>
        </w:tc>
      </w:tr>
      <w:tr w:rsidR="001F0D13" w14:paraId="49804244" w14:textId="77777777" w:rsidTr="004D2295">
        <w:trPr>
          <w:gridAfter w:val="1"/>
          <w:wAfter w:w="8" w:type="dxa"/>
        </w:trPr>
        <w:tc>
          <w:tcPr>
            <w:tcW w:w="648" w:type="dxa"/>
          </w:tcPr>
          <w:p w14:paraId="428AD112" w14:textId="77777777" w:rsidR="001F0D13" w:rsidRPr="004D2295" w:rsidRDefault="001F0D13" w:rsidP="004D2295">
            <w:pPr>
              <w:spacing w:before="60"/>
              <w:rPr>
                <w:sz w:val="26"/>
                <w:szCs w:val="26"/>
                <w:lang w:val="nl-NL"/>
              </w:rPr>
            </w:pPr>
          </w:p>
        </w:tc>
        <w:tc>
          <w:tcPr>
            <w:tcW w:w="2182" w:type="dxa"/>
          </w:tcPr>
          <w:p w14:paraId="62837974" w14:textId="77777777" w:rsidR="001F0D13" w:rsidRPr="004D2295" w:rsidRDefault="001F0D13" w:rsidP="004D2295">
            <w:pPr>
              <w:spacing w:before="60"/>
              <w:rPr>
                <w:sz w:val="26"/>
                <w:szCs w:val="26"/>
                <w:lang w:val="nl-NL"/>
              </w:rPr>
            </w:pPr>
          </w:p>
        </w:tc>
        <w:tc>
          <w:tcPr>
            <w:tcW w:w="990" w:type="dxa"/>
          </w:tcPr>
          <w:p w14:paraId="68D72FC7" w14:textId="77777777" w:rsidR="001F0D13" w:rsidRDefault="001F0D13" w:rsidP="004D2295">
            <w:pPr>
              <w:spacing w:before="60"/>
              <w:rPr>
                <w:sz w:val="26"/>
                <w:szCs w:val="26"/>
                <w:lang w:val="nl-NL"/>
              </w:rPr>
            </w:pPr>
          </w:p>
        </w:tc>
        <w:tc>
          <w:tcPr>
            <w:tcW w:w="889" w:type="dxa"/>
          </w:tcPr>
          <w:p w14:paraId="2250E0ED" w14:textId="77777777" w:rsidR="001F0D13" w:rsidRDefault="001F0D13" w:rsidP="004D2295">
            <w:pPr>
              <w:spacing w:before="60"/>
              <w:rPr>
                <w:sz w:val="26"/>
                <w:szCs w:val="26"/>
                <w:lang w:val="nl-NL"/>
              </w:rPr>
            </w:pPr>
          </w:p>
        </w:tc>
        <w:tc>
          <w:tcPr>
            <w:tcW w:w="815" w:type="dxa"/>
          </w:tcPr>
          <w:p w14:paraId="13D1B2B3" w14:textId="77777777" w:rsidR="001F0D13" w:rsidRDefault="001F0D13" w:rsidP="004D2295">
            <w:pPr>
              <w:spacing w:before="60"/>
              <w:rPr>
                <w:sz w:val="26"/>
                <w:szCs w:val="26"/>
                <w:lang w:val="nl-NL"/>
              </w:rPr>
            </w:pPr>
          </w:p>
        </w:tc>
        <w:tc>
          <w:tcPr>
            <w:tcW w:w="1075" w:type="dxa"/>
          </w:tcPr>
          <w:p w14:paraId="6EC14541" w14:textId="77777777" w:rsidR="001F0D13" w:rsidRDefault="001F0D13" w:rsidP="004D2295">
            <w:pPr>
              <w:spacing w:before="60"/>
              <w:rPr>
                <w:sz w:val="26"/>
                <w:szCs w:val="26"/>
                <w:lang w:val="nl-NL"/>
              </w:rPr>
            </w:pPr>
          </w:p>
        </w:tc>
        <w:tc>
          <w:tcPr>
            <w:tcW w:w="990" w:type="dxa"/>
            <w:gridSpan w:val="2"/>
          </w:tcPr>
          <w:p w14:paraId="078AD2B7" w14:textId="77777777" w:rsidR="001F0D13" w:rsidRDefault="001F0D13" w:rsidP="004D2295">
            <w:pPr>
              <w:spacing w:before="60"/>
              <w:rPr>
                <w:sz w:val="26"/>
                <w:szCs w:val="26"/>
                <w:lang w:val="nl-NL"/>
              </w:rPr>
            </w:pPr>
          </w:p>
        </w:tc>
        <w:tc>
          <w:tcPr>
            <w:tcW w:w="990" w:type="dxa"/>
            <w:gridSpan w:val="2"/>
          </w:tcPr>
          <w:p w14:paraId="73C272F2" w14:textId="77777777" w:rsidR="001F0D13" w:rsidRDefault="001F0D13" w:rsidP="004D2295">
            <w:pPr>
              <w:spacing w:before="60"/>
              <w:rPr>
                <w:sz w:val="26"/>
                <w:szCs w:val="26"/>
                <w:lang w:val="nl-NL"/>
              </w:rPr>
            </w:pPr>
          </w:p>
        </w:tc>
        <w:tc>
          <w:tcPr>
            <w:tcW w:w="990" w:type="dxa"/>
            <w:gridSpan w:val="2"/>
          </w:tcPr>
          <w:p w14:paraId="05C09E29" w14:textId="77777777" w:rsidR="001F0D13" w:rsidRDefault="001F0D13" w:rsidP="004D2295">
            <w:pPr>
              <w:spacing w:before="60"/>
              <w:rPr>
                <w:sz w:val="26"/>
                <w:szCs w:val="26"/>
                <w:lang w:val="nl-NL"/>
              </w:rPr>
            </w:pPr>
          </w:p>
        </w:tc>
      </w:tr>
      <w:tr w:rsidR="001F0D13" w14:paraId="744E3B65" w14:textId="77777777" w:rsidTr="004D2295">
        <w:trPr>
          <w:gridAfter w:val="1"/>
          <w:wAfter w:w="8" w:type="dxa"/>
        </w:trPr>
        <w:tc>
          <w:tcPr>
            <w:tcW w:w="648" w:type="dxa"/>
          </w:tcPr>
          <w:p w14:paraId="587B0D75" w14:textId="77777777" w:rsidR="001F0D13" w:rsidRPr="004D2295" w:rsidRDefault="001F0D13" w:rsidP="004D2295">
            <w:pPr>
              <w:spacing w:before="60"/>
              <w:rPr>
                <w:sz w:val="26"/>
                <w:szCs w:val="26"/>
                <w:lang w:val="nl-NL"/>
              </w:rPr>
            </w:pPr>
          </w:p>
        </w:tc>
        <w:tc>
          <w:tcPr>
            <w:tcW w:w="2182" w:type="dxa"/>
          </w:tcPr>
          <w:p w14:paraId="03C02AC8" w14:textId="77777777" w:rsidR="001F0D13" w:rsidRPr="004D2295" w:rsidRDefault="001F0D13" w:rsidP="004D2295">
            <w:pPr>
              <w:spacing w:before="60"/>
              <w:rPr>
                <w:sz w:val="26"/>
                <w:szCs w:val="26"/>
                <w:lang w:val="nl-NL"/>
              </w:rPr>
            </w:pPr>
          </w:p>
        </w:tc>
        <w:tc>
          <w:tcPr>
            <w:tcW w:w="990" w:type="dxa"/>
          </w:tcPr>
          <w:p w14:paraId="7E35F5FF" w14:textId="77777777" w:rsidR="001F0D13" w:rsidRDefault="001F0D13" w:rsidP="004D2295">
            <w:pPr>
              <w:spacing w:before="60"/>
              <w:rPr>
                <w:sz w:val="26"/>
                <w:szCs w:val="26"/>
                <w:lang w:val="nl-NL"/>
              </w:rPr>
            </w:pPr>
          </w:p>
        </w:tc>
        <w:tc>
          <w:tcPr>
            <w:tcW w:w="889" w:type="dxa"/>
          </w:tcPr>
          <w:p w14:paraId="772B3271" w14:textId="77777777" w:rsidR="001F0D13" w:rsidRDefault="001F0D13" w:rsidP="004D2295">
            <w:pPr>
              <w:spacing w:before="60"/>
              <w:rPr>
                <w:sz w:val="26"/>
                <w:szCs w:val="26"/>
                <w:lang w:val="nl-NL"/>
              </w:rPr>
            </w:pPr>
          </w:p>
        </w:tc>
        <w:tc>
          <w:tcPr>
            <w:tcW w:w="815" w:type="dxa"/>
          </w:tcPr>
          <w:p w14:paraId="4F3B0E2A" w14:textId="77777777" w:rsidR="001F0D13" w:rsidRDefault="001F0D13" w:rsidP="004D2295">
            <w:pPr>
              <w:spacing w:before="60"/>
              <w:rPr>
                <w:sz w:val="26"/>
                <w:szCs w:val="26"/>
                <w:lang w:val="nl-NL"/>
              </w:rPr>
            </w:pPr>
          </w:p>
        </w:tc>
        <w:tc>
          <w:tcPr>
            <w:tcW w:w="1075" w:type="dxa"/>
          </w:tcPr>
          <w:p w14:paraId="279B3781" w14:textId="77777777" w:rsidR="001F0D13" w:rsidRDefault="001F0D13" w:rsidP="004D2295">
            <w:pPr>
              <w:spacing w:before="60"/>
              <w:rPr>
                <w:sz w:val="26"/>
                <w:szCs w:val="26"/>
                <w:lang w:val="nl-NL"/>
              </w:rPr>
            </w:pPr>
          </w:p>
        </w:tc>
        <w:tc>
          <w:tcPr>
            <w:tcW w:w="990" w:type="dxa"/>
            <w:gridSpan w:val="2"/>
          </w:tcPr>
          <w:p w14:paraId="08AD05F7" w14:textId="77777777" w:rsidR="001F0D13" w:rsidRDefault="001F0D13" w:rsidP="004D2295">
            <w:pPr>
              <w:spacing w:before="60"/>
              <w:rPr>
                <w:sz w:val="26"/>
                <w:szCs w:val="26"/>
                <w:lang w:val="nl-NL"/>
              </w:rPr>
            </w:pPr>
          </w:p>
        </w:tc>
        <w:tc>
          <w:tcPr>
            <w:tcW w:w="990" w:type="dxa"/>
            <w:gridSpan w:val="2"/>
          </w:tcPr>
          <w:p w14:paraId="70CA8DC0" w14:textId="77777777" w:rsidR="001F0D13" w:rsidRDefault="001F0D13" w:rsidP="004D2295">
            <w:pPr>
              <w:spacing w:before="60"/>
              <w:rPr>
                <w:sz w:val="26"/>
                <w:szCs w:val="26"/>
                <w:lang w:val="nl-NL"/>
              </w:rPr>
            </w:pPr>
          </w:p>
        </w:tc>
        <w:tc>
          <w:tcPr>
            <w:tcW w:w="990" w:type="dxa"/>
            <w:gridSpan w:val="2"/>
          </w:tcPr>
          <w:p w14:paraId="25ACE15C" w14:textId="77777777" w:rsidR="001F0D13" w:rsidRDefault="001F0D13" w:rsidP="004D2295">
            <w:pPr>
              <w:spacing w:before="60"/>
              <w:rPr>
                <w:sz w:val="26"/>
                <w:szCs w:val="26"/>
                <w:lang w:val="nl-NL"/>
              </w:rPr>
            </w:pPr>
          </w:p>
        </w:tc>
      </w:tr>
      <w:tr w:rsidR="001F0D13" w14:paraId="38D74EA1" w14:textId="77777777" w:rsidTr="004D2295">
        <w:trPr>
          <w:gridAfter w:val="1"/>
          <w:wAfter w:w="8" w:type="dxa"/>
        </w:trPr>
        <w:tc>
          <w:tcPr>
            <w:tcW w:w="648" w:type="dxa"/>
          </w:tcPr>
          <w:p w14:paraId="78497BA3" w14:textId="77777777" w:rsidR="001F0D13" w:rsidRPr="004D2295" w:rsidRDefault="001F0D13" w:rsidP="004D2295">
            <w:pPr>
              <w:spacing w:before="60"/>
              <w:rPr>
                <w:sz w:val="26"/>
                <w:szCs w:val="26"/>
                <w:lang w:val="nl-NL"/>
              </w:rPr>
            </w:pPr>
          </w:p>
        </w:tc>
        <w:tc>
          <w:tcPr>
            <w:tcW w:w="2182" w:type="dxa"/>
          </w:tcPr>
          <w:p w14:paraId="3619166C" w14:textId="77777777" w:rsidR="001F0D13" w:rsidRPr="004D2295" w:rsidRDefault="001F0D13" w:rsidP="004D2295">
            <w:pPr>
              <w:spacing w:before="60"/>
              <w:rPr>
                <w:sz w:val="26"/>
                <w:szCs w:val="26"/>
                <w:lang w:val="nl-NL"/>
              </w:rPr>
            </w:pPr>
          </w:p>
        </w:tc>
        <w:tc>
          <w:tcPr>
            <w:tcW w:w="990" w:type="dxa"/>
          </w:tcPr>
          <w:p w14:paraId="7B7E10F6" w14:textId="77777777" w:rsidR="001F0D13" w:rsidRDefault="001F0D13" w:rsidP="004D2295">
            <w:pPr>
              <w:spacing w:before="60"/>
              <w:rPr>
                <w:sz w:val="26"/>
                <w:szCs w:val="26"/>
                <w:lang w:val="nl-NL"/>
              </w:rPr>
            </w:pPr>
          </w:p>
        </w:tc>
        <w:tc>
          <w:tcPr>
            <w:tcW w:w="889" w:type="dxa"/>
          </w:tcPr>
          <w:p w14:paraId="2E5DA481" w14:textId="77777777" w:rsidR="001F0D13" w:rsidRDefault="001F0D13" w:rsidP="004D2295">
            <w:pPr>
              <w:spacing w:before="60"/>
              <w:rPr>
                <w:sz w:val="26"/>
                <w:szCs w:val="26"/>
                <w:lang w:val="nl-NL"/>
              </w:rPr>
            </w:pPr>
          </w:p>
        </w:tc>
        <w:tc>
          <w:tcPr>
            <w:tcW w:w="815" w:type="dxa"/>
          </w:tcPr>
          <w:p w14:paraId="597CBB82" w14:textId="77777777" w:rsidR="001F0D13" w:rsidRDefault="001F0D13" w:rsidP="004D2295">
            <w:pPr>
              <w:spacing w:before="60"/>
              <w:rPr>
                <w:sz w:val="26"/>
                <w:szCs w:val="26"/>
                <w:lang w:val="nl-NL"/>
              </w:rPr>
            </w:pPr>
          </w:p>
        </w:tc>
        <w:tc>
          <w:tcPr>
            <w:tcW w:w="1075" w:type="dxa"/>
          </w:tcPr>
          <w:p w14:paraId="2132517B" w14:textId="77777777" w:rsidR="001F0D13" w:rsidRDefault="001F0D13" w:rsidP="004D2295">
            <w:pPr>
              <w:spacing w:before="60"/>
              <w:rPr>
                <w:sz w:val="26"/>
                <w:szCs w:val="26"/>
                <w:lang w:val="nl-NL"/>
              </w:rPr>
            </w:pPr>
          </w:p>
        </w:tc>
        <w:tc>
          <w:tcPr>
            <w:tcW w:w="990" w:type="dxa"/>
            <w:gridSpan w:val="2"/>
          </w:tcPr>
          <w:p w14:paraId="226C9AB3" w14:textId="77777777" w:rsidR="001F0D13" w:rsidRDefault="001F0D13" w:rsidP="004D2295">
            <w:pPr>
              <w:spacing w:before="60"/>
              <w:rPr>
                <w:sz w:val="26"/>
                <w:szCs w:val="26"/>
                <w:lang w:val="nl-NL"/>
              </w:rPr>
            </w:pPr>
          </w:p>
        </w:tc>
        <w:tc>
          <w:tcPr>
            <w:tcW w:w="990" w:type="dxa"/>
            <w:gridSpan w:val="2"/>
          </w:tcPr>
          <w:p w14:paraId="3B7795A7" w14:textId="77777777" w:rsidR="001F0D13" w:rsidRDefault="001F0D13" w:rsidP="004D2295">
            <w:pPr>
              <w:spacing w:before="60"/>
              <w:rPr>
                <w:sz w:val="26"/>
                <w:szCs w:val="26"/>
                <w:lang w:val="nl-NL"/>
              </w:rPr>
            </w:pPr>
          </w:p>
        </w:tc>
        <w:tc>
          <w:tcPr>
            <w:tcW w:w="990" w:type="dxa"/>
            <w:gridSpan w:val="2"/>
          </w:tcPr>
          <w:p w14:paraId="75B4EC39" w14:textId="77777777" w:rsidR="001F0D13" w:rsidRDefault="001F0D13" w:rsidP="004D2295">
            <w:pPr>
              <w:spacing w:before="60"/>
              <w:rPr>
                <w:sz w:val="26"/>
                <w:szCs w:val="26"/>
                <w:lang w:val="nl-NL"/>
              </w:rPr>
            </w:pPr>
          </w:p>
        </w:tc>
      </w:tr>
      <w:tr w:rsidR="001F0D13" w14:paraId="2D5C400F" w14:textId="77777777" w:rsidTr="004D2295">
        <w:trPr>
          <w:gridAfter w:val="1"/>
          <w:wAfter w:w="8" w:type="dxa"/>
        </w:trPr>
        <w:tc>
          <w:tcPr>
            <w:tcW w:w="648" w:type="dxa"/>
          </w:tcPr>
          <w:p w14:paraId="36F03D26" w14:textId="77777777" w:rsidR="001F0D13" w:rsidRPr="004D2295" w:rsidRDefault="001F0D13" w:rsidP="004D2295">
            <w:pPr>
              <w:spacing w:before="60"/>
              <w:rPr>
                <w:sz w:val="26"/>
                <w:szCs w:val="26"/>
                <w:lang w:val="nl-NL"/>
              </w:rPr>
            </w:pPr>
          </w:p>
        </w:tc>
        <w:tc>
          <w:tcPr>
            <w:tcW w:w="2182" w:type="dxa"/>
          </w:tcPr>
          <w:p w14:paraId="3966994C" w14:textId="77777777" w:rsidR="001F0D13" w:rsidRPr="004D2295" w:rsidRDefault="001F0D13" w:rsidP="004D2295">
            <w:pPr>
              <w:spacing w:before="60"/>
              <w:rPr>
                <w:sz w:val="26"/>
                <w:szCs w:val="26"/>
                <w:lang w:val="nl-NL"/>
              </w:rPr>
            </w:pPr>
          </w:p>
        </w:tc>
        <w:tc>
          <w:tcPr>
            <w:tcW w:w="990" w:type="dxa"/>
          </w:tcPr>
          <w:p w14:paraId="3013BED2" w14:textId="77777777" w:rsidR="001F0D13" w:rsidRDefault="001F0D13" w:rsidP="004D2295">
            <w:pPr>
              <w:spacing w:before="60"/>
              <w:rPr>
                <w:sz w:val="26"/>
                <w:szCs w:val="26"/>
                <w:lang w:val="nl-NL"/>
              </w:rPr>
            </w:pPr>
          </w:p>
        </w:tc>
        <w:tc>
          <w:tcPr>
            <w:tcW w:w="889" w:type="dxa"/>
          </w:tcPr>
          <w:p w14:paraId="008C3956" w14:textId="77777777" w:rsidR="001F0D13" w:rsidRDefault="001F0D13" w:rsidP="004D2295">
            <w:pPr>
              <w:spacing w:before="60"/>
              <w:rPr>
                <w:sz w:val="26"/>
                <w:szCs w:val="26"/>
                <w:lang w:val="nl-NL"/>
              </w:rPr>
            </w:pPr>
          </w:p>
        </w:tc>
        <w:tc>
          <w:tcPr>
            <w:tcW w:w="815" w:type="dxa"/>
          </w:tcPr>
          <w:p w14:paraId="1E8050D1" w14:textId="77777777" w:rsidR="001F0D13" w:rsidRDefault="001F0D13" w:rsidP="004D2295">
            <w:pPr>
              <w:spacing w:before="60"/>
              <w:rPr>
                <w:sz w:val="26"/>
                <w:szCs w:val="26"/>
                <w:lang w:val="nl-NL"/>
              </w:rPr>
            </w:pPr>
          </w:p>
        </w:tc>
        <w:tc>
          <w:tcPr>
            <w:tcW w:w="1075" w:type="dxa"/>
          </w:tcPr>
          <w:p w14:paraId="3BA91AB9" w14:textId="77777777" w:rsidR="001F0D13" w:rsidRDefault="001F0D13" w:rsidP="004D2295">
            <w:pPr>
              <w:spacing w:before="60"/>
              <w:rPr>
                <w:sz w:val="26"/>
                <w:szCs w:val="26"/>
                <w:lang w:val="nl-NL"/>
              </w:rPr>
            </w:pPr>
          </w:p>
        </w:tc>
        <w:tc>
          <w:tcPr>
            <w:tcW w:w="990" w:type="dxa"/>
            <w:gridSpan w:val="2"/>
          </w:tcPr>
          <w:p w14:paraId="61730468" w14:textId="77777777" w:rsidR="001F0D13" w:rsidRDefault="001F0D13" w:rsidP="004D2295">
            <w:pPr>
              <w:spacing w:before="60"/>
              <w:rPr>
                <w:sz w:val="26"/>
                <w:szCs w:val="26"/>
                <w:lang w:val="nl-NL"/>
              </w:rPr>
            </w:pPr>
          </w:p>
        </w:tc>
        <w:tc>
          <w:tcPr>
            <w:tcW w:w="990" w:type="dxa"/>
            <w:gridSpan w:val="2"/>
          </w:tcPr>
          <w:p w14:paraId="147D002C" w14:textId="77777777" w:rsidR="001F0D13" w:rsidRDefault="001F0D13" w:rsidP="004D2295">
            <w:pPr>
              <w:spacing w:before="60"/>
              <w:rPr>
                <w:sz w:val="26"/>
                <w:szCs w:val="26"/>
                <w:lang w:val="nl-NL"/>
              </w:rPr>
            </w:pPr>
          </w:p>
        </w:tc>
        <w:tc>
          <w:tcPr>
            <w:tcW w:w="990" w:type="dxa"/>
            <w:gridSpan w:val="2"/>
          </w:tcPr>
          <w:p w14:paraId="1A7C4B2A" w14:textId="77777777" w:rsidR="001F0D13" w:rsidRDefault="001F0D13" w:rsidP="004D2295">
            <w:pPr>
              <w:spacing w:before="60"/>
              <w:rPr>
                <w:sz w:val="26"/>
                <w:szCs w:val="26"/>
                <w:lang w:val="nl-NL"/>
              </w:rPr>
            </w:pPr>
          </w:p>
        </w:tc>
      </w:tr>
      <w:tr w:rsidR="001F0D13" w14:paraId="50E9D836" w14:textId="77777777" w:rsidTr="004D2295">
        <w:trPr>
          <w:gridAfter w:val="1"/>
          <w:wAfter w:w="8" w:type="dxa"/>
        </w:trPr>
        <w:tc>
          <w:tcPr>
            <w:tcW w:w="648" w:type="dxa"/>
          </w:tcPr>
          <w:p w14:paraId="471242F6" w14:textId="77777777" w:rsidR="001F0D13" w:rsidRPr="004D2295" w:rsidRDefault="001F0D13" w:rsidP="004D2295">
            <w:pPr>
              <w:spacing w:before="60"/>
              <w:rPr>
                <w:sz w:val="26"/>
                <w:szCs w:val="26"/>
                <w:lang w:val="nl-NL"/>
              </w:rPr>
            </w:pPr>
          </w:p>
        </w:tc>
        <w:tc>
          <w:tcPr>
            <w:tcW w:w="2182" w:type="dxa"/>
          </w:tcPr>
          <w:p w14:paraId="229FA419" w14:textId="77777777" w:rsidR="001F0D13" w:rsidRPr="004D2295" w:rsidRDefault="001F0D13" w:rsidP="004D2295">
            <w:pPr>
              <w:spacing w:before="60"/>
              <w:rPr>
                <w:sz w:val="26"/>
                <w:szCs w:val="26"/>
                <w:lang w:val="nl-NL"/>
              </w:rPr>
            </w:pPr>
          </w:p>
        </w:tc>
        <w:tc>
          <w:tcPr>
            <w:tcW w:w="990" w:type="dxa"/>
          </w:tcPr>
          <w:p w14:paraId="6167068E" w14:textId="77777777" w:rsidR="001F0D13" w:rsidRDefault="001F0D13" w:rsidP="004D2295">
            <w:pPr>
              <w:spacing w:before="60"/>
              <w:rPr>
                <w:sz w:val="26"/>
                <w:szCs w:val="26"/>
                <w:lang w:val="nl-NL"/>
              </w:rPr>
            </w:pPr>
          </w:p>
        </w:tc>
        <w:tc>
          <w:tcPr>
            <w:tcW w:w="889" w:type="dxa"/>
          </w:tcPr>
          <w:p w14:paraId="48736D9F" w14:textId="77777777" w:rsidR="001F0D13" w:rsidRDefault="001F0D13" w:rsidP="004D2295">
            <w:pPr>
              <w:spacing w:before="60"/>
              <w:rPr>
                <w:sz w:val="26"/>
                <w:szCs w:val="26"/>
                <w:lang w:val="nl-NL"/>
              </w:rPr>
            </w:pPr>
          </w:p>
        </w:tc>
        <w:tc>
          <w:tcPr>
            <w:tcW w:w="815" w:type="dxa"/>
          </w:tcPr>
          <w:p w14:paraId="0F414628" w14:textId="77777777" w:rsidR="001F0D13" w:rsidRDefault="001F0D13" w:rsidP="004D2295">
            <w:pPr>
              <w:spacing w:before="60"/>
              <w:rPr>
                <w:sz w:val="26"/>
                <w:szCs w:val="26"/>
                <w:lang w:val="nl-NL"/>
              </w:rPr>
            </w:pPr>
          </w:p>
        </w:tc>
        <w:tc>
          <w:tcPr>
            <w:tcW w:w="1075" w:type="dxa"/>
          </w:tcPr>
          <w:p w14:paraId="562D1464" w14:textId="77777777" w:rsidR="001F0D13" w:rsidRDefault="001F0D13" w:rsidP="004D2295">
            <w:pPr>
              <w:spacing w:before="60"/>
              <w:rPr>
                <w:sz w:val="26"/>
                <w:szCs w:val="26"/>
                <w:lang w:val="nl-NL"/>
              </w:rPr>
            </w:pPr>
          </w:p>
        </w:tc>
        <w:tc>
          <w:tcPr>
            <w:tcW w:w="990" w:type="dxa"/>
            <w:gridSpan w:val="2"/>
          </w:tcPr>
          <w:p w14:paraId="1A743272" w14:textId="77777777" w:rsidR="001F0D13" w:rsidRDefault="001F0D13" w:rsidP="004D2295">
            <w:pPr>
              <w:spacing w:before="60"/>
              <w:rPr>
                <w:sz w:val="26"/>
                <w:szCs w:val="26"/>
                <w:lang w:val="nl-NL"/>
              </w:rPr>
            </w:pPr>
          </w:p>
        </w:tc>
        <w:tc>
          <w:tcPr>
            <w:tcW w:w="990" w:type="dxa"/>
            <w:gridSpan w:val="2"/>
          </w:tcPr>
          <w:p w14:paraId="76C00B63" w14:textId="77777777" w:rsidR="001F0D13" w:rsidRDefault="001F0D13" w:rsidP="004D2295">
            <w:pPr>
              <w:spacing w:before="60"/>
              <w:rPr>
                <w:sz w:val="26"/>
                <w:szCs w:val="26"/>
                <w:lang w:val="nl-NL"/>
              </w:rPr>
            </w:pPr>
          </w:p>
        </w:tc>
        <w:tc>
          <w:tcPr>
            <w:tcW w:w="990" w:type="dxa"/>
            <w:gridSpan w:val="2"/>
          </w:tcPr>
          <w:p w14:paraId="4081DC36" w14:textId="77777777" w:rsidR="001F0D13" w:rsidRDefault="001F0D13" w:rsidP="004D2295">
            <w:pPr>
              <w:spacing w:before="60"/>
              <w:rPr>
                <w:sz w:val="26"/>
                <w:szCs w:val="26"/>
                <w:lang w:val="nl-NL"/>
              </w:rPr>
            </w:pPr>
          </w:p>
        </w:tc>
      </w:tr>
      <w:tr w:rsidR="001F0D13" w14:paraId="757F2898" w14:textId="77777777" w:rsidTr="004D2295">
        <w:trPr>
          <w:gridAfter w:val="1"/>
          <w:wAfter w:w="8" w:type="dxa"/>
        </w:trPr>
        <w:tc>
          <w:tcPr>
            <w:tcW w:w="648" w:type="dxa"/>
          </w:tcPr>
          <w:p w14:paraId="36186C3B" w14:textId="77777777" w:rsidR="001F0D13" w:rsidRPr="004D2295" w:rsidRDefault="001F0D13" w:rsidP="004D2295">
            <w:pPr>
              <w:spacing w:before="60"/>
              <w:rPr>
                <w:sz w:val="26"/>
                <w:szCs w:val="26"/>
                <w:lang w:val="nl-NL"/>
              </w:rPr>
            </w:pPr>
          </w:p>
        </w:tc>
        <w:tc>
          <w:tcPr>
            <w:tcW w:w="2182" w:type="dxa"/>
          </w:tcPr>
          <w:p w14:paraId="61FCDA64" w14:textId="77777777" w:rsidR="001F0D13" w:rsidRPr="004D2295" w:rsidRDefault="001F0D13" w:rsidP="004D2295">
            <w:pPr>
              <w:spacing w:before="60"/>
              <w:rPr>
                <w:sz w:val="26"/>
                <w:szCs w:val="26"/>
                <w:lang w:val="nl-NL"/>
              </w:rPr>
            </w:pPr>
          </w:p>
        </w:tc>
        <w:tc>
          <w:tcPr>
            <w:tcW w:w="990" w:type="dxa"/>
          </w:tcPr>
          <w:p w14:paraId="3C5308B1" w14:textId="77777777" w:rsidR="001F0D13" w:rsidRDefault="001F0D13" w:rsidP="004D2295">
            <w:pPr>
              <w:spacing w:before="60"/>
              <w:rPr>
                <w:sz w:val="26"/>
                <w:szCs w:val="26"/>
                <w:lang w:val="nl-NL"/>
              </w:rPr>
            </w:pPr>
          </w:p>
        </w:tc>
        <w:tc>
          <w:tcPr>
            <w:tcW w:w="889" w:type="dxa"/>
          </w:tcPr>
          <w:p w14:paraId="58814A63" w14:textId="77777777" w:rsidR="001F0D13" w:rsidRDefault="001F0D13" w:rsidP="004D2295">
            <w:pPr>
              <w:spacing w:before="60"/>
              <w:rPr>
                <w:sz w:val="26"/>
                <w:szCs w:val="26"/>
                <w:lang w:val="nl-NL"/>
              </w:rPr>
            </w:pPr>
          </w:p>
        </w:tc>
        <w:tc>
          <w:tcPr>
            <w:tcW w:w="815" w:type="dxa"/>
          </w:tcPr>
          <w:p w14:paraId="730F9ADE" w14:textId="77777777" w:rsidR="001F0D13" w:rsidRDefault="001F0D13" w:rsidP="004D2295">
            <w:pPr>
              <w:spacing w:before="60"/>
              <w:rPr>
                <w:sz w:val="26"/>
                <w:szCs w:val="26"/>
                <w:lang w:val="nl-NL"/>
              </w:rPr>
            </w:pPr>
          </w:p>
        </w:tc>
        <w:tc>
          <w:tcPr>
            <w:tcW w:w="1075" w:type="dxa"/>
          </w:tcPr>
          <w:p w14:paraId="38B52DDC" w14:textId="77777777" w:rsidR="001F0D13" w:rsidRDefault="001F0D13" w:rsidP="004D2295">
            <w:pPr>
              <w:spacing w:before="60"/>
              <w:rPr>
                <w:sz w:val="26"/>
                <w:szCs w:val="26"/>
                <w:lang w:val="nl-NL"/>
              </w:rPr>
            </w:pPr>
          </w:p>
        </w:tc>
        <w:tc>
          <w:tcPr>
            <w:tcW w:w="990" w:type="dxa"/>
            <w:gridSpan w:val="2"/>
          </w:tcPr>
          <w:p w14:paraId="19AD2A77" w14:textId="77777777" w:rsidR="001F0D13" w:rsidRDefault="001F0D13" w:rsidP="004D2295">
            <w:pPr>
              <w:spacing w:before="60"/>
              <w:rPr>
                <w:sz w:val="26"/>
                <w:szCs w:val="26"/>
                <w:lang w:val="nl-NL"/>
              </w:rPr>
            </w:pPr>
          </w:p>
        </w:tc>
        <w:tc>
          <w:tcPr>
            <w:tcW w:w="990" w:type="dxa"/>
            <w:gridSpan w:val="2"/>
          </w:tcPr>
          <w:p w14:paraId="2342CD08" w14:textId="77777777" w:rsidR="001F0D13" w:rsidRDefault="001F0D13" w:rsidP="004D2295">
            <w:pPr>
              <w:spacing w:before="60"/>
              <w:rPr>
                <w:sz w:val="26"/>
                <w:szCs w:val="26"/>
                <w:lang w:val="nl-NL"/>
              </w:rPr>
            </w:pPr>
          </w:p>
        </w:tc>
        <w:tc>
          <w:tcPr>
            <w:tcW w:w="990" w:type="dxa"/>
            <w:gridSpan w:val="2"/>
          </w:tcPr>
          <w:p w14:paraId="54C06F6A" w14:textId="77777777" w:rsidR="001F0D13" w:rsidRDefault="001F0D13" w:rsidP="004D2295">
            <w:pPr>
              <w:spacing w:before="60"/>
              <w:rPr>
                <w:sz w:val="26"/>
                <w:szCs w:val="26"/>
                <w:lang w:val="nl-NL"/>
              </w:rPr>
            </w:pPr>
          </w:p>
        </w:tc>
      </w:tr>
      <w:tr w:rsidR="001F0D13" w14:paraId="181F2236" w14:textId="77777777" w:rsidTr="004D2295">
        <w:trPr>
          <w:gridAfter w:val="1"/>
          <w:wAfter w:w="8" w:type="dxa"/>
        </w:trPr>
        <w:tc>
          <w:tcPr>
            <w:tcW w:w="648" w:type="dxa"/>
          </w:tcPr>
          <w:p w14:paraId="2A454F6C" w14:textId="77777777" w:rsidR="001F0D13" w:rsidRPr="004D2295" w:rsidRDefault="001F0D13" w:rsidP="004D2295">
            <w:pPr>
              <w:spacing w:before="60"/>
              <w:rPr>
                <w:sz w:val="26"/>
                <w:szCs w:val="26"/>
                <w:lang w:val="nl-NL"/>
              </w:rPr>
            </w:pPr>
            <w:r w:rsidRPr="004D2295">
              <w:rPr>
                <w:sz w:val="26"/>
                <w:szCs w:val="26"/>
                <w:lang w:val="nl-NL"/>
              </w:rPr>
              <w:t>3.5</w:t>
            </w:r>
          </w:p>
        </w:tc>
        <w:tc>
          <w:tcPr>
            <w:tcW w:w="2182" w:type="dxa"/>
          </w:tcPr>
          <w:p w14:paraId="4004B3FB" w14:textId="77777777" w:rsidR="001F0D13" w:rsidRPr="004D2295" w:rsidRDefault="001F0D13" w:rsidP="004D2295">
            <w:pPr>
              <w:spacing w:before="60"/>
              <w:jc w:val="both"/>
              <w:rPr>
                <w:spacing w:val="-4"/>
                <w:sz w:val="26"/>
                <w:szCs w:val="26"/>
                <w:lang w:val="nl-NL"/>
              </w:rPr>
            </w:pPr>
            <w:r w:rsidRPr="004D2295">
              <w:rPr>
                <w:sz w:val="26"/>
                <w:szCs w:val="26"/>
                <w:lang w:val="nl-NL"/>
              </w:rPr>
              <w:t xml:space="preserve"> </w:t>
            </w:r>
            <w:r w:rsidRPr="004D2295">
              <w:rPr>
                <w:spacing w:val="-4"/>
                <w:sz w:val="26"/>
                <w:szCs w:val="26"/>
                <w:lang w:val="nl-NL"/>
              </w:rPr>
              <w:t>Vận chuyển lắp đặt</w:t>
            </w:r>
          </w:p>
        </w:tc>
        <w:tc>
          <w:tcPr>
            <w:tcW w:w="990" w:type="dxa"/>
          </w:tcPr>
          <w:p w14:paraId="0F79848B" w14:textId="77777777" w:rsidR="001F0D13" w:rsidRDefault="001F0D13" w:rsidP="004D2295">
            <w:pPr>
              <w:spacing w:before="60"/>
              <w:rPr>
                <w:i/>
                <w:sz w:val="26"/>
                <w:szCs w:val="26"/>
                <w:lang w:val="nl-NL"/>
              </w:rPr>
            </w:pPr>
          </w:p>
        </w:tc>
        <w:tc>
          <w:tcPr>
            <w:tcW w:w="889" w:type="dxa"/>
          </w:tcPr>
          <w:p w14:paraId="43DE929A" w14:textId="77777777" w:rsidR="001F0D13" w:rsidRDefault="001F0D13" w:rsidP="004D2295">
            <w:pPr>
              <w:spacing w:before="60"/>
              <w:rPr>
                <w:i/>
                <w:sz w:val="26"/>
                <w:szCs w:val="26"/>
                <w:lang w:val="nl-NL"/>
              </w:rPr>
            </w:pPr>
          </w:p>
        </w:tc>
        <w:tc>
          <w:tcPr>
            <w:tcW w:w="815" w:type="dxa"/>
          </w:tcPr>
          <w:p w14:paraId="4CAAEA12" w14:textId="77777777" w:rsidR="001F0D13" w:rsidRDefault="001F0D13" w:rsidP="004D2295">
            <w:pPr>
              <w:spacing w:before="60"/>
              <w:rPr>
                <w:i/>
                <w:sz w:val="26"/>
                <w:szCs w:val="26"/>
                <w:lang w:val="nl-NL"/>
              </w:rPr>
            </w:pPr>
          </w:p>
        </w:tc>
        <w:tc>
          <w:tcPr>
            <w:tcW w:w="1075" w:type="dxa"/>
          </w:tcPr>
          <w:p w14:paraId="53E2A35B" w14:textId="77777777" w:rsidR="001F0D13" w:rsidRDefault="001F0D13" w:rsidP="004D2295">
            <w:pPr>
              <w:spacing w:before="60"/>
              <w:rPr>
                <w:i/>
                <w:sz w:val="26"/>
                <w:szCs w:val="26"/>
                <w:lang w:val="nl-NL"/>
              </w:rPr>
            </w:pPr>
          </w:p>
        </w:tc>
        <w:tc>
          <w:tcPr>
            <w:tcW w:w="990" w:type="dxa"/>
            <w:gridSpan w:val="2"/>
          </w:tcPr>
          <w:p w14:paraId="38A1CCB3" w14:textId="77777777" w:rsidR="001F0D13" w:rsidRDefault="001F0D13" w:rsidP="004D2295">
            <w:pPr>
              <w:spacing w:before="60"/>
              <w:rPr>
                <w:i/>
                <w:sz w:val="26"/>
                <w:szCs w:val="26"/>
                <w:lang w:val="nl-NL"/>
              </w:rPr>
            </w:pPr>
          </w:p>
        </w:tc>
        <w:tc>
          <w:tcPr>
            <w:tcW w:w="990" w:type="dxa"/>
            <w:gridSpan w:val="2"/>
          </w:tcPr>
          <w:p w14:paraId="3236C56C" w14:textId="77777777" w:rsidR="001F0D13" w:rsidRDefault="001F0D13" w:rsidP="004D2295">
            <w:pPr>
              <w:spacing w:before="60"/>
              <w:rPr>
                <w:i/>
                <w:sz w:val="26"/>
                <w:szCs w:val="26"/>
                <w:lang w:val="nl-NL"/>
              </w:rPr>
            </w:pPr>
          </w:p>
        </w:tc>
        <w:tc>
          <w:tcPr>
            <w:tcW w:w="990" w:type="dxa"/>
            <w:gridSpan w:val="2"/>
          </w:tcPr>
          <w:p w14:paraId="7A408444" w14:textId="77777777" w:rsidR="001F0D13" w:rsidRDefault="001F0D13" w:rsidP="004D2295">
            <w:pPr>
              <w:spacing w:before="60"/>
              <w:rPr>
                <w:i/>
                <w:sz w:val="26"/>
                <w:szCs w:val="26"/>
                <w:lang w:val="nl-NL"/>
              </w:rPr>
            </w:pPr>
          </w:p>
        </w:tc>
      </w:tr>
      <w:tr w:rsidR="001F0D13" w14:paraId="49F44818" w14:textId="77777777" w:rsidTr="004D2295">
        <w:trPr>
          <w:gridAfter w:val="1"/>
          <w:wAfter w:w="8" w:type="dxa"/>
        </w:trPr>
        <w:tc>
          <w:tcPr>
            <w:tcW w:w="648" w:type="dxa"/>
          </w:tcPr>
          <w:p w14:paraId="7D702EAE" w14:textId="77777777" w:rsidR="001F0D13" w:rsidRDefault="001F0D13" w:rsidP="004D2295">
            <w:pPr>
              <w:spacing w:before="60"/>
              <w:rPr>
                <w:sz w:val="26"/>
                <w:szCs w:val="26"/>
                <w:lang w:val="nl-NL"/>
              </w:rPr>
            </w:pPr>
          </w:p>
        </w:tc>
        <w:tc>
          <w:tcPr>
            <w:tcW w:w="2182" w:type="dxa"/>
          </w:tcPr>
          <w:p w14:paraId="53BBCAD6" w14:textId="77777777" w:rsidR="001F0D13" w:rsidRDefault="001F0D13" w:rsidP="004D2295">
            <w:pPr>
              <w:spacing w:before="60"/>
              <w:rPr>
                <w:sz w:val="26"/>
                <w:szCs w:val="26"/>
                <w:lang w:val="nl-NL"/>
              </w:rPr>
            </w:pPr>
          </w:p>
        </w:tc>
        <w:tc>
          <w:tcPr>
            <w:tcW w:w="990" w:type="dxa"/>
          </w:tcPr>
          <w:p w14:paraId="666156DF" w14:textId="77777777" w:rsidR="001F0D13" w:rsidRDefault="001F0D13" w:rsidP="004D2295">
            <w:pPr>
              <w:spacing w:before="60"/>
              <w:rPr>
                <w:sz w:val="26"/>
                <w:szCs w:val="26"/>
                <w:lang w:val="nl-NL"/>
              </w:rPr>
            </w:pPr>
          </w:p>
        </w:tc>
        <w:tc>
          <w:tcPr>
            <w:tcW w:w="889" w:type="dxa"/>
          </w:tcPr>
          <w:p w14:paraId="3F4E8EC4" w14:textId="77777777" w:rsidR="001F0D13" w:rsidRDefault="001F0D13" w:rsidP="004D2295">
            <w:pPr>
              <w:spacing w:before="60"/>
              <w:rPr>
                <w:sz w:val="26"/>
                <w:szCs w:val="26"/>
                <w:lang w:val="nl-NL"/>
              </w:rPr>
            </w:pPr>
          </w:p>
        </w:tc>
        <w:tc>
          <w:tcPr>
            <w:tcW w:w="815" w:type="dxa"/>
          </w:tcPr>
          <w:p w14:paraId="43C7C24E" w14:textId="77777777" w:rsidR="001F0D13" w:rsidRDefault="001F0D13" w:rsidP="004D2295">
            <w:pPr>
              <w:spacing w:before="60"/>
              <w:rPr>
                <w:sz w:val="26"/>
                <w:szCs w:val="26"/>
                <w:lang w:val="nl-NL"/>
              </w:rPr>
            </w:pPr>
          </w:p>
        </w:tc>
        <w:tc>
          <w:tcPr>
            <w:tcW w:w="1075" w:type="dxa"/>
          </w:tcPr>
          <w:p w14:paraId="617600A7" w14:textId="77777777" w:rsidR="001F0D13" w:rsidRDefault="001F0D13" w:rsidP="004D2295">
            <w:pPr>
              <w:spacing w:before="60"/>
              <w:rPr>
                <w:sz w:val="26"/>
                <w:szCs w:val="26"/>
                <w:lang w:val="nl-NL"/>
              </w:rPr>
            </w:pPr>
          </w:p>
        </w:tc>
        <w:tc>
          <w:tcPr>
            <w:tcW w:w="990" w:type="dxa"/>
            <w:gridSpan w:val="2"/>
          </w:tcPr>
          <w:p w14:paraId="0703EA1A" w14:textId="77777777" w:rsidR="001F0D13" w:rsidRDefault="001F0D13" w:rsidP="004D2295">
            <w:pPr>
              <w:spacing w:before="60"/>
              <w:rPr>
                <w:sz w:val="26"/>
                <w:szCs w:val="26"/>
                <w:lang w:val="nl-NL"/>
              </w:rPr>
            </w:pPr>
          </w:p>
        </w:tc>
        <w:tc>
          <w:tcPr>
            <w:tcW w:w="990" w:type="dxa"/>
            <w:gridSpan w:val="2"/>
          </w:tcPr>
          <w:p w14:paraId="3C389C58" w14:textId="77777777" w:rsidR="001F0D13" w:rsidRDefault="001F0D13" w:rsidP="004D2295">
            <w:pPr>
              <w:spacing w:before="60"/>
              <w:rPr>
                <w:sz w:val="26"/>
                <w:szCs w:val="26"/>
                <w:lang w:val="nl-NL"/>
              </w:rPr>
            </w:pPr>
          </w:p>
        </w:tc>
        <w:tc>
          <w:tcPr>
            <w:tcW w:w="990" w:type="dxa"/>
            <w:gridSpan w:val="2"/>
          </w:tcPr>
          <w:p w14:paraId="62D2BEF2" w14:textId="77777777" w:rsidR="001F0D13" w:rsidRDefault="001F0D13" w:rsidP="004D2295">
            <w:pPr>
              <w:spacing w:before="60"/>
              <w:rPr>
                <w:sz w:val="26"/>
                <w:szCs w:val="26"/>
                <w:lang w:val="nl-NL"/>
              </w:rPr>
            </w:pPr>
          </w:p>
        </w:tc>
      </w:tr>
      <w:tr w:rsidR="001F0D13" w14:paraId="383AE420" w14:textId="77777777" w:rsidTr="004D2295">
        <w:trPr>
          <w:gridAfter w:val="1"/>
          <w:wAfter w:w="8" w:type="dxa"/>
        </w:trPr>
        <w:tc>
          <w:tcPr>
            <w:tcW w:w="648" w:type="dxa"/>
          </w:tcPr>
          <w:p w14:paraId="3B7E9610" w14:textId="77777777" w:rsidR="001F0D13" w:rsidRDefault="001F0D13" w:rsidP="004D2295">
            <w:pPr>
              <w:spacing w:before="60"/>
              <w:rPr>
                <w:sz w:val="26"/>
                <w:szCs w:val="26"/>
                <w:lang w:val="nl-NL"/>
              </w:rPr>
            </w:pPr>
          </w:p>
        </w:tc>
        <w:tc>
          <w:tcPr>
            <w:tcW w:w="2182" w:type="dxa"/>
          </w:tcPr>
          <w:p w14:paraId="024FB962" w14:textId="77777777" w:rsidR="001F0D13" w:rsidRDefault="001F0D13" w:rsidP="004D2295">
            <w:pPr>
              <w:spacing w:before="60"/>
              <w:rPr>
                <w:sz w:val="26"/>
                <w:szCs w:val="26"/>
                <w:lang w:val="nl-NL"/>
              </w:rPr>
            </w:pPr>
          </w:p>
        </w:tc>
        <w:tc>
          <w:tcPr>
            <w:tcW w:w="990" w:type="dxa"/>
          </w:tcPr>
          <w:p w14:paraId="4787A8B6" w14:textId="77777777" w:rsidR="001F0D13" w:rsidRDefault="001F0D13" w:rsidP="004D2295">
            <w:pPr>
              <w:spacing w:before="60"/>
              <w:rPr>
                <w:sz w:val="26"/>
                <w:szCs w:val="26"/>
                <w:lang w:val="nl-NL"/>
              </w:rPr>
            </w:pPr>
          </w:p>
        </w:tc>
        <w:tc>
          <w:tcPr>
            <w:tcW w:w="889" w:type="dxa"/>
          </w:tcPr>
          <w:p w14:paraId="3A602C3B" w14:textId="77777777" w:rsidR="001F0D13" w:rsidRDefault="001F0D13" w:rsidP="004D2295">
            <w:pPr>
              <w:spacing w:before="60"/>
              <w:rPr>
                <w:sz w:val="26"/>
                <w:szCs w:val="26"/>
                <w:lang w:val="nl-NL"/>
              </w:rPr>
            </w:pPr>
          </w:p>
        </w:tc>
        <w:tc>
          <w:tcPr>
            <w:tcW w:w="815" w:type="dxa"/>
          </w:tcPr>
          <w:p w14:paraId="168DA34F" w14:textId="77777777" w:rsidR="001F0D13" w:rsidRDefault="001F0D13" w:rsidP="004D2295">
            <w:pPr>
              <w:spacing w:before="60"/>
              <w:rPr>
                <w:sz w:val="26"/>
                <w:szCs w:val="26"/>
                <w:lang w:val="nl-NL"/>
              </w:rPr>
            </w:pPr>
          </w:p>
        </w:tc>
        <w:tc>
          <w:tcPr>
            <w:tcW w:w="1075" w:type="dxa"/>
          </w:tcPr>
          <w:p w14:paraId="52BED94D" w14:textId="77777777" w:rsidR="001F0D13" w:rsidRDefault="001F0D13" w:rsidP="004D2295">
            <w:pPr>
              <w:spacing w:before="60"/>
              <w:rPr>
                <w:sz w:val="26"/>
                <w:szCs w:val="26"/>
                <w:lang w:val="nl-NL"/>
              </w:rPr>
            </w:pPr>
          </w:p>
        </w:tc>
        <w:tc>
          <w:tcPr>
            <w:tcW w:w="990" w:type="dxa"/>
            <w:gridSpan w:val="2"/>
          </w:tcPr>
          <w:p w14:paraId="7EA34360" w14:textId="77777777" w:rsidR="001F0D13" w:rsidRDefault="001F0D13" w:rsidP="004D2295">
            <w:pPr>
              <w:spacing w:before="60"/>
              <w:rPr>
                <w:sz w:val="26"/>
                <w:szCs w:val="26"/>
                <w:lang w:val="nl-NL"/>
              </w:rPr>
            </w:pPr>
          </w:p>
        </w:tc>
        <w:tc>
          <w:tcPr>
            <w:tcW w:w="990" w:type="dxa"/>
            <w:gridSpan w:val="2"/>
          </w:tcPr>
          <w:p w14:paraId="585CA300" w14:textId="77777777" w:rsidR="001F0D13" w:rsidRDefault="001F0D13" w:rsidP="004D2295">
            <w:pPr>
              <w:spacing w:before="60"/>
              <w:rPr>
                <w:sz w:val="26"/>
                <w:szCs w:val="26"/>
                <w:lang w:val="nl-NL"/>
              </w:rPr>
            </w:pPr>
          </w:p>
        </w:tc>
        <w:tc>
          <w:tcPr>
            <w:tcW w:w="990" w:type="dxa"/>
            <w:gridSpan w:val="2"/>
          </w:tcPr>
          <w:p w14:paraId="74E60AD8" w14:textId="77777777" w:rsidR="001F0D13" w:rsidRDefault="001F0D13" w:rsidP="004D2295">
            <w:pPr>
              <w:spacing w:before="60"/>
              <w:rPr>
                <w:sz w:val="26"/>
                <w:szCs w:val="26"/>
                <w:lang w:val="nl-NL"/>
              </w:rPr>
            </w:pPr>
          </w:p>
        </w:tc>
      </w:tr>
      <w:tr w:rsidR="001F0D13" w14:paraId="3F86CE5D" w14:textId="77777777" w:rsidTr="004D2295">
        <w:trPr>
          <w:gridAfter w:val="1"/>
          <w:wAfter w:w="8" w:type="dxa"/>
        </w:trPr>
        <w:tc>
          <w:tcPr>
            <w:tcW w:w="648" w:type="dxa"/>
          </w:tcPr>
          <w:p w14:paraId="464E6994" w14:textId="77777777" w:rsidR="001F0D13" w:rsidRDefault="001F0D13" w:rsidP="004D2295">
            <w:pPr>
              <w:spacing w:before="60"/>
              <w:rPr>
                <w:sz w:val="26"/>
                <w:szCs w:val="26"/>
                <w:lang w:val="nl-NL"/>
              </w:rPr>
            </w:pPr>
          </w:p>
        </w:tc>
        <w:tc>
          <w:tcPr>
            <w:tcW w:w="2182" w:type="dxa"/>
          </w:tcPr>
          <w:p w14:paraId="49353752" w14:textId="77777777" w:rsidR="001F0D13" w:rsidRDefault="001F0D13" w:rsidP="004D2295">
            <w:pPr>
              <w:spacing w:before="60"/>
              <w:rPr>
                <w:sz w:val="26"/>
                <w:szCs w:val="26"/>
                <w:lang w:val="nl-NL"/>
              </w:rPr>
            </w:pPr>
          </w:p>
        </w:tc>
        <w:tc>
          <w:tcPr>
            <w:tcW w:w="990" w:type="dxa"/>
          </w:tcPr>
          <w:p w14:paraId="1998157D" w14:textId="77777777" w:rsidR="001F0D13" w:rsidRDefault="001F0D13" w:rsidP="004D2295">
            <w:pPr>
              <w:spacing w:before="60"/>
              <w:rPr>
                <w:sz w:val="26"/>
                <w:szCs w:val="26"/>
                <w:lang w:val="nl-NL"/>
              </w:rPr>
            </w:pPr>
          </w:p>
        </w:tc>
        <w:tc>
          <w:tcPr>
            <w:tcW w:w="889" w:type="dxa"/>
          </w:tcPr>
          <w:p w14:paraId="7A7D27EF" w14:textId="77777777" w:rsidR="001F0D13" w:rsidRDefault="001F0D13" w:rsidP="004D2295">
            <w:pPr>
              <w:spacing w:before="60"/>
              <w:rPr>
                <w:sz w:val="26"/>
                <w:szCs w:val="26"/>
                <w:lang w:val="nl-NL"/>
              </w:rPr>
            </w:pPr>
          </w:p>
        </w:tc>
        <w:tc>
          <w:tcPr>
            <w:tcW w:w="815" w:type="dxa"/>
          </w:tcPr>
          <w:p w14:paraId="2E71FFA0" w14:textId="77777777" w:rsidR="001F0D13" w:rsidRDefault="001F0D13" w:rsidP="004D2295">
            <w:pPr>
              <w:spacing w:before="60"/>
              <w:rPr>
                <w:sz w:val="26"/>
                <w:szCs w:val="26"/>
                <w:lang w:val="nl-NL"/>
              </w:rPr>
            </w:pPr>
          </w:p>
        </w:tc>
        <w:tc>
          <w:tcPr>
            <w:tcW w:w="1075" w:type="dxa"/>
          </w:tcPr>
          <w:p w14:paraId="66686414" w14:textId="77777777" w:rsidR="001F0D13" w:rsidRDefault="001F0D13" w:rsidP="004D2295">
            <w:pPr>
              <w:spacing w:before="60"/>
              <w:rPr>
                <w:sz w:val="26"/>
                <w:szCs w:val="26"/>
                <w:lang w:val="nl-NL"/>
              </w:rPr>
            </w:pPr>
          </w:p>
        </w:tc>
        <w:tc>
          <w:tcPr>
            <w:tcW w:w="990" w:type="dxa"/>
            <w:gridSpan w:val="2"/>
          </w:tcPr>
          <w:p w14:paraId="4DD453FE" w14:textId="77777777" w:rsidR="001F0D13" w:rsidRDefault="001F0D13" w:rsidP="004D2295">
            <w:pPr>
              <w:spacing w:before="60"/>
              <w:rPr>
                <w:sz w:val="26"/>
                <w:szCs w:val="26"/>
                <w:lang w:val="nl-NL"/>
              </w:rPr>
            </w:pPr>
          </w:p>
        </w:tc>
        <w:tc>
          <w:tcPr>
            <w:tcW w:w="990" w:type="dxa"/>
            <w:gridSpan w:val="2"/>
          </w:tcPr>
          <w:p w14:paraId="65A7135C" w14:textId="77777777" w:rsidR="001F0D13" w:rsidRDefault="001F0D13" w:rsidP="004D2295">
            <w:pPr>
              <w:spacing w:before="60"/>
              <w:rPr>
                <w:sz w:val="26"/>
                <w:szCs w:val="26"/>
                <w:lang w:val="nl-NL"/>
              </w:rPr>
            </w:pPr>
          </w:p>
        </w:tc>
        <w:tc>
          <w:tcPr>
            <w:tcW w:w="990" w:type="dxa"/>
            <w:gridSpan w:val="2"/>
          </w:tcPr>
          <w:p w14:paraId="559E9354" w14:textId="77777777" w:rsidR="001F0D13" w:rsidRDefault="001F0D13" w:rsidP="004D2295">
            <w:pPr>
              <w:spacing w:before="60"/>
              <w:rPr>
                <w:sz w:val="26"/>
                <w:szCs w:val="26"/>
                <w:lang w:val="nl-NL"/>
              </w:rPr>
            </w:pPr>
          </w:p>
        </w:tc>
      </w:tr>
      <w:tr w:rsidR="001F0D13" w14:paraId="7453476C" w14:textId="77777777" w:rsidTr="004D2295">
        <w:trPr>
          <w:gridAfter w:val="1"/>
          <w:wAfter w:w="8" w:type="dxa"/>
        </w:trPr>
        <w:tc>
          <w:tcPr>
            <w:tcW w:w="648" w:type="dxa"/>
          </w:tcPr>
          <w:p w14:paraId="31A79F40" w14:textId="77777777" w:rsidR="001F0D13" w:rsidRDefault="001F0D13" w:rsidP="004D2295">
            <w:pPr>
              <w:spacing w:before="60"/>
              <w:rPr>
                <w:sz w:val="26"/>
                <w:szCs w:val="26"/>
                <w:lang w:val="nl-NL"/>
              </w:rPr>
            </w:pPr>
          </w:p>
        </w:tc>
        <w:tc>
          <w:tcPr>
            <w:tcW w:w="2182" w:type="dxa"/>
          </w:tcPr>
          <w:p w14:paraId="06952F73" w14:textId="77777777" w:rsidR="001F0D13" w:rsidRDefault="001F0D13" w:rsidP="004D2295">
            <w:pPr>
              <w:spacing w:before="60"/>
              <w:rPr>
                <w:sz w:val="26"/>
                <w:szCs w:val="26"/>
                <w:lang w:val="nl-NL"/>
              </w:rPr>
            </w:pPr>
          </w:p>
        </w:tc>
        <w:tc>
          <w:tcPr>
            <w:tcW w:w="990" w:type="dxa"/>
          </w:tcPr>
          <w:p w14:paraId="2449F00C" w14:textId="77777777" w:rsidR="001F0D13" w:rsidRDefault="001F0D13" w:rsidP="004D2295">
            <w:pPr>
              <w:spacing w:before="60"/>
              <w:rPr>
                <w:sz w:val="26"/>
                <w:szCs w:val="26"/>
                <w:lang w:val="nl-NL"/>
              </w:rPr>
            </w:pPr>
          </w:p>
        </w:tc>
        <w:tc>
          <w:tcPr>
            <w:tcW w:w="889" w:type="dxa"/>
          </w:tcPr>
          <w:p w14:paraId="438AC8B6" w14:textId="77777777" w:rsidR="001F0D13" w:rsidRDefault="001F0D13" w:rsidP="004D2295">
            <w:pPr>
              <w:spacing w:before="60"/>
              <w:rPr>
                <w:sz w:val="26"/>
                <w:szCs w:val="26"/>
                <w:lang w:val="nl-NL"/>
              </w:rPr>
            </w:pPr>
          </w:p>
        </w:tc>
        <w:tc>
          <w:tcPr>
            <w:tcW w:w="815" w:type="dxa"/>
          </w:tcPr>
          <w:p w14:paraId="3E42CB7A" w14:textId="77777777" w:rsidR="001F0D13" w:rsidRDefault="001F0D13" w:rsidP="004D2295">
            <w:pPr>
              <w:spacing w:before="60"/>
              <w:rPr>
                <w:sz w:val="26"/>
                <w:szCs w:val="26"/>
                <w:lang w:val="nl-NL"/>
              </w:rPr>
            </w:pPr>
          </w:p>
        </w:tc>
        <w:tc>
          <w:tcPr>
            <w:tcW w:w="1075" w:type="dxa"/>
          </w:tcPr>
          <w:p w14:paraId="2384ED99" w14:textId="77777777" w:rsidR="001F0D13" w:rsidRDefault="001F0D13" w:rsidP="004D2295">
            <w:pPr>
              <w:spacing w:before="60"/>
              <w:rPr>
                <w:sz w:val="26"/>
                <w:szCs w:val="26"/>
                <w:lang w:val="nl-NL"/>
              </w:rPr>
            </w:pPr>
          </w:p>
        </w:tc>
        <w:tc>
          <w:tcPr>
            <w:tcW w:w="990" w:type="dxa"/>
            <w:gridSpan w:val="2"/>
          </w:tcPr>
          <w:p w14:paraId="3D9BDE19" w14:textId="77777777" w:rsidR="001F0D13" w:rsidRDefault="001F0D13" w:rsidP="004D2295">
            <w:pPr>
              <w:spacing w:before="60"/>
              <w:rPr>
                <w:sz w:val="26"/>
                <w:szCs w:val="26"/>
                <w:lang w:val="nl-NL"/>
              </w:rPr>
            </w:pPr>
          </w:p>
        </w:tc>
        <w:tc>
          <w:tcPr>
            <w:tcW w:w="990" w:type="dxa"/>
            <w:gridSpan w:val="2"/>
          </w:tcPr>
          <w:p w14:paraId="1FA444EB" w14:textId="77777777" w:rsidR="001F0D13" w:rsidRDefault="001F0D13" w:rsidP="004D2295">
            <w:pPr>
              <w:spacing w:before="60"/>
              <w:rPr>
                <w:sz w:val="26"/>
                <w:szCs w:val="26"/>
                <w:lang w:val="nl-NL"/>
              </w:rPr>
            </w:pPr>
          </w:p>
        </w:tc>
        <w:tc>
          <w:tcPr>
            <w:tcW w:w="990" w:type="dxa"/>
            <w:gridSpan w:val="2"/>
          </w:tcPr>
          <w:p w14:paraId="7BF4AB0F" w14:textId="77777777" w:rsidR="001F0D13" w:rsidRDefault="001F0D13" w:rsidP="004D2295">
            <w:pPr>
              <w:spacing w:before="60"/>
              <w:rPr>
                <w:sz w:val="26"/>
                <w:szCs w:val="26"/>
                <w:lang w:val="nl-NL"/>
              </w:rPr>
            </w:pPr>
          </w:p>
        </w:tc>
      </w:tr>
      <w:tr w:rsidR="001F0D13" w14:paraId="550B5B34" w14:textId="77777777" w:rsidTr="004D2295">
        <w:tc>
          <w:tcPr>
            <w:tcW w:w="648" w:type="dxa"/>
            <w:tcBorders>
              <w:right w:val="nil"/>
            </w:tcBorders>
          </w:tcPr>
          <w:p w14:paraId="39E7E682" w14:textId="77777777" w:rsidR="001F0D13" w:rsidRDefault="001F0D13" w:rsidP="004D2295">
            <w:pPr>
              <w:spacing w:before="60"/>
              <w:rPr>
                <w:sz w:val="26"/>
                <w:szCs w:val="26"/>
                <w:lang w:val="nl-NL"/>
              </w:rPr>
            </w:pPr>
          </w:p>
        </w:tc>
        <w:tc>
          <w:tcPr>
            <w:tcW w:w="4876" w:type="dxa"/>
            <w:gridSpan w:val="4"/>
            <w:tcBorders>
              <w:left w:val="nil"/>
            </w:tcBorders>
          </w:tcPr>
          <w:p w14:paraId="1082CED7" w14:textId="77777777" w:rsidR="001F0D13" w:rsidRPr="008B771F" w:rsidRDefault="001F0D13" w:rsidP="004D2295">
            <w:pPr>
              <w:keepNext/>
              <w:spacing w:before="60"/>
              <w:outlineLvl w:val="1"/>
              <w:rPr>
                <w:b/>
                <w:bCs/>
                <w:iCs/>
                <w:sz w:val="26"/>
                <w:szCs w:val="26"/>
                <w:lang w:val="nl-NL" w:bidi="en-US"/>
              </w:rPr>
            </w:pPr>
            <w:r w:rsidRPr="008B771F">
              <w:rPr>
                <w:b/>
                <w:bCs/>
                <w:iCs/>
                <w:sz w:val="26"/>
                <w:szCs w:val="26"/>
                <w:lang w:val="nl-NL" w:bidi="en-US"/>
              </w:rPr>
              <w:t>Cộng</w:t>
            </w:r>
          </w:p>
        </w:tc>
        <w:tc>
          <w:tcPr>
            <w:tcW w:w="1083" w:type="dxa"/>
            <w:gridSpan w:val="2"/>
          </w:tcPr>
          <w:p w14:paraId="0545B7C5" w14:textId="77777777" w:rsidR="001F0D13" w:rsidRDefault="001F0D13" w:rsidP="004D2295">
            <w:pPr>
              <w:spacing w:before="60"/>
              <w:rPr>
                <w:sz w:val="26"/>
                <w:szCs w:val="26"/>
                <w:lang w:val="nl-NL"/>
              </w:rPr>
            </w:pPr>
          </w:p>
          <w:p w14:paraId="5EA7B3BE" w14:textId="77777777" w:rsidR="001F0D13" w:rsidRDefault="001F0D13" w:rsidP="004D2295">
            <w:pPr>
              <w:spacing w:before="60"/>
              <w:rPr>
                <w:sz w:val="26"/>
                <w:szCs w:val="26"/>
                <w:lang w:val="nl-NL"/>
              </w:rPr>
            </w:pPr>
          </w:p>
        </w:tc>
        <w:tc>
          <w:tcPr>
            <w:tcW w:w="990" w:type="dxa"/>
            <w:gridSpan w:val="2"/>
          </w:tcPr>
          <w:p w14:paraId="62A75C2F" w14:textId="77777777" w:rsidR="001F0D13" w:rsidRDefault="001F0D13" w:rsidP="004D2295">
            <w:pPr>
              <w:spacing w:before="60"/>
              <w:rPr>
                <w:sz w:val="26"/>
                <w:szCs w:val="26"/>
                <w:lang w:val="nl-NL"/>
              </w:rPr>
            </w:pPr>
          </w:p>
        </w:tc>
        <w:tc>
          <w:tcPr>
            <w:tcW w:w="990" w:type="dxa"/>
            <w:gridSpan w:val="2"/>
          </w:tcPr>
          <w:p w14:paraId="498860F3" w14:textId="77777777" w:rsidR="001F0D13" w:rsidRDefault="001F0D13" w:rsidP="004D2295">
            <w:pPr>
              <w:spacing w:before="60"/>
              <w:rPr>
                <w:sz w:val="26"/>
                <w:szCs w:val="26"/>
                <w:lang w:val="nl-NL"/>
              </w:rPr>
            </w:pPr>
          </w:p>
        </w:tc>
        <w:tc>
          <w:tcPr>
            <w:tcW w:w="990" w:type="dxa"/>
            <w:gridSpan w:val="2"/>
          </w:tcPr>
          <w:p w14:paraId="0FFC1702" w14:textId="77777777" w:rsidR="001F0D13" w:rsidRDefault="001F0D13" w:rsidP="004D2295">
            <w:pPr>
              <w:spacing w:before="60"/>
              <w:rPr>
                <w:sz w:val="26"/>
                <w:szCs w:val="26"/>
                <w:lang w:val="nl-NL"/>
              </w:rPr>
            </w:pPr>
          </w:p>
        </w:tc>
      </w:tr>
    </w:tbl>
    <w:p w14:paraId="2FB6AB90" w14:textId="77777777" w:rsidR="001F0D13" w:rsidRDefault="001F0D13" w:rsidP="001F0D13">
      <w:pPr>
        <w:rPr>
          <w:sz w:val="26"/>
          <w:szCs w:val="26"/>
          <w:lang w:val="nl-NL"/>
        </w:rPr>
      </w:pPr>
    </w:p>
    <w:p w14:paraId="0DE08CB5" w14:textId="77777777" w:rsidR="001F0D13" w:rsidRDefault="001F0D13" w:rsidP="001F0D13">
      <w:pPr>
        <w:rPr>
          <w:sz w:val="26"/>
          <w:szCs w:val="26"/>
          <w:lang w:val="nl-NL"/>
        </w:rPr>
      </w:pPr>
    </w:p>
    <w:p w14:paraId="7A82A39D" w14:textId="77777777" w:rsidR="001F0D13" w:rsidRPr="004D2295" w:rsidRDefault="001F0D13" w:rsidP="004D2295">
      <w:pPr>
        <w:ind w:firstLine="567"/>
        <w:rPr>
          <w:b/>
          <w:sz w:val="26"/>
          <w:szCs w:val="26"/>
          <w:lang w:val="nl-NL"/>
        </w:rPr>
      </w:pPr>
      <w:r>
        <w:rPr>
          <w:sz w:val="26"/>
          <w:szCs w:val="26"/>
          <w:lang w:val="nl-NL"/>
        </w:rPr>
        <w:br w:type="page"/>
      </w:r>
      <w:r w:rsidRPr="004D2295">
        <w:rPr>
          <w:b/>
          <w:sz w:val="26"/>
          <w:szCs w:val="26"/>
          <w:lang w:val="nl-NL"/>
        </w:rPr>
        <w:lastRenderedPageBreak/>
        <w:t>Khoản 4. Xây dựng, sửa chữa nhỏ</w:t>
      </w:r>
    </w:p>
    <w:p w14:paraId="00CBB028" w14:textId="77777777" w:rsidR="001F0D13" w:rsidRDefault="001F0D13" w:rsidP="001F0D13">
      <w:pPr>
        <w:rPr>
          <w:sz w:val="26"/>
          <w:szCs w:val="26"/>
          <w:lang w:val="nl-NL"/>
        </w:rPr>
      </w:pPr>
    </w:p>
    <w:tbl>
      <w:tblPr>
        <w:tblW w:w="955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3960"/>
        <w:gridCol w:w="1350"/>
        <w:gridCol w:w="1380"/>
        <w:gridCol w:w="960"/>
        <w:gridCol w:w="1260"/>
      </w:tblGrid>
      <w:tr w:rsidR="001F0D13" w14:paraId="7EE612A6" w14:textId="77777777" w:rsidTr="004D2295">
        <w:trPr>
          <w:cantSplit/>
        </w:trPr>
        <w:tc>
          <w:tcPr>
            <w:tcW w:w="648" w:type="dxa"/>
            <w:vMerge w:val="restart"/>
            <w:vAlign w:val="center"/>
          </w:tcPr>
          <w:p w14:paraId="21319439" w14:textId="77777777" w:rsidR="001F0D13" w:rsidRPr="004D2295" w:rsidRDefault="001F0D13" w:rsidP="003878A0">
            <w:pPr>
              <w:jc w:val="center"/>
              <w:rPr>
                <w:b/>
                <w:sz w:val="26"/>
                <w:szCs w:val="26"/>
                <w:lang w:val="nl-NL"/>
              </w:rPr>
            </w:pPr>
            <w:r w:rsidRPr="004D2295">
              <w:rPr>
                <w:b/>
                <w:sz w:val="26"/>
                <w:szCs w:val="26"/>
                <w:lang w:val="nl-NL"/>
              </w:rPr>
              <w:t>TT</w:t>
            </w:r>
          </w:p>
        </w:tc>
        <w:tc>
          <w:tcPr>
            <w:tcW w:w="3960" w:type="dxa"/>
            <w:vMerge w:val="restart"/>
            <w:vAlign w:val="center"/>
          </w:tcPr>
          <w:p w14:paraId="06101033" w14:textId="77777777" w:rsidR="001F0D13" w:rsidRPr="004D2295" w:rsidRDefault="001F0D13" w:rsidP="003878A0">
            <w:pPr>
              <w:jc w:val="center"/>
              <w:rPr>
                <w:b/>
                <w:sz w:val="26"/>
                <w:szCs w:val="26"/>
                <w:lang w:val="nl-NL"/>
              </w:rPr>
            </w:pPr>
            <w:r w:rsidRPr="004D2295">
              <w:rPr>
                <w:b/>
                <w:sz w:val="26"/>
                <w:szCs w:val="26"/>
                <w:lang w:val="nl-NL"/>
              </w:rPr>
              <w:t>Nội dung</w:t>
            </w:r>
          </w:p>
        </w:tc>
        <w:tc>
          <w:tcPr>
            <w:tcW w:w="1350" w:type="dxa"/>
            <w:vMerge w:val="restart"/>
            <w:vAlign w:val="center"/>
          </w:tcPr>
          <w:p w14:paraId="314A2A11" w14:textId="77777777" w:rsidR="001F0D13" w:rsidRPr="004D2295" w:rsidRDefault="001F0D13" w:rsidP="003878A0">
            <w:pPr>
              <w:jc w:val="center"/>
              <w:rPr>
                <w:b/>
                <w:sz w:val="26"/>
                <w:szCs w:val="26"/>
                <w:lang w:val="nl-NL"/>
              </w:rPr>
            </w:pPr>
            <w:r w:rsidRPr="004D2295">
              <w:rPr>
                <w:b/>
                <w:sz w:val="26"/>
                <w:szCs w:val="26"/>
                <w:lang w:val="nl-NL"/>
              </w:rPr>
              <w:t>Kinh phí</w:t>
            </w:r>
          </w:p>
        </w:tc>
        <w:tc>
          <w:tcPr>
            <w:tcW w:w="3600" w:type="dxa"/>
            <w:gridSpan w:val="3"/>
            <w:vAlign w:val="center"/>
          </w:tcPr>
          <w:p w14:paraId="053C8C7C" w14:textId="77777777" w:rsidR="001F0D13" w:rsidRPr="004D2295" w:rsidRDefault="001F0D13" w:rsidP="003878A0">
            <w:pPr>
              <w:jc w:val="center"/>
              <w:rPr>
                <w:b/>
                <w:sz w:val="26"/>
                <w:szCs w:val="26"/>
                <w:lang w:val="nl-NL"/>
              </w:rPr>
            </w:pPr>
            <w:r w:rsidRPr="004D2295">
              <w:rPr>
                <w:b/>
                <w:sz w:val="26"/>
                <w:szCs w:val="26"/>
                <w:lang w:val="nl-NL"/>
              </w:rPr>
              <w:t>Nguồn vốn</w:t>
            </w:r>
          </w:p>
        </w:tc>
      </w:tr>
      <w:tr w:rsidR="001F0D13" w14:paraId="57B15B3E" w14:textId="77777777" w:rsidTr="004D2295">
        <w:trPr>
          <w:cantSplit/>
        </w:trPr>
        <w:tc>
          <w:tcPr>
            <w:tcW w:w="648" w:type="dxa"/>
            <w:vMerge/>
            <w:vAlign w:val="center"/>
          </w:tcPr>
          <w:p w14:paraId="5B666932" w14:textId="77777777" w:rsidR="001F0D13" w:rsidRPr="004D2295" w:rsidRDefault="001F0D13" w:rsidP="003878A0">
            <w:pPr>
              <w:jc w:val="center"/>
              <w:rPr>
                <w:b/>
                <w:sz w:val="26"/>
                <w:szCs w:val="26"/>
                <w:lang w:val="nl-NL"/>
              </w:rPr>
            </w:pPr>
          </w:p>
        </w:tc>
        <w:tc>
          <w:tcPr>
            <w:tcW w:w="3960" w:type="dxa"/>
            <w:vMerge/>
            <w:vAlign w:val="center"/>
          </w:tcPr>
          <w:p w14:paraId="02DE8134" w14:textId="77777777" w:rsidR="001F0D13" w:rsidRPr="004D2295" w:rsidRDefault="001F0D13" w:rsidP="003878A0">
            <w:pPr>
              <w:jc w:val="center"/>
              <w:rPr>
                <w:b/>
                <w:sz w:val="26"/>
                <w:szCs w:val="26"/>
                <w:lang w:val="nl-NL"/>
              </w:rPr>
            </w:pPr>
          </w:p>
        </w:tc>
        <w:tc>
          <w:tcPr>
            <w:tcW w:w="1350" w:type="dxa"/>
            <w:vMerge/>
            <w:vAlign w:val="center"/>
          </w:tcPr>
          <w:p w14:paraId="2D0F59CB" w14:textId="77777777" w:rsidR="001F0D13" w:rsidRPr="004D2295" w:rsidRDefault="001F0D13" w:rsidP="003878A0">
            <w:pPr>
              <w:jc w:val="center"/>
              <w:rPr>
                <w:b/>
                <w:sz w:val="26"/>
                <w:szCs w:val="26"/>
                <w:lang w:val="nl-NL"/>
              </w:rPr>
            </w:pPr>
          </w:p>
        </w:tc>
        <w:tc>
          <w:tcPr>
            <w:tcW w:w="1380" w:type="dxa"/>
            <w:vAlign w:val="center"/>
          </w:tcPr>
          <w:p w14:paraId="40F4998A" w14:textId="77777777" w:rsidR="001F0D13" w:rsidRPr="004D2295" w:rsidRDefault="001F0D13" w:rsidP="003878A0">
            <w:pPr>
              <w:jc w:val="center"/>
              <w:rPr>
                <w:b/>
                <w:sz w:val="26"/>
                <w:szCs w:val="26"/>
                <w:lang w:val="nl-NL"/>
              </w:rPr>
            </w:pPr>
            <w:r w:rsidRPr="004D2295">
              <w:rPr>
                <w:b/>
                <w:sz w:val="26"/>
                <w:szCs w:val="26"/>
                <w:lang w:val="nl-NL"/>
              </w:rPr>
              <w:t>NS</w:t>
            </w:r>
          </w:p>
          <w:p w14:paraId="02B316FB" w14:textId="77777777" w:rsidR="001F0D13" w:rsidRPr="004D2295" w:rsidRDefault="001F0D13" w:rsidP="003878A0">
            <w:pPr>
              <w:jc w:val="center"/>
              <w:rPr>
                <w:b/>
                <w:sz w:val="26"/>
                <w:szCs w:val="26"/>
                <w:lang w:val="nl-NL"/>
              </w:rPr>
            </w:pPr>
            <w:r w:rsidRPr="004D2295">
              <w:rPr>
                <w:b/>
                <w:sz w:val="26"/>
                <w:szCs w:val="26"/>
                <w:lang w:val="nl-NL"/>
              </w:rPr>
              <w:t>SNKH*</w:t>
            </w:r>
          </w:p>
        </w:tc>
        <w:tc>
          <w:tcPr>
            <w:tcW w:w="960" w:type="dxa"/>
            <w:vAlign w:val="center"/>
          </w:tcPr>
          <w:p w14:paraId="2B85587A" w14:textId="77777777" w:rsidR="001F0D13" w:rsidRPr="004D2295" w:rsidRDefault="001F0D13" w:rsidP="003878A0">
            <w:pPr>
              <w:jc w:val="center"/>
              <w:rPr>
                <w:b/>
                <w:sz w:val="26"/>
                <w:szCs w:val="26"/>
                <w:lang w:val="nl-NL"/>
              </w:rPr>
            </w:pPr>
            <w:r w:rsidRPr="004D2295">
              <w:rPr>
                <w:b/>
                <w:sz w:val="26"/>
                <w:szCs w:val="26"/>
                <w:lang w:val="nl-NL"/>
              </w:rPr>
              <w:t>Tài trợ</w:t>
            </w:r>
          </w:p>
        </w:tc>
        <w:tc>
          <w:tcPr>
            <w:tcW w:w="1260" w:type="dxa"/>
            <w:vAlign w:val="center"/>
          </w:tcPr>
          <w:p w14:paraId="35A00A21" w14:textId="77777777" w:rsidR="001F0D13" w:rsidRPr="004D2295" w:rsidRDefault="001F0D13" w:rsidP="003878A0">
            <w:pPr>
              <w:jc w:val="center"/>
              <w:rPr>
                <w:b/>
                <w:sz w:val="26"/>
                <w:szCs w:val="26"/>
                <w:lang w:val="nl-NL"/>
              </w:rPr>
            </w:pPr>
            <w:r w:rsidRPr="004D2295">
              <w:rPr>
                <w:b/>
                <w:sz w:val="26"/>
                <w:szCs w:val="26"/>
                <w:lang w:val="nl-NL"/>
              </w:rPr>
              <w:t>Khác</w:t>
            </w:r>
          </w:p>
        </w:tc>
      </w:tr>
      <w:tr w:rsidR="001F0D13" w:rsidRPr="00517151" w14:paraId="617980C1" w14:textId="77777777" w:rsidTr="004D2295">
        <w:tc>
          <w:tcPr>
            <w:tcW w:w="648" w:type="dxa"/>
          </w:tcPr>
          <w:p w14:paraId="4A064FC3" w14:textId="77777777" w:rsidR="001F0D13" w:rsidRPr="008B771F" w:rsidRDefault="001F0D13" w:rsidP="003878A0">
            <w:pPr>
              <w:tabs>
                <w:tab w:val="center" w:pos="4680"/>
                <w:tab w:val="right" w:pos="9360"/>
              </w:tabs>
              <w:rPr>
                <w:sz w:val="26"/>
                <w:szCs w:val="26"/>
                <w:lang w:val="nl-NL" w:bidi="en-US"/>
              </w:rPr>
            </w:pPr>
            <w:r w:rsidRPr="008B771F">
              <w:rPr>
                <w:sz w:val="26"/>
                <w:szCs w:val="26"/>
                <w:lang w:val="nl-NL" w:bidi="en-US"/>
              </w:rPr>
              <w:t>4.1</w:t>
            </w:r>
          </w:p>
        </w:tc>
        <w:tc>
          <w:tcPr>
            <w:tcW w:w="3960" w:type="dxa"/>
          </w:tcPr>
          <w:p w14:paraId="6F2EB771" w14:textId="77777777" w:rsidR="001F0D13" w:rsidRDefault="001F0D13" w:rsidP="003878A0">
            <w:pPr>
              <w:rPr>
                <w:sz w:val="26"/>
                <w:szCs w:val="26"/>
                <w:lang w:val="nl-NL"/>
              </w:rPr>
            </w:pPr>
            <w:r>
              <w:rPr>
                <w:sz w:val="26"/>
                <w:szCs w:val="26"/>
                <w:lang w:val="nl-NL"/>
              </w:rPr>
              <w:t>Chi phí xây dựng ..... m</w:t>
            </w:r>
            <w:r>
              <w:rPr>
                <w:sz w:val="26"/>
                <w:szCs w:val="26"/>
                <w:vertAlign w:val="superscript"/>
                <w:lang w:val="nl-NL"/>
              </w:rPr>
              <w:t>2</w:t>
            </w:r>
            <w:r>
              <w:rPr>
                <w:sz w:val="26"/>
                <w:szCs w:val="26"/>
                <w:lang w:val="nl-NL"/>
              </w:rPr>
              <w:t xml:space="preserve">  nhà xưởng, phòng thí nghiệm</w:t>
            </w:r>
          </w:p>
        </w:tc>
        <w:tc>
          <w:tcPr>
            <w:tcW w:w="1350" w:type="dxa"/>
          </w:tcPr>
          <w:p w14:paraId="6E404E74" w14:textId="77777777" w:rsidR="001F0D13" w:rsidRDefault="001F0D13" w:rsidP="003878A0">
            <w:pPr>
              <w:rPr>
                <w:i/>
                <w:sz w:val="26"/>
                <w:szCs w:val="26"/>
                <w:lang w:val="nl-NL"/>
              </w:rPr>
            </w:pPr>
          </w:p>
        </w:tc>
        <w:tc>
          <w:tcPr>
            <w:tcW w:w="1380" w:type="dxa"/>
          </w:tcPr>
          <w:p w14:paraId="340EA144" w14:textId="77777777" w:rsidR="001F0D13" w:rsidRDefault="001F0D13" w:rsidP="003878A0">
            <w:pPr>
              <w:rPr>
                <w:i/>
                <w:sz w:val="26"/>
                <w:szCs w:val="26"/>
                <w:lang w:val="nl-NL"/>
              </w:rPr>
            </w:pPr>
          </w:p>
        </w:tc>
        <w:tc>
          <w:tcPr>
            <w:tcW w:w="960" w:type="dxa"/>
          </w:tcPr>
          <w:p w14:paraId="304D818D" w14:textId="77777777" w:rsidR="001F0D13" w:rsidRDefault="001F0D13" w:rsidP="003878A0">
            <w:pPr>
              <w:rPr>
                <w:i/>
                <w:sz w:val="26"/>
                <w:szCs w:val="26"/>
                <w:lang w:val="nl-NL"/>
              </w:rPr>
            </w:pPr>
          </w:p>
        </w:tc>
        <w:tc>
          <w:tcPr>
            <w:tcW w:w="1260" w:type="dxa"/>
          </w:tcPr>
          <w:p w14:paraId="286FBB84" w14:textId="77777777" w:rsidR="001F0D13" w:rsidRDefault="001F0D13" w:rsidP="003878A0">
            <w:pPr>
              <w:rPr>
                <w:i/>
                <w:sz w:val="26"/>
                <w:szCs w:val="26"/>
                <w:lang w:val="nl-NL"/>
              </w:rPr>
            </w:pPr>
          </w:p>
        </w:tc>
      </w:tr>
      <w:tr w:rsidR="001F0D13" w:rsidRPr="00517151" w14:paraId="0C95C5EC" w14:textId="77777777" w:rsidTr="004D2295">
        <w:tc>
          <w:tcPr>
            <w:tcW w:w="648" w:type="dxa"/>
          </w:tcPr>
          <w:p w14:paraId="0D4D6919" w14:textId="77777777" w:rsidR="001F0D13" w:rsidRPr="008B771F" w:rsidRDefault="001F0D13" w:rsidP="003878A0">
            <w:pPr>
              <w:rPr>
                <w:sz w:val="26"/>
                <w:szCs w:val="26"/>
                <w:lang w:val="nl-NL"/>
              </w:rPr>
            </w:pPr>
            <w:r w:rsidRPr="008B771F">
              <w:rPr>
                <w:sz w:val="26"/>
                <w:szCs w:val="26"/>
                <w:lang w:val="nl-NL"/>
              </w:rPr>
              <w:t>4.2</w:t>
            </w:r>
          </w:p>
        </w:tc>
        <w:tc>
          <w:tcPr>
            <w:tcW w:w="3960" w:type="dxa"/>
          </w:tcPr>
          <w:p w14:paraId="6DC596A8" w14:textId="77777777" w:rsidR="001F0D13" w:rsidRDefault="001F0D13" w:rsidP="003878A0">
            <w:pPr>
              <w:rPr>
                <w:sz w:val="26"/>
                <w:szCs w:val="26"/>
                <w:lang w:val="nl-NL"/>
              </w:rPr>
            </w:pPr>
            <w:r>
              <w:rPr>
                <w:sz w:val="26"/>
                <w:szCs w:val="26"/>
                <w:lang w:val="nl-NL"/>
              </w:rPr>
              <w:t>Chi phí sửa chữa ..... m</w:t>
            </w:r>
            <w:r>
              <w:rPr>
                <w:sz w:val="26"/>
                <w:szCs w:val="26"/>
                <w:vertAlign w:val="superscript"/>
                <w:lang w:val="nl-NL"/>
              </w:rPr>
              <w:t>2</w:t>
            </w:r>
            <w:r>
              <w:rPr>
                <w:sz w:val="26"/>
                <w:szCs w:val="26"/>
                <w:lang w:val="nl-NL"/>
              </w:rPr>
              <w:t xml:space="preserve">  nhà xưởng, phòng thí nghiệm</w:t>
            </w:r>
          </w:p>
        </w:tc>
        <w:tc>
          <w:tcPr>
            <w:tcW w:w="1350" w:type="dxa"/>
          </w:tcPr>
          <w:p w14:paraId="50319C2C" w14:textId="77777777" w:rsidR="001F0D13" w:rsidRDefault="001F0D13" w:rsidP="003878A0">
            <w:pPr>
              <w:rPr>
                <w:sz w:val="26"/>
                <w:szCs w:val="26"/>
                <w:lang w:val="nl-NL"/>
              </w:rPr>
            </w:pPr>
          </w:p>
        </w:tc>
        <w:tc>
          <w:tcPr>
            <w:tcW w:w="1380" w:type="dxa"/>
          </w:tcPr>
          <w:p w14:paraId="1A41289E" w14:textId="77777777" w:rsidR="001F0D13" w:rsidRDefault="001F0D13" w:rsidP="003878A0">
            <w:pPr>
              <w:rPr>
                <w:sz w:val="26"/>
                <w:szCs w:val="26"/>
                <w:lang w:val="nl-NL"/>
              </w:rPr>
            </w:pPr>
          </w:p>
        </w:tc>
        <w:tc>
          <w:tcPr>
            <w:tcW w:w="960" w:type="dxa"/>
          </w:tcPr>
          <w:p w14:paraId="50BFE6B3" w14:textId="77777777" w:rsidR="001F0D13" w:rsidRDefault="001F0D13" w:rsidP="003878A0">
            <w:pPr>
              <w:rPr>
                <w:sz w:val="26"/>
                <w:szCs w:val="26"/>
                <w:lang w:val="nl-NL"/>
              </w:rPr>
            </w:pPr>
          </w:p>
        </w:tc>
        <w:tc>
          <w:tcPr>
            <w:tcW w:w="1260" w:type="dxa"/>
          </w:tcPr>
          <w:p w14:paraId="6D024ECB" w14:textId="77777777" w:rsidR="001F0D13" w:rsidRDefault="001F0D13" w:rsidP="003878A0">
            <w:pPr>
              <w:rPr>
                <w:sz w:val="26"/>
                <w:szCs w:val="26"/>
                <w:lang w:val="nl-NL"/>
              </w:rPr>
            </w:pPr>
          </w:p>
        </w:tc>
      </w:tr>
      <w:tr w:rsidR="001F0D13" w:rsidRPr="00517151" w14:paraId="4A3D9FBE" w14:textId="77777777" w:rsidTr="004D2295">
        <w:tc>
          <w:tcPr>
            <w:tcW w:w="648" w:type="dxa"/>
          </w:tcPr>
          <w:p w14:paraId="68D6B218" w14:textId="77777777" w:rsidR="001F0D13" w:rsidRPr="008B771F" w:rsidRDefault="001F0D13" w:rsidP="003878A0">
            <w:pPr>
              <w:rPr>
                <w:sz w:val="26"/>
                <w:szCs w:val="26"/>
                <w:lang w:val="nl-NL"/>
              </w:rPr>
            </w:pPr>
          </w:p>
          <w:p w14:paraId="0F7B27E0" w14:textId="77777777" w:rsidR="001F0D13" w:rsidRPr="008B771F" w:rsidRDefault="001F0D13" w:rsidP="003878A0">
            <w:pPr>
              <w:rPr>
                <w:sz w:val="26"/>
                <w:szCs w:val="26"/>
                <w:lang w:val="nl-NL"/>
              </w:rPr>
            </w:pPr>
            <w:r w:rsidRPr="008B771F">
              <w:rPr>
                <w:sz w:val="26"/>
                <w:szCs w:val="26"/>
                <w:lang w:val="nl-NL"/>
              </w:rPr>
              <w:t>4.3</w:t>
            </w:r>
          </w:p>
        </w:tc>
        <w:tc>
          <w:tcPr>
            <w:tcW w:w="3960" w:type="dxa"/>
          </w:tcPr>
          <w:p w14:paraId="02B57819" w14:textId="77777777" w:rsidR="001F0D13" w:rsidRDefault="001F0D13" w:rsidP="003878A0">
            <w:pPr>
              <w:rPr>
                <w:sz w:val="26"/>
                <w:szCs w:val="26"/>
                <w:lang w:val="nl-NL"/>
              </w:rPr>
            </w:pPr>
            <w:r>
              <w:rPr>
                <w:sz w:val="26"/>
                <w:szCs w:val="26"/>
                <w:lang w:val="nl-NL"/>
              </w:rPr>
              <w:t>Chi phí lắp đặt hệ thống điện, hệ thống nước</w:t>
            </w:r>
          </w:p>
        </w:tc>
        <w:tc>
          <w:tcPr>
            <w:tcW w:w="1350" w:type="dxa"/>
          </w:tcPr>
          <w:p w14:paraId="06CD01A5" w14:textId="77777777" w:rsidR="001F0D13" w:rsidRDefault="001F0D13" w:rsidP="003878A0">
            <w:pPr>
              <w:rPr>
                <w:sz w:val="26"/>
                <w:szCs w:val="26"/>
                <w:lang w:val="nl-NL"/>
              </w:rPr>
            </w:pPr>
          </w:p>
        </w:tc>
        <w:tc>
          <w:tcPr>
            <w:tcW w:w="1380" w:type="dxa"/>
          </w:tcPr>
          <w:p w14:paraId="01C4D104" w14:textId="77777777" w:rsidR="001F0D13" w:rsidRDefault="001F0D13" w:rsidP="003878A0">
            <w:pPr>
              <w:rPr>
                <w:sz w:val="26"/>
                <w:szCs w:val="26"/>
                <w:lang w:val="nl-NL"/>
              </w:rPr>
            </w:pPr>
          </w:p>
        </w:tc>
        <w:tc>
          <w:tcPr>
            <w:tcW w:w="960" w:type="dxa"/>
          </w:tcPr>
          <w:p w14:paraId="76934827" w14:textId="77777777" w:rsidR="001F0D13" w:rsidRDefault="001F0D13" w:rsidP="003878A0">
            <w:pPr>
              <w:rPr>
                <w:sz w:val="26"/>
                <w:szCs w:val="26"/>
                <w:lang w:val="nl-NL"/>
              </w:rPr>
            </w:pPr>
          </w:p>
        </w:tc>
        <w:tc>
          <w:tcPr>
            <w:tcW w:w="1260" w:type="dxa"/>
          </w:tcPr>
          <w:p w14:paraId="0B43FC95" w14:textId="77777777" w:rsidR="001F0D13" w:rsidRDefault="001F0D13" w:rsidP="003878A0">
            <w:pPr>
              <w:rPr>
                <w:sz w:val="26"/>
                <w:szCs w:val="26"/>
                <w:lang w:val="nl-NL"/>
              </w:rPr>
            </w:pPr>
          </w:p>
        </w:tc>
      </w:tr>
      <w:tr w:rsidR="001F0D13" w14:paraId="11F58BAB" w14:textId="77777777" w:rsidTr="004D2295">
        <w:tc>
          <w:tcPr>
            <w:tcW w:w="648" w:type="dxa"/>
          </w:tcPr>
          <w:p w14:paraId="39261E08" w14:textId="77777777" w:rsidR="001F0D13" w:rsidRPr="008B771F" w:rsidRDefault="001F0D13" w:rsidP="003878A0">
            <w:pPr>
              <w:rPr>
                <w:sz w:val="26"/>
                <w:szCs w:val="26"/>
                <w:lang w:val="nl-NL"/>
              </w:rPr>
            </w:pPr>
            <w:r w:rsidRPr="008B771F">
              <w:rPr>
                <w:sz w:val="26"/>
                <w:szCs w:val="26"/>
                <w:lang w:val="nl-NL"/>
              </w:rPr>
              <w:t>4.4</w:t>
            </w:r>
          </w:p>
        </w:tc>
        <w:tc>
          <w:tcPr>
            <w:tcW w:w="3960" w:type="dxa"/>
          </w:tcPr>
          <w:p w14:paraId="065AE2DD" w14:textId="77777777" w:rsidR="001F0D13" w:rsidRDefault="001F0D13" w:rsidP="003878A0">
            <w:pPr>
              <w:rPr>
                <w:sz w:val="26"/>
                <w:szCs w:val="26"/>
                <w:lang w:val="nl-NL"/>
              </w:rPr>
            </w:pPr>
            <w:r>
              <w:rPr>
                <w:sz w:val="26"/>
                <w:szCs w:val="26"/>
                <w:lang w:val="nl-NL"/>
              </w:rPr>
              <w:t>Chi phí khác</w:t>
            </w:r>
          </w:p>
        </w:tc>
        <w:tc>
          <w:tcPr>
            <w:tcW w:w="1350" w:type="dxa"/>
          </w:tcPr>
          <w:p w14:paraId="67BDF679" w14:textId="77777777" w:rsidR="001F0D13" w:rsidRDefault="001F0D13" w:rsidP="003878A0">
            <w:pPr>
              <w:rPr>
                <w:sz w:val="26"/>
                <w:szCs w:val="26"/>
                <w:lang w:val="nl-NL"/>
              </w:rPr>
            </w:pPr>
          </w:p>
        </w:tc>
        <w:tc>
          <w:tcPr>
            <w:tcW w:w="1380" w:type="dxa"/>
          </w:tcPr>
          <w:p w14:paraId="7DA57704" w14:textId="77777777" w:rsidR="001F0D13" w:rsidRDefault="001F0D13" w:rsidP="003878A0">
            <w:pPr>
              <w:rPr>
                <w:sz w:val="26"/>
                <w:szCs w:val="26"/>
                <w:lang w:val="nl-NL"/>
              </w:rPr>
            </w:pPr>
          </w:p>
        </w:tc>
        <w:tc>
          <w:tcPr>
            <w:tcW w:w="960" w:type="dxa"/>
          </w:tcPr>
          <w:p w14:paraId="4FD3C658" w14:textId="77777777" w:rsidR="001F0D13" w:rsidRDefault="001F0D13" w:rsidP="003878A0">
            <w:pPr>
              <w:rPr>
                <w:sz w:val="26"/>
                <w:szCs w:val="26"/>
                <w:lang w:val="nl-NL"/>
              </w:rPr>
            </w:pPr>
          </w:p>
        </w:tc>
        <w:tc>
          <w:tcPr>
            <w:tcW w:w="1260" w:type="dxa"/>
          </w:tcPr>
          <w:p w14:paraId="0A6CFB68" w14:textId="77777777" w:rsidR="001F0D13" w:rsidRDefault="001F0D13" w:rsidP="003878A0">
            <w:pPr>
              <w:rPr>
                <w:sz w:val="26"/>
                <w:szCs w:val="26"/>
                <w:lang w:val="nl-NL"/>
              </w:rPr>
            </w:pPr>
          </w:p>
        </w:tc>
      </w:tr>
      <w:tr w:rsidR="001F0D13" w14:paraId="3A7DD434" w14:textId="77777777" w:rsidTr="004D2295">
        <w:tc>
          <w:tcPr>
            <w:tcW w:w="648" w:type="dxa"/>
          </w:tcPr>
          <w:p w14:paraId="13FBCC28" w14:textId="77777777" w:rsidR="001F0D13" w:rsidRDefault="001F0D13" w:rsidP="003878A0">
            <w:pPr>
              <w:rPr>
                <w:sz w:val="26"/>
                <w:szCs w:val="26"/>
                <w:lang w:val="nl-NL"/>
              </w:rPr>
            </w:pPr>
          </w:p>
        </w:tc>
        <w:tc>
          <w:tcPr>
            <w:tcW w:w="3960" w:type="dxa"/>
          </w:tcPr>
          <w:p w14:paraId="3DD3D460" w14:textId="77777777" w:rsidR="001F0D13" w:rsidRDefault="001F0D13" w:rsidP="003878A0">
            <w:pPr>
              <w:rPr>
                <w:sz w:val="26"/>
                <w:szCs w:val="26"/>
                <w:lang w:val="nl-NL"/>
              </w:rPr>
            </w:pPr>
          </w:p>
        </w:tc>
        <w:tc>
          <w:tcPr>
            <w:tcW w:w="1350" w:type="dxa"/>
          </w:tcPr>
          <w:p w14:paraId="02874969" w14:textId="77777777" w:rsidR="001F0D13" w:rsidRDefault="001F0D13" w:rsidP="003878A0">
            <w:pPr>
              <w:rPr>
                <w:sz w:val="26"/>
                <w:szCs w:val="26"/>
                <w:lang w:val="nl-NL"/>
              </w:rPr>
            </w:pPr>
          </w:p>
        </w:tc>
        <w:tc>
          <w:tcPr>
            <w:tcW w:w="1380" w:type="dxa"/>
          </w:tcPr>
          <w:p w14:paraId="1B17EF27" w14:textId="77777777" w:rsidR="001F0D13" w:rsidRDefault="001F0D13" w:rsidP="003878A0">
            <w:pPr>
              <w:rPr>
                <w:sz w:val="26"/>
                <w:szCs w:val="26"/>
                <w:lang w:val="nl-NL"/>
              </w:rPr>
            </w:pPr>
          </w:p>
        </w:tc>
        <w:tc>
          <w:tcPr>
            <w:tcW w:w="960" w:type="dxa"/>
          </w:tcPr>
          <w:p w14:paraId="003E72E2" w14:textId="77777777" w:rsidR="001F0D13" w:rsidRDefault="001F0D13" w:rsidP="003878A0">
            <w:pPr>
              <w:rPr>
                <w:sz w:val="26"/>
                <w:szCs w:val="26"/>
                <w:lang w:val="nl-NL"/>
              </w:rPr>
            </w:pPr>
          </w:p>
        </w:tc>
        <w:tc>
          <w:tcPr>
            <w:tcW w:w="1260" w:type="dxa"/>
          </w:tcPr>
          <w:p w14:paraId="76C9E5B2" w14:textId="77777777" w:rsidR="001F0D13" w:rsidRDefault="001F0D13" w:rsidP="003878A0">
            <w:pPr>
              <w:rPr>
                <w:sz w:val="26"/>
                <w:szCs w:val="26"/>
                <w:lang w:val="nl-NL"/>
              </w:rPr>
            </w:pPr>
          </w:p>
        </w:tc>
      </w:tr>
      <w:tr w:rsidR="001F0D13" w14:paraId="7AB12D64" w14:textId="77777777" w:rsidTr="004D2295">
        <w:tc>
          <w:tcPr>
            <w:tcW w:w="648" w:type="dxa"/>
          </w:tcPr>
          <w:p w14:paraId="08429E65" w14:textId="77777777" w:rsidR="001F0D13" w:rsidRDefault="001F0D13" w:rsidP="003878A0">
            <w:pPr>
              <w:rPr>
                <w:b/>
                <w:i/>
                <w:sz w:val="26"/>
                <w:szCs w:val="26"/>
                <w:lang w:val="nl-NL"/>
              </w:rPr>
            </w:pPr>
          </w:p>
        </w:tc>
        <w:tc>
          <w:tcPr>
            <w:tcW w:w="3960" w:type="dxa"/>
          </w:tcPr>
          <w:p w14:paraId="7EC33173" w14:textId="77777777" w:rsidR="001F0D13" w:rsidRPr="008B771F" w:rsidRDefault="001F0D13" w:rsidP="003878A0">
            <w:pPr>
              <w:rPr>
                <w:b/>
                <w:sz w:val="26"/>
                <w:szCs w:val="26"/>
                <w:lang w:val="nl-NL"/>
              </w:rPr>
            </w:pPr>
            <w:r w:rsidRPr="008B771F">
              <w:rPr>
                <w:b/>
                <w:sz w:val="26"/>
                <w:szCs w:val="26"/>
                <w:lang w:val="nl-NL"/>
              </w:rPr>
              <w:t>Cộng</w:t>
            </w:r>
          </w:p>
        </w:tc>
        <w:tc>
          <w:tcPr>
            <w:tcW w:w="1350" w:type="dxa"/>
          </w:tcPr>
          <w:p w14:paraId="214D01CA" w14:textId="77777777" w:rsidR="001F0D13" w:rsidRDefault="001F0D13" w:rsidP="003878A0">
            <w:pPr>
              <w:rPr>
                <w:b/>
                <w:i/>
                <w:sz w:val="26"/>
                <w:szCs w:val="26"/>
                <w:lang w:val="nl-NL"/>
              </w:rPr>
            </w:pPr>
          </w:p>
        </w:tc>
        <w:tc>
          <w:tcPr>
            <w:tcW w:w="1380" w:type="dxa"/>
          </w:tcPr>
          <w:p w14:paraId="224A6359" w14:textId="77777777" w:rsidR="001F0D13" w:rsidRDefault="001F0D13" w:rsidP="003878A0">
            <w:pPr>
              <w:rPr>
                <w:b/>
                <w:i/>
                <w:sz w:val="26"/>
                <w:szCs w:val="26"/>
                <w:lang w:val="nl-NL"/>
              </w:rPr>
            </w:pPr>
          </w:p>
        </w:tc>
        <w:tc>
          <w:tcPr>
            <w:tcW w:w="960" w:type="dxa"/>
          </w:tcPr>
          <w:p w14:paraId="1AD21351" w14:textId="77777777" w:rsidR="001F0D13" w:rsidRDefault="001F0D13" w:rsidP="003878A0">
            <w:pPr>
              <w:rPr>
                <w:b/>
                <w:i/>
                <w:sz w:val="26"/>
                <w:szCs w:val="26"/>
                <w:lang w:val="nl-NL"/>
              </w:rPr>
            </w:pPr>
          </w:p>
        </w:tc>
        <w:tc>
          <w:tcPr>
            <w:tcW w:w="1260" w:type="dxa"/>
          </w:tcPr>
          <w:p w14:paraId="083BD6EE" w14:textId="77777777" w:rsidR="001F0D13" w:rsidRDefault="001F0D13" w:rsidP="003878A0">
            <w:pPr>
              <w:rPr>
                <w:b/>
                <w:i/>
                <w:sz w:val="26"/>
                <w:szCs w:val="26"/>
                <w:lang w:val="nl-NL"/>
              </w:rPr>
            </w:pPr>
          </w:p>
        </w:tc>
      </w:tr>
    </w:tbl>
    <w:p w14:paraId="7A2759B9" w14:textId="77777777" w:rsidR="001F0D13" w:rsidRPr="004D2295" w:rsidRDefault="001F0D13" w:rsidP="001F0D13">
      <w:pPr>
        <w:rPr>
          <w:sz w:val="18"/>
          <w:szCs w:val="26"/>
          <w:lang w:val="nl-NL"/>
        </w:rPr>
      </w:pPr>
    </w:p>
    <w:p w14:paraId="52AA0CE9" w14:textId="77777777" w:rsidR="001F0D13" w:rsidRPr="004D2295" w:rsidRDefault="001F0D13" w:rsidP="004D2295">
      <w:pPr>
        <w:ind w:firstLine="567"/>
        <w:rPr>
          <w:b/>
          <w:sz w:val="26"/>
          <w:szCs w:val="26"/>
          <w:lang w:val="nl-NL"/>
        </w:rPr>
      </w:pPr>
      <w:r w:rsidRPr="004D2295">
        <w:rPr>
          <w:b/>
          <w:sz w:val="26"/>
          <w:szCs w:val="26"/>
          <w:lang w:val="nl-NL"/>
        </w:rPr>
        <w:t>Khoản 5. Chi khác</w:t>
      </w:r>
    </w:p>
    <w:p w14:paraId="60BE267A" w14:textId="77777777" w:rsidR="001F0D13" w:rsidRPr="004D2295" w:rsidRDefault="001F0D13" w:rsidP="001F0D13">
      <w:pPr>
        <w:rPr>
          <w:b/>
          <w:i/>
          <w:sz w:val="16"/>
          <w:szCs w:val="26"/>
          <w:lang w:val="nl-NL"/>
        </w:rPr>
      </w:pPr>
    </w:p>
    <w:tbl>
      <w:tblPr>
        <w:tblW w:w="955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3960"/>
        <w:gridCol w:w="1350"/>
        <w:gridCol w:w="1380"/>
        <w:gridCol w:w="960"/>
        <w:gridCol w:w="1260"/>
      </w:tblGrid>
      <w:tr w:rsidR="001F0D13" w14:paraId="2BBE6A36" w14:textId="77777777" w:rsidTr="004D2295">
        <w:trPr>
          <w:cantSplit/>
        </w:trPr>
        <w:tc>
          <w:tcPr>
            <w:tcW w:w="648" w:type="dxa"/>
            <w:vMerge w:val="restart"/>
            <w:vAlign w:val="center"/>
          </w:tcPr>
          <w:p w14:paraId="79D6FC5F" w14:textId="77777777" w:rsidR="001F0D13" w:rsidRPr="004D2295" w:rsidRDefault="001F0D13" w:rsidP="003878A0">
            <w:pPr>
              <w:jc w:val="center"/>
              <w:rPr>
                <w:b/>
                <w:sz w:val="26"/>
                <w:szCs w:val="26"/>
                <w:lang w:val="nl-NL"/>
              </w:rPr>
            </w:pPr>
            <w:r w:rsidRPr="004D2295">
              <w:rPr>
                <w:b/>
                <w:sz w:val="26"/>
                <w:szCs w:val="26"/>
                <w:lang w:val="nl-NL"/>
              </w:rPr>
              <w:t>TT</w:t>
            </w:r>
          </w:p>
        </w:tc>
        <w:tc>
          <w:tcPr>
            <w:tcW w:w="3960" w:type="dxa"/>
            <w:vMerge w:val="restart"/>
            <w:vAlign w:val="center"/>
          </w:tcPr>
          <w:p w14:paraId="479CB17C" w14:textId="77777777" w:rsidR="001F0D13" w:rsidRPr="004D2295" w:rsidRDefault="001F0D13" w:rsidP="003878A0">
            <w:pPr>
              <w:jc w:val="center"/>
              <w:rPr>
                <w:b/>
                <w:sz w:val="26"/>
                <w:szCs w:val="26"/>
                <w:lang w:val="nl-NL"/>
              </w:rPr>
            </w:pPr>
            <w:r w:rsidRPr="004D2295">
              <w:rPr>
                <w:b/>
                <w:sz w:val="26"/>
                <w:szCs w:val="26"/>
                <w:lang w:val="nl-NL"/>
              </w:rPr>
              <w:t>Nội dung</w:t>
            </w:r>
          </w:p>
        </w:tc>
        <w:tc>
          <w:tcPr>
            <w:tcW w:w="1350" w:type="dxa"/>
            <w:vMerge w:val="restart"/>
            <w:vAlign w:val="center"/>
          </w:tcPr>
          <w:p w14:paraId="6151CE51" w14:textId="77777777" w:rsidR="001F0D13" w:rsidRPr="004D2295" w:rsidRDefault="001F0D13" w:rsidP="003878A0">
            <w:pPr>
              <w:jc w:val="center"/>
              <w:rPr>
                <w:b/>
                <w:sz w:val="26"/>
                <w:szCs w:val="26"/>
                <w:lang w:val="nl-NL"/>
              </w:rPr>
            </w:pPr>
            <w:r w:rsidRPr="004D2295">
              <w:rPr>
                <w:b/>
                <w:sz w:val="26"/>
                <w:szCs w:val="26"/>
                <w:lang w:val="nl-NL"/>
              </w:rPr>
              <w:t>Kinh phí</w:t>
            </w:r>
          </w:p>
        </w:tc>
        <w:tc>
          <w:tcPr>
            <w:tcW w:w="3600" w:type="dxa"/>
            <w:gridSpan w:val="3"/>
            <w:vAlign w:val="center"/>
          </w:tcPr>
          <w:p w14:paraId="1A64E553" w14:textId="77777777" w:rsidR="001F0D13" w:rsidRPr="004D2295" w:rsidRDefault="001F0D13" w:rsidP="003878A0">
            <w:pPr>
              <w:jc w:val="center"/>
              <w:rPr>
                <w:b/>
                <w:sz w:val="26"/>
                <w:szCs w:val="26"/>
                <w:lang w:val="nl-NL"/>
              </w:rPr>
            </w:pPr>
            <w:r w:rsidRPr="004D2295">
              <w:rPr>
                <w:b/>
                <w:sz w:val="26"/>
                <w:szCs w:val="26"/>
                <w:lang w:val="nl-NL"/>
              </w:rPr>
              <w:t>Nguồn vốn</w:t>
            </w:r>
          </w:p>
        </w:tc>
      </w:tr>
      <w:tr w:rsidR="001F0D13" w14:paraId="5BA43B52" w14:textId="77777777" w:rsidTr="004D2295">
        <w:trPr>
          <w:cantSplit/>
        </w:trPr>
        <w:tc>
          <w:tcPr>
            <w:tcW w:w="648" w:type="dxa"/>
            <w:vMerge/>
            <w:vAlign w:val="center"/>
          </w:tcPr>
          <w:p w14:paraId="42FD50EA" w14:textId="77777777" w:rsidR="001F0D13" w:rsidRPr="004D2295" w:rsidRDefault="001F0D13" w:rsidP="003878A0">
            <w:pPr>
              <w:jc w:val="center"/>
              <w:rPr>
                <w:sz w:val="26"/>
                <w:szCs w:val="26"/>
                <w:lang w:val="nl-NL"/>
              </w:rPr>
            </w:pPr>
          </w:p>
        </w:tc>
        <w:tc>
          <w:tcPr>
            <w:tcW w:w="3960" w:type="dxa"/>
            <w:vMerge/>
            <w:vAlign w:val="center"/>
          </w:tcPr>
          <w:p w14:paraId="0B15FCCC" w14:textId="77777777" w:rsidR="001F0D13" w:rsidRPr="004D2295" w:rsidRDefault="001F0D13" w:rsidP="003878A0">
            <w:pPr>
              <w:jc w:val="center"/>
              <w:rPr>
                <w:sz w:val="26"/>
                <w:szCs w:val="26"/>
                <w:lang w:val="nl-NL"/>
              </w:rPr>
            </w:pPr>
          </w:p>
        </w:tc>
        <w:tc>
          <w:tcPr>
            <w:tcW w:w="1350" w:type="dxa"/>
            <w:vMerge/>
            <w:vAlign w:val="center"/>
          </w:tcPr>
          <w:p w14:paraId="658FE524" w14:textId="77777777" w:rsidR="001F0D13" w:rsidRPr="004D2295" w:rsidRDefault="001F0D13" w:rsidP="003878A0">
            <w:pPr>
              <w:jc w:val="center"/>
              <w:rPr>
                <w:sz w:val="26"/>
                <w:szCs w:val="26"/>
                <w:lang w:val="nl-NL"/>
              </w:rPr>
            </w:pPr>
          </w:p>
        </w:tc>
        <w:tc>
          <w:tcPr>
            <w:tcW w:w="1380" w:type="dxa"/>
            <w:vAlign w:val="center"/>
          </w:tcPr>
          <w:p w14:paraId="5C567769" w14:textId="77777777" w:rsidR="001F0D13" w:rsidRPr="004D2295" w:rsidRDefault="001F0D13" w:rsidP="003878A0">
            <w:pPr>
              <w:jc w:val="center"/>
              <w:rPr>
                <w:b/>
                <w:sz w:val="26"/>
                <w:szCs w:val="26"/>
                <w:lang w:val="nl-NL"/>
              </w:rPr>
            </w:pPr>
            <w:r w:rsidRPr="004D2295">
              <w:rPr>
                <w:b/>
                <w:sz w:val="26"/>
                <w:szCs w:val="26"/>
                <w:lang w:val="nl-NL"/>
              </w:rPr>
              <w:t>NS</w:t>
            </w:r>
          </w:p>
          <w:p w14:paraId="7C2FCF1B" w14:textId="77777777" w:rsidR="001F0D13" w:rsidRPr="004D2295" w:rsidRDefault="001F0D13" w:rsidP="003878A0">
            <w:pPr>
              <w:jc w:val="center"/>
              <w:rPr>
                <w:b/>
                <w:sz w:val="26"/>
                <w:szCs w:val="26"/>
                <w:lang w:val="nl-NL"/>
              </w:rPr>
            </w:pPr>
            <w:r w:rsidRPr="004D2295">
              <w:rPr>
                <w:b/>
                <w:sz w:val="26"/>
                <w:szCs w:val="26"/>
                <w:lang w:val="nl-NL"/>
              </w:rPr>
              <w:t>SNKH*</w:t>
            </w:r>
          </w:p>
        </w:tc>
        <w:tc>
          <w:tcPr>
            <w:tcW w:w="960" w:type="dxa"/>
            <w:vAlign w:val="center"/>
          </w:tcPr>
          <w:p w14:paraId="51294873" w14:textId="77777777" w:rsidR="001F0D13" w:rsidRPr="004D2295" w:rsidRDefault="001F0D13" w:rsidP="003878A0">
            <w:pPr>
              <w:jc w:val="center"/>
              <w:rPr>
                <w:b/>
                <w:sz w:val="26"/>
                <w:szCs w:val="26"/>
                <w:lang w:val="nl-NL"/>
              </w:rPr>
            </w:pPr>
            <w:r w:rsidRPr="004D2295">
              <w:rPr>
                <w:b/>
                <w:sz w:val="26"/>
                <w:szCs w:val="26"/>
                <w:lang w:val="nl-NL"/>
              </w:rPr>
              <w:t>Tài trợ</w:t>
            </w:r>
          </w:p>
        </w:tc>
        <w:tc>
          <w:tcPr>
            <w:tcW w:w="1260" w:type="dxa"/>
            <w:vAlign w:val="center"/>
          </w:tcPr>
          <w:p w14:paraId="37CD578B" w14:textId="77777777" w:rsidR="001F0D13" w:rsidRPr="004D2295" w:rsidRDefault="001F0D13" w:rsidP="003878A0">
            <w:pPr>
              <w:jc w:val="center"/>
              <w:rPr>
                <w:b/>
                <w:sz w:val="26"/>
                <w:szCs w:val="26"/>
                <w:lang w:val="nl-NL"/>
              </w:rPr>
            </w:pPr>
            <w:r w:rsidRPr="004D2295">
              <w:rPr>
                <w:b/>
                <w:sz w:val="26"/>
                <w:szCs w:val="26"/>
                <w:lang w:val="nl-NL"/>
              </w:rPr>
              <w:t>Khác</w:t>
            </w:r>
          </w:p>
        </w:tc>
      </w:tr>
      <w:tr w:rsidR="001F0D13" w14:paraId="30E4BB0B" w14:textId="77777777" w:rsidTr="004D2295">
        <w:tc>
          <w:tcPr>
            <w:tcW w:w="648" w:type="dxa"/>
          </w:tcPr>
          <w:p w14:paraId="4684B219" w14:textId="77777777" w:rsidR="001F0D13" w:rsidRPr="004D2295" w:rsidRDefault="001F0D13" w:rsidP="004D2295">
            <w:pPr>
              <w:spacing w:before="20"/>
              <w:rPr>
                <w:sz w:val="26"/>
                <w:szCs w:val="26"/>
                <w:lang w:val="nl-NL"/>
              </w:rPr>
            </w:pPr>
            <w:r w:rsidRPr="004D2295">
              <w:rPr>
                <w:sz w:val="26"/>
                <w:szCs w:val="26"/>
                <w:lang w:val="nl-NL"/>
              </w:rPr>
              <w:t>5.1</w:t>
            </w:r>
          </w:p>
        </w:tc>
        <w:tc>
          <w:tcPr>
            <w:tcW w:w="3960" w:type="dxa"/>
          </w:tcPr>
          <w:p w14:paraId="6BB145D7" w14:textId="77777777" w:rsidR="001F0D13" w:rsidRPr="004D2295" w:rsidRDefault="001F0D13" w:rsidP="004D2295">
            <w:pPr>
              <w:spacing w:before="20"/>
              <w:rPr>
                <w:sz w:val="26"/>
                <w:szCs w:val="26"/>
                <w:lang w:val="nl-NL"/>
              </w:rPr>
            </w:pPr>
            <w:r w:rsidRPr="004D2295">
              <w:rPr>
                <w:sz w:val="26"/>
                <w:szCs w:val="26"/>
                <w:lang w:val="nl-NL"/>
              </w:rPr>
              <w:t xml:space="preserve">Công tác phí </w:t>
            </w:r>
          </w:p>
        </w:tc>
        <w:tc>
          <w:tcPr>
            <w:tcW w:w="1350" w:type="dxa"/>
          </w:tcPr>
          <w:p w14:paraId="0AD1445E" w14:textId="77777777" w:rsidR="001F0D13" w:rsidRDefault="001F0D13" w:rsidP="004D2295">
            <w:pPr>
              <w:spacing w:before="20"/>
              <w:rPr>
                <w:i/>
                <w:sz w:val="26"/>
                <w:szCs w:val="26"/>
                <w:lang w:val="nl-NL"/>
              </w:rPr>
            </w:pPr>
          </w:p>
        </w:tc>
        <w:tc>
          <w:tcPr>
            <w:tcW w:w="1380" w:type="dxa"/>
          </w:tcPr>
          <w:p w14:paraId="193875FC" w14:textId="77777777" w:rsidR="001F0D13" w:rsidRDefault="001F0D13" w:rsidP="004D2295">
            <w:pPr>
              <w:spacing w:before="20"/>
              <w:rPr>
                <w:i/>
                <w:sz w:val="26"/>
                <w:szCs w:val="26"/>
                <w:lang w:val="nl-NL"/>
              </w:rPr>
            </w:pPr>
          </w:p>
        </w:tc>
        <w:tc>
          <w:tcPr>
            <w:tcW w:w="960" w:type="dxa"/>
          </w:tcPr>
          <w:p w14:paraId="261301FD" w14:textId="77777777" w:rsidR="001F0D13" w:rsidRDefault="001F0D13" w:rsidP="003878A0">
            <w:pPr>
              <w:rPr>
                <w:i/>
                <w:sz w:val="26"/>
                <w:szCs w:val="26"/>
                <w:lang w:val="nl-NL"/>
              </w:rPr>
            </w:pPr>
          </w:p>
        </w:tc>
        <w:tc>
          <w:tcPr>
            <w:tcW w:w="1260" w:type="dxa"/>
          </w:tcPr>
          <w:p w14:paraId="42401EA7" w14:textId="77777777" w:rsidR="001F0D13" w:rsidRDefault="001F0D13" w:rsidP="003878A0">
            <w:pPr>
              <w:rPr>
                <w:i/>
                <w:sz w:val="26"/>
                <w:szCs w:val="26"/>
                <w:lang w:val="nl-NL"/>
              </w:rPr>
            </w:pPr>
          </w:p>
        </w:tc>
      </w:tr>
      <w:tr w:rsidR="001F0D13" w14:paraId="2C983AD6" w14:textId="77777777" w:rsidTr="004D2295">
        <w:tc>
          <w:tcPr>
            <w:tcW w:w="648" w:type="dxa"/>
          </w:tcPr>
          <w:p w14:paraId="51E86EAF" w14:textId="77777777" w:rsidR="001F0D13" w:rsidRPr="004D2295" w:rsidRDefault="001F0D13" w:rsidP="004D2295">
            <w:pPr>
              <w:spacing w:before="20"/>
              <w:rPr>
                <w:sz w:val="26"/>
                <w:szCs w:val="26"/>
                <w:lang w:val="nl-NL"/>
              </w:rPr>
            </w:pPr>
          </w:p>
        </w:tc>
        <w:tc>
          <w:tcPr>
            <w:tcW w:w="3960" w:type="dxa"/>
          </w:tcPr>
          <w:p w14:paraId="5CEB19AC" w14:textId="77777777" w:rsidR="001F0D13" w:rsidRPr="004D2295" w:rsidRDefault="001F0D13" w:rsidP="004D2295">
            <w:pPr>
              <w:spacing w:before="20"/>
              <w:rPr>
                <w:sz w:val="26"/>
                <w:szCs w:val="26"/>
                <w:lang w:val="nl-NL"/>
              </w:rPr>
            </w:pPr>
          </w:p>
        </w:tc>
        <w:tc>
          <w:tcPr>
            <w:tcW w:w="1350" w:type="dxa"/>
          </w:tcPr>
          <w:p w14:paraId="4244BD1E" w14:textId="77777777" w:rsidR="001F0D13" w:rsidRDefault="001F0D13" w:rsidP="004D2295">
            <w:pPr>
              <w:spacing w:before="20"/>
              <w:rPr>
                <w:sz w:val="26"/>
                <w:szCs w:val="26"/>
                <w:lang w:val="nl-NL"/>
              </w:rPr>
            </w:pPr>
          </w:p>
        </w:tc>
        <w:tc>
          <w:tcPr>
            <w:tcW w:w="1380" w:type="dxa"/>
          </w:tcPr>
          <w:p w14:paraId="6217F55F" w14:textId="77777777" w:rsidR="001F0D13" w:rsidRDefault="001F0D13" w:rsidP="004D2295">
            <w:pPr>
              <w:spacing w:before="20"/>
              <w:rPr>
                <w:sz w:val="26"/>
                <w:szCs w:val="26"/>
                <w:lang w:val="nl-NL"/>
              </w:rPr>
            </w:pPr>
          </w:p>
        </w:tc>
        <w:tc>
          <w:tcPr>
            <w:tcW w:w="960" w:type="dxa"/>
          </w:tcPr>
          <w:p w14:paraId="4C2D36AC" w14:textId="77777777" w:rsidR="001F0D13" w:rsidRDefault="001F0D13" w:rsidP="003878A0">
            <w:pPr>
              <w:rPr>
                <w:sz w:val="26"/>
                <w:szCs w:val="26"/>
                <w:lang w:val="nl-NL"/>
              </w:rPr>
            </w:pPr>
          </w:p>
        </w:tc>
        <w:tc>
          <w:tcPr>
            <w:tcW w:w="1260" w:type="dxa"/>
          </w:tcPr>
          <w:p w14:paraId="7D97334E" w14:textId="77777777" w:rsidR="001F0D13" w:rsidRDefault="001F0D13" w:rsidP="003878A0">
            <w:pPr>
              <w:rPr>
                <w:sz w:val="26"/>
                <w:szCs w:val="26"/>
                <w:lang w:val="nl-NL"/>
              </w:rPr>
            </w:pPr>
          </w:p>
        </w:tc>
      </w:tr>
      <w:tr w:rsidR="001F0D13" w14:paraId="3C56CA7F" w14:textId="77777777" w:rsidTr="004D2295">
        <w:tc>
          <w:tcPr>
            <w:tcW w:w="648" w:type="dxa"/>
          </w:tcPr>
          <w:p w14:paraId="6715F530" w14:textId="77777777" w:rsidR="001F0D13" w:rsidRPr="004D2295" w:rsidRDefault="001F0D13" w:rsidP="004D2295">
            <w:pPr>
              <w:spacing w:before="20"/>
              <w:rPr>
                <w:sz w:val="26"/>
                <w:szCs w:val="26"/>
                <w:lang w:val="nl-NL"/>
              </w:rPr>
            </w:pPr>
          </w:p>
        </w:tc>
        <w:tc>
          <w:tcPr>
            <w:tcW w:w="3960" w:type="dxa"/>
          </w:tcPr>
          <w:p w14:paraId="506C1D49" w14:textId="77777777" w:rsidR="001F0D13" w:rsidRPr="004D2295" w:rsidRDefault="001F0D13" w:rsidP="004D2295">
            <w:pPr>
              <w:spacing w:before="20"/>
              <w:rPr>
                <w:sz w:val="26"/>
                <w:szCs w:val="26"/>
                <w:lang w:val="nl-NL"/>
              </w:rPr>
            </w:pPr>
          </w:p>
        </w:tc>
        <w:tc>
          <w:tcPr>
            <w:tcW w:w="1350" w:type="dxa"/>
          </w:tcPr>
          <w:p w14:paraId="5EAC541B" w14:textId="77777777" w:rsidR="001F0D13" w:rsidRDefault="001F0D13" w:rsidP="004D2295">
            <w:pPr>
              <w:spacing w:before="20"/>
              <w:rPr>
                <w:sz w:val="26"/>
                <w:szCs w:val="26"/>
                <w:lang w:val="nl-NL"/>
              </w:rPr>
            </w:pPr>
          </w:p>
        </w:tc>
        <w:tc>
          <w:tcPr>
            <w:tcW w:w="1380" w:type="dxa"/>
          </w:tcPr>
          <w:p w14:paraId="142380CE" w14:textId="77777777" w:rsidR="001F0D13" w:rsidRDefault="001F0D13" w:rsidP="004D2295">
            <w:pPr>
              <w:spacing w:before="20"/>
              <w:rPr>
                <w:sz w:val="26"/>
                <w:szCs w:val="26"/>
                <w:lang w:val="nl-NL"/>
              </w:rPr>
            </w:pPr>
          </w:p>
        </w:tc>
        <w:tc>
          <w:tcPr>
            <w:tcW w:w="960" w:type="dxa"/>
          </w:tcPr>
          <w:p w14:paraId="31110F04" w14:textId="77777777" w:rsidR="001F0D13" w:rsidRDefault="001F0D13" w:rsidP="003878A0">
            <w:pPr>
              <w:rPr>
                <w:sz w:val="26"/>
                <w:szCs w:val="26"/>
                <w:lang w:val="nl-NL"/>
              </w:rPr>
            </w:pPr>
          </w:p>
        </w:tc>
        <w:tc>
          <w:tcPr>
            <w:tcW w:w="1260" w:type="dxa"/>
          </w:tcPr>
          <w:p w14:paraId="7679DE6C" w14:textId="77777777" w:rsidR="001F0D13" w:rsidRDefault="001F0D13" w:rsidP="003878A0">
            <w:pPr>
              <w:rPr>
                <w:sz w:val="26"/>
                <w:szCs w:val="26"/>
                <w:lang w:val="nl-NL"/>
              </w:rPr>
            </w:pPr>
          </w:p>
        </w:tc>
      </w:tr>
      <w:tr w:rsidR="001F0D13" w14:paraId="6D1440D8" w14:textId="77777777" w:rsidTr="004D2295">
        <w:tc>
          <w:tcPr>
            <w:tcW w:w="648" w:type="dxa"/>
          </w:tcPr>
          <w:p w14:paraId="68A34E50" w14:textId="77777777" w:rsidR="001F0D13" w:rsidRPr="004D2295" w:rsidRDefault="001F0D13" w:rsidP="004D2295">
            <w:pPr>
              <w:spacing w:before="20"/>
              <w:rPr>
                <w:sz w:val="26"/>
                <w:szCs w:val="26"/>
                <w:lang w:val="nl-NL"/>
              </w:rPr>
            </w:pPr>
            <w:r w:rsidRPr="004D2295">
              <w:rPr>
                <w:sz w:val="26"/>
                <w:szCs w:val="26"/>
                <w:lang w:val="nl-NL"/>
              </w:rPr>
              <w:t>5.2</w:t>
            </w:r>
          </w:p>
        </w:tc>
        <w:tc>
          <w:tcPr>
            <w:tcW w:w="3960" w:type="dxa"/>
          </w:tcPr>
          <w:p w14:paraId="5C004DA5" w14:textId="77777777" w:rsidR="001F0D13" w:rsidRPr="004D2295" w:rsidRDefault="001F0D13" w:rsidP="004D2295">
            <w:pPr>
              <w:spacing w:before="20"/>
              <w:rPr>
                <w:sz w:val="26"/>
                <w:szCs w:val="26"/>
                <w:lang w:val="nl-NL"/>
              </w:rPr>
            </w:pPr>
            <w:r w:rsidRPr="004D2295">
              <w:rPr>
                <w:sz w:val="26"/>
                <w:szCs w:val="26"/>
                <w:lang w:val="nl-NL"/>
              </w:rPr>
              <w:t xml:space="preserve">Quản lý cơ sở </w:t>
            </w:r>
          </w:p>
        </w:tc>
        <w:tc>
          <w:tcPr>
            <w:tcW w:w="1350" w:type="dxa"/>
          </w:tcPr>
          <w:p w14:paraId="12AF9314" w14:textId="77777777" w:rsidR="001F0D13" w:rsidRDefault="001F0D13" w:rsidP="004D2295">
            <w:pPr>
              <w:spacing w:before="20"/>
              <w:rPr>
                <w:i/>
                <w:sz w:val="26"/>
                <w:szCs w:val="26"/>
                <w:lang w:val="nl-NL"/>
              </w:rPr>
            </w:pPr>
          </w:p>
        </w:tc>
        <w:tc>
          <w:tcPr>
            <w:tcW w:w="1380" w:type="dxa"/>
          </w:tcPr>
          <w:p w14:paraId="74AA1B76" w14:textId="77777777" w:rsidR="001F0D13" w:rsidRDefault="001F0D13" w:rsidP="004D2295">
            <w:pPr>
              <w:spacing w:before="20"/>
              <w:rPr>
                <w:i/>
                <w:sz w:val="26"/>
                <w:szCs w:val="26"/>
                <w:lang w:val="nl-NL"/>
              </w:rPr>
            </w:pPr>
          </w:p>
        </w:tc>
        <w:tc>
          <w:tcPr>
            <w:tcW w:w="960" w:type="dxa"/>
          </w:tcPr>
          <w:p w14:paraId="3CEC7CB9" w14:textId="77777777" w:rsidR="001F0D13" w:rsidRDefault="001F0D13" w:rsidP="003878A0">
            <w:pPr>
              <w:rPr>
                <w:i/>
                <w:sz w:val="26"/>
                <w:szCs w:val="26"/>
                <w:lang w:val="nl-NL"/>
              </w:rPr>
            </w:pPr>
          </w:p>
        </w:tc>
        <w:tc>
          <w:tcPr>
            <w:tcW w:w="1260" w:type="dxa"/>
          </w:tcPr>
          <w:p w14:paraId="57798C9D" w14:textId="77777777" w:rsidR="001F0D13" w:rsidRDefault="001F0D13" w:rsidP="003878A0">
            <w:pPr>
              <w:rPr>
                <w:i/>
                <w:sz w:val="26"/>
                <w:szCs w:val="26"/>
                <w:lang w:val="nl-NL"/>
              </w:rPr>
            </w:pPr>
          </w:p>
        </w:tc>
      </w:tr>
      <w:tr w:rsidR="001F0D13" w14:paraId="2E075BB0" w14:textId="77777777" w:rsidTr="004D2295">
        <w:tc>
          <w:tcPr>
            <w:tcW w:w="648" w:type="dxa"/>
          </w:tcPr>
          <w:p w14:paraId="3D088831" w14:textId="77777777" w:rsidR="001F0D13" w:rsidRPr="004D2295" w:rsidRDefault="001F0D13" w:rsidP="004D2295">
            <w:pPr>
              <w:spacing w:before="20"/>
              <w:rPr>
                <w:sz w:val="26"/>
                <w:szCs w:val="26"/>
                <w:lang w:val="nl-NL"/>
              </w:rPr>
            </w:pPr>
          </w:p>
        </w:tc>
        <w:tc>
          <w:tcPr>
            <w:tcW w:w="3960" w:type="dxa"/>
          </w:tcPr>
          <w:p w14:paraId="0B5DA508" w14:textId="77777777" w:rsidR="001F0D13" w:rsidRPr="004D2295" w:rsidRDefault="001F0D13" w:rsidP="004D2295">
            <w:pPr>
              <w:spacing w:before="20"/>
              <w:rPr>
                <w:sz w:val="26"/>
                <w:szCs w:val="26"/>
                <w:lang w:val="nl-NL"/>
              </w:rPr>
            </w:pPr>
          </w:p>
        </w:tc>
        <w:tc>
          <w:tcPr>
            <w:tcW w:w="1350" w:type="dxa"/>
          </w:tcPr>
          <w:p w14:paraId="2290E698" w14:textId="77777777" w:rsidR="001F0D13" w:rsidRDefault="001F0D13" w:rsidP="004D2295">
            <w:pPr>
              <w:spacing w:before="20"/>
              <w:rPr>
                <w:sz w:val="26"/>
                <w:szCs w:val="26"/>
                <w:lang w:val="nl-NL"/>
              </w:rPr>
            </w:pPr>
          </w:p>
        </w:tc>
        <w:tc>
          <w:tcPr>
            <w:tcW w:w="1380" w:type="dxa"/>
          </w:tcPr>
          <w:p w14:paraId="2BEB2206" w14:textId="77777777" w:rsidR="001F0D13" w:rsidRDefault="001F0D13" w:rsidP="004D2295">
            <w:pPr>
              <w:spacing w:before="20"/>
              <w:rPr>
                <w:sz w:val="26"/>
                <w:szCs w:val="26"/>
                <w:lang w:val="nl-NL"/>
              </w:rPr>
            </w:pPr>
          </w:p>
        </w:tc>
        <w:tc>
          <w:tcPr>
            <w:tcW w:w="960" w:type="dxa"/>
          </w:tcPr>
          <w:p w14:paraId="7684FA9F" w14:textId="77777777" w:rsidR="001F0D13" w:rsidRDefault="001F0D13" w:rsidP="003878A0">
            <w:pPr>
              <w:rPr>
                <w:sz w:val="26"/>
                <w:szCs w:val="26"/>
                <w:lang w:val="nl-NL"/>
              </w:rPr>
            </w:pPr>
          </w:p>
        </w:tc>
        <w:tc>
          <w:tcPr>
            <w:tcW w:w="1260" w:type="dxa"/>
          </w:tcPr>
          <w:p w14:paraId="668F99AC" w14:textId="77777777" w:rsidR="001F0D13" w:rsidRDefault="001F0D13" w:rsidP="003878A0">
            <w:pPr>
              <w:rPr>
                <w:sz w:val="26"/>
                <w:szCs w:val="26"/>
                <w:lang w:val="nl-NL"/>
              </w:rPr>
            </w:pPr>
          </w:p>
        </w:tc>
      </w:tr>
      <w:tr w:rsidR="001F0D13" w:rsidRPr="00517151" w14:paraId="7CE49AE8" w14:textId="77777777" w:rsidTr="004D2295">
        <w:tc>
          <w:tcPr>
            <w:tcW w:w="648" w:type="dxa"/>
          </w:tcPr>
          <w:p w14:paraId="6B55409B" w14:textId="77777777" w:rsidR="001F0D13" w:rsidRPr="004D2295" w:rsidRDefault="001F0D13" w:rsidP="004D2295">
            <w:pPr>
              <w:spacing w:before="20"/>
              <w:rPr>
                <w:sz w:val="26"/>
                <w:szCs w:val="26"/>
                <w:lang w:val="nl-NL"/>
              </w:rPr>
            </w:pPr>
            <w:r w:rsidRPr="004D2295">
              <w:rPr>
                <w:sz w:val="26"/>
                <w:szCs w:val="26"/>
                <w:lang w:val="nl-NL"/>
              </w:rPr>
              <w:t>5.3</w:t>
            </w:r>
          </w:p>
        </w:tc>
        <w:tc>
          <w:tcPr>
            <w:tcW w:w="3960" w:type="dxa"/>
          </w:tcPr>
          <w:p w14:paraId="4E03861D" w14:textId="26C7D5BD" w:rsidR="001F0D13" w:rsidRPr="004D2295" w:rsidRDefault="001F0D13" w:rsidP="004D2295">
            <w:pPr>
              <w:spacing w:before="20"/>
              <w:rPr>
                <w:sz w:val="26"/>
                <w:szCs w:val="26"/>
                <w:lang w:val="nl-NL"/>
              </w:rPr>
            </w:pPr>
            <w:r w:rsidRPr="004D2295">
              <w:rPr>
                <w:sz w:val="26"/>
                <w:szCs w:val="26"/>
                <w:lang w:val="nl-NL"/>
              </w:rPr>
              <w:t>Chi phí đánh giá, kiểm tra, nghiệm thu</w:t>
            </w:r>
          </w:p>
        </w:tc>
        <w:tc>
          <w:tcPr>
            <w:tcW w:w="1350" w:type="dxa"/>
          </w:tcPr>
          <w:p w14:paraId="783CD941" w14:textId="77777777" w:rsidR="001F0D13" w:rsidRDefault="001F0D13" w:rsidP="004D2295">
            <w:pPr>
              <w:spacing w:before="20"/>
              <w:rPr>
                <w:i/>
                <w:sz w:val="26"/>
                <w:szCs w:val="26"/>
                <w:lang w:val="nl-NL"/>
              </w:rPr>
            </w:pPr>
          </w:p>
        </w:tc>
        <w:tc>
          <w:tcPr>
            <w:tcW w:w="1380" w:type="dxa"/>
          </w:tcPr>
          <w:p w14:paraId="516780D5" w14:textId="77777777" w:rsidR="001F0D13" w:rsidRDefault="001F0D13" w:rsidP="004D2295">
            <w:pPr>
              <w:spacing w:before="20"/>
              <w:rPr>
                <w:i/>
                <w:sz w:val="26"/>
                <w:szCs w:val="26"/>
                <w:lang w:val="nl-NL"/>
              </w:rPr>
            </w:pPr>
          </w:p>
        </w:tc>
        <w:tc>
          <w:tcPr>
            <w:tcW w:w="960" w:type="dxa"/>
          </w:tcPr>
          <w:p w14:paraId="0AC64CB7" w14:textId="77777777" w:rsidR="001F0D13" w:rsidRDefault="001F0D13" w:rsidP="003878A0">
            <w:pPr>
              <w:rPr>
                <w:i/>
                <w:sz w:val="26"/>
                <w:szCs w:val="26"/>
                <w:lang w:val="nl-NL"/>
              </w:rPr>
            </w:pPr>
          </w:p>
        </w:tc>
        <w:tc>
          <w:tcPr>
            <w:tcW w:w="1260" w:type="dxa"/>
          </w:tcPr>
          <w:p w14:paraId="7479BA15" w14:textId="77777777" w:rsidR="001F0D13" w:rsidRDefault="001F0D13" w:rsidP="003878A0">
            <w:pPr>
              <w:rPr>
                <w:i/>
                <w:sz w:val="26"/>
                <w:szCs w:val="26"/>
                <w:lang w:val="nl-NL"/>
              </w:rPr>
            </w:pPr>
          </w:p>
        </w:tc>
      </w:tr>
      <w:tr w:rsidR="001F0D13" w14:paraId="390F8D62" w14:textId="77777777" w:rsidTr="004D2295">
        <w:tc>
          <w:tcPr>
            <w:tcW w:w="648" w:type="dxa"/>
          </w:tcPr>
          <w:p w14:paraId="6917AA0B" w14:textId="77777777" w:rsidR="001F0D13" w:rsidRDefault="001F0D13" w:rsidP="004D2295">
            <w:pPr>
              <w:spacing w:before="20"/>
              <w:rPr>
                <w:sz w:val="26"/>
                <w:szCs w:val="26"/>
                <w:lang w:val="nl-NL"/>
              </w:rPr>
            </w:pPr>
          </w:p>
        </w:tc>
        <w:tc>
          <w:tcPr>
            <w:tcW w:w="3960" w:type="dxa"/>
          </w:tcPr>
          <w:p w14:paraId="4BE35A43" w14:textId="77777777" w:rsidR="001F0D13" w:rsidRDefault="001F0D13" w:rsidP="004D2295">
            <w:pPr>
              <w:spacing w:before="20"/>
              <w:rPr>
                <w:sz w:val="26"/>
                <w:szCs w:val="26"/>
                <w:lang w:val="nl-NL"/>
              </w:rPr>
            </w:pPr>
            <w:r>
              <w:rPr>
                <w:sz w:val="26"/>
                <w:szCs w:val="26"/>
                <w:lang w:val="nl-NL"/>
              </w:rPr>
              <w:t>- Chi phí thẩm định</w:t>
            </w:r>
          </w:p>
        </w:tc>
        <w:tc>
          <w:tcPr>
            <w:tcW w:w="1350" w:type="dxa"/>
          </w:tcPr>
          <w:p w14:paraId="6C0A9640" w14:textId="77777777" w:rsidR="001F0D13" w:rsidRDefault="001F0D13" w:rsidP="004D2295">
            <w:pPr>
              <w:spacing w:before="20"/>
              <w:rPr>
                <w:sz w:val="26"/>
                <w:szCs w:val="26"/>
                <w:lang w:val="nl-NL"/>
              </w:rPr>
            </w:pPr>
          </w:p>
        </w:tc>
        <w:tc>
          <w:tcPr>
            <w:tcW w:w="1380" w:type="dxa"/>
          </w:tcPr>
          <w:p w14:paraId="6D331440" w14:textId="77777777" w:rsidR="001F0D13" w:rsidRDefault="001F0D13" w:rsidP="004D2295">
            <w:pPr>
              <w:spacing w:before="20"/>
              <w:rPr>
                <w:sz w:val="26"/>
                <w:szCs w:val="26"/>
                <w:lang w:val="nl-NL"/>
              </w:rPr>
            </w:pPr>
          </w:p>
        </w:tc>
        <w:tc>
          <w:tcPr>
            <w:tcW w:w="960" w:type="dxa"/>
          </w:tcPr>
          <w:p w14:paraId="5B9CD6F5" w14:textId="77777777" w:rsidR="001F0D13" w:rsidRDefault="001F0D13" w:rsidP="003878A0">
            <w:pPr>
              <w:rPr>
                <w:sz w:val="26"/>
                <w:szCs w:val="26"/>
                <w:lang w:val="nl-NL"/>
              </w:rPr>
            </w:pPr>
          </w:p>
        </w:tc>
        <w:tc>
          <w:tcPr>
            <w:tcW w:w="1260" w:type="dxa"/>
          </w:tcPr>
          <w:p w14:paraId="2AEF4AA6" w14:textId="77777777" w:rsidR="001F0D13" w:rsidRDefault="001F0D13" w:rsidP="003878A0">
            <w:pPr>
              <w:rPr>
                <w:sz w:val="26"/>
                <w:szCs w:val="26"/>
                <w:lang w:val="nl-NL"/>
              </w:rPr>
            </w:pPr>
          </w:p>
        </w:tc>
      </w:tr>
      <w:tr w:rsidR="001F0D13" w:rsidRPr="00517151" w14:paraId="15DA358A" w14:textId="77777777" w:rsidTr="004D2295">
        <w:tc>
          <w:tcPr>
            <w:tcW w:w="648" w:type="dxa"/>
          </w:tcPr>
          <w:p w14:paraId="24AFC298" w14:textId="77777777" w:rsidR="001F0D13" w:rsidRDefault="001F0D13" w:rsidP="004D2295">
            <w:pPr>
              <w:spacing w:before="20"/>
              <w:rPr>
                <w:sz w:val="26"/>
                <w:szCs w:val="26"/>
                <w:lang w:val="nl-NL"/>
              </w:rPr>
            </w:pPr>
          </w:p>
        </w:tc>
        <w:tc>
          <w:tcPr>
            <w:tcW w:w="3960" w:type="dxa"/>
          </w:tcPr>
          <w:p w14:paraId="05C8FA78" w14:textId="77777777" w:rsidR="001F0D13" w:rsidRDefault="001F0D13" w:rsidP="004D2295">
            <w:pPr>
              <w:spacing w:before="20"/>
              <w:rPr>
                <w:sz w:val="26"/>
                <w:szCs w:val="26"/>
                <w:lang w:val="nl-NL"/>
              </w:rPr>
            </w:pPr>
            <w:r>
              <w:rPr>
                <w:sz w:val="26"/>
                <w:szCs w:val="26"/>
                <w:lang w:val="nl-NL"/>
              </w:rPr>
              <w:t>- Chi phí xét duyệt hồ sơ</w:t>
            </w:r>
          </w:p>
        </w:tc>
        <w:tc>
          <w:tcPr>
            <w:tcW w:w="1350" w:type="dxa"/>
          </w:tcPr>
          <w:p w14:paraId="0A3D7862" w14:textId="77777777" w:rsidR="001F0D13" w:rsidRDefault="001F0D13" w:rsidP="004D2295">
            <w:pPr>
              <w:spacing w:before="20"/>
              <w:rPr>
                <w:sz w:val="26"/>
                <w:szCs w:val="26"/>
                <w:lang w:val="nl-NL"/>
              </w:rPr>
            </w:pPr>
          </w:p>
        </w:tc>
        <w:tc>
          <w:tcPr>
            <w:tcW w:w="1380" w:type="dxa"/>
          </w:tcPr>
          <w:p w14:paraId="733FF036" w14:textId="77777777" w:rsidR="001F0D13" w:rsidRDefault="001F0D13" w:rsidP="004D2295">
            <w:pPr>
              <w:spacing w:before="20"/>
              <w:rPr>
                <w:sz w:val="26"/>
                <w:szCs w:val="26"/>
                <w:lang w:val="nl-NL"/>
              </w:rPr>
            </w:pPr>
          </w:p>
        </w:tc>
        <w:tc>
          <w:tcPr>
            <w:tcW w:w="960" w:type="dxa"/>
          </w:tcPr>
          <w:p w14:paraId="76EF32B0" w14:textId="77777777" w:rsidR="001F0D13" w:rsidRDefault="001F0D13" w:rsidP="003878A0">
            <w:pPr>
              <w:rPr>
                <w:sz w:val="26"/>
                <w:szCs w:val="26"/>
                <w:lang w:val="nl-NL"/>
              </w:rPr>
            </w:pPr>
          </w:p>
        </w:tc>
        <w:tc>
          <w:tcPr>
            <w:tcW w:w="1260" w:type="dxa"/>
          </w:tcPr>
          <w:p w14:paraId="51787981" w14:textId="77777777" w:rsidR="001F0D13" w:rsidRDefault="001F0D13" w:rsidP="003878A0">
            <w:pPr>
              <w:rPr>
                <w:sz w:val="26"/>
                <w:szCs w:val="26"/>
                <w:lang w:val="nl-NL"/>
              </w:rPr>
            </w:pPr>
          </w:p>
        </w:tc>
      </w:tr>
      <w:tr w:rsidR="001F0D13" w14:paraId="730D423D" w14:textId="77777777" w:rsidTr="004D2295">
        <w:tc>
          <w:tcPr>
            <w:tcW w:w="648" w:type="dxa"/>
          </w:tcPr>
          <w:p w14:paraId="6F44A348" w14:textId="77777777" w:rsidR="001F0D13" w:rsidRDefault="001F0D13" w:rsidP="004D2295">
            <w:pPr>
              <w:spacing w:before="20"/>
              <w:rPr>
                <w:sz w:val="26"/>
                <w:szCs w:val="26"/>
                <w:lang w:val="nl-NL"/>
              </w:rPr>
            </w:pPr>
          </w:p>
        </w:tc>
        <w:tc>
          <w:tcPr>
            <w:tcW w:w="3960" w:type="dxa"/>
          </w:tcPr>
          <w:p w14:paraId="3738EB2E" w14:textId="77777777" w:rsidR="001F0D13" w:rsidRDefault="001F0D13" w:rsidP="004D2295">
            <w:pPr>
              <w:spacing w:before="20"/>
              <w:rPr>
                <w:sz w:val="26"/>
                <w:szCs w:val="26"/>
                <w:lang w:val="nl-NL"/>
              </w:rPr>
            </w:pPr>
            <w:r>
              <w:rPr>
                <w:sz w:val="26"/>
                <w:szCs w:val="26"/>
                <w:lang w:val="nl-NL"/>
              </w:rPr>
              <w:t>- Chi phí giám sát</w:t>
            </w:r>
          </w:p>
        </w:tc>
        <w:tc>
          <w:tcPr>
            <w:tcW w:w="1350" w:type="dxa"/>
          </w:tcPr>
          <w:p w14:paraId="1DA31E74" w14:textId="77777777" w:rsidR="001F0D13" w:rsidRDefault="001F0D13" w:rsidP="004D2295">
            <w:pPr>
              <w:spacing w:before="20"/>
              <w:rPr>
                <w:sz w:val="26"/>
                <w:szCs w:val="26"/>
                <w:lang w:val="nl-NL"/>
              </w:rPr>
            </w:pPr>
          </w:p>
        </w:tc>
        <w:tc>
          <w:tcPr>
            <w:tcW w:w="1380" w:type="dxa"/>
          </w:tcPr>
          <w:p w14:paraId="15D3FA58" w14:textId="77777777" w:rsidR="001F0D13" w:rsidRDefault="001F0D13" w:rsidP="004D2295">
            <w:pPr>
              <w:spacing w:before="20"/>
              <w:rPr>
                <w:sz w:val="26"/>
                <w:szCs w:val="26"/>
                <w:lang w:val="nl-NL"/>
              </w:rPr>
            </w:pPr>
          </w:p>
        </w:tc>
        <w:tc>
          <w:tcPr>
            <w:tcW w:w="960" w:type="dxa"/>
          </w:tcPr>
          <w:p w14:paraId="0037D046" w14:textId="77777777" w:rsidR="001F0D13" w:rsidRDefault="001F0D13" w:rsidP="003878A0">
            <w:pPr>
              <w:rPr>
                <w:sz w:val="26"/>
                <w:szCs w:val="26"/>
                <w:lang w:val="nl-NL"/>
              </w:rPr>
            </w:pPr>
          </w:p>
        </w:tc>
        <w:tc>
          <w:tcPr>
            <w:tcW w:w="1260" w:type="dxa"/>
          </w:tcPr>
          <w:p w14:paraId="783DB9C9" w14:textId="77777777" w:rsidR="001F0D13" w:rsidRDefault="001F0D13" w:rsidP="003878A0">
            <w:pPr>
              <w:rPr>
                <w:sz w:val="26"/>
                <w:szCs w:val="26"/>
                <w:lang w:val="nl-NL"/>
              </w:rPr>
            </w:pPr>
          </w:p>
        </w:tc>
      </w:tr>
      <w:tr w:rsidR="001F0D13" w14:paraId="58DEB041" w14:textId="77777777" w:rsidTr="004D2295">
        <w:tc>
          <w:tcPr>
            <w:tcW w:w="648" w:type="dxa"/>
          </w:tcPr>
          <w:p w14:paraId="5EB30DE0" w14:textId="77777777" w:rsidR="001F0D13" w:rsidRDefault="001F0D13" w:rsidP="004D2295">
            <w:pPr>
              <w:spacing w:before="20"/>
              <w:rPr>
                <w:sz w:val="26"/>
                <w:szCs w:val="26"/>
                <w:lang w:val="nl-NL"/>
              </w:rPr>
            </w:pPr>
          </w:p>
        </w:tc>
        <w:tc>
          <w:tcPr>
            <w:tcW w:w="3960" w:type="dxa"/>
          </w:tcPr>
          <w:p w14:paraId="162843FD" w14:textId="77777777" w:rsidR="001F0D13" w:rsidRDefault="001F0D13" w:rsidP="004D2295">
            <w:pPr>
              <w:spacing w:before="20"/>
              <w:rPr>
                <w:sz w:val="26"/>
                <w:szCs w:val="26"/>
                <w:lang w:val="nl-NL"/>
              </w:rPr>
            </w:pPr>
            <w:r>
              <w:rPr>
                <w:sz w:val="26"/>
                <w:szCs w:val="26"/>
                <w:lang w:val="nl-NL"/>
              </w:rPr>
              <w:t>- Chi phí kiểm tra, nghiệm thu trung gian</w:t>
            </w:r>
          </w:p>
        </w:tc>
        <w:tc>
          <w:tcPr>
            <w:tcW w:w="1350" w:type="dxa"/>
          </w:tcPr>
          <w:p w14:paraId="21C4ECD2" w14:textId="77777777" w:rsidR="001F0D13" w:rsidRDefault="001F0D13" w:rsidP="004D2295">
            <w:pPr>
              <w:spacing w:before="20"/>
              <w:rPr>
                <w:sz w:val="26"/>
                <w:szCs w:val="26"/>
                <w:lang w:val="nl-NL"/>
              </w:rPr>
            </w:pPr>
          </w:p>
        </w:tc>
        <w:tc>
          <w:tcPr>
            <w:tcW w:w="1380" w:type="dxa"/>
          </w:tcPr>
          <w:p w14:paraId="1ABDF8B4" w14:textId="77777777" w:rsidR="001F0D13" w:rsidRDefault="001F0D13" w:rsidP="004D2295">
            <w:pPr>
              <w:spacing w:before="20"/>
              <w:rPr>
                <w:sz w:val="26"/>
                <w:szCs w:val="26"/>
                <w:lang w:val="nl-NL"/>
              </w:rPr>
            </w:pPr>
          </w:p>
        </w:tc>
        <w:tc>
          <w:tcPr>
            <w:tcW w:w="960" w:type="dxa"/>
          </w:tcPr>
          <w:p w14:paraId="04FABEA7" w14:textId="77777777" w:rsidR="001F0D13" w:rsidRDefault="001F0D13" w:rsidP="003878A0">
            <w:pPr>
              <w:rPr>
                <w:sz w:val="26"/>
                <w:szCs w:val="26"/>
                <w:lang w:val="nl-NL"/>
              </w:rPr>
            </w:pPr>
          </w:p>
        </w:tc>
        <w:tc>
          <w:tcPr>
            <w:tcW w:w="1260" w:type="dxa"/>
          </w:tcPr>
          <w:p w14:paraId="2270B50E" w14:textId="77777777" w:rsidR="001F0D13" w:rsidRDefault="001F0D13" w:rsidP="003878A0">
            <w:pPr>
              <w:rPr>
                <w:sz w:val="26"/>
                <w:szCs w:val="26"/>
                <w:lang w:val="nl-NL"/>
              </w:rPr>
            </w:pPr>
          </w:p>
        </w:tc>
      </w:tr>
      <w:tr w:rsidR="001F0D13" w:rsidRPr="00517151" w14:paraId="6B3AF99D" w14:textId="77777777" w:rsidTr="004D2295">
        <w:tc>
          <w:tcPr>
            <w:tcW w:w="648" w:type="dxa"/>
            <w:tcBorders>
              <w:bottom w:val="nil"/>
            </w:tcBorders>
          </w:tcPr>
          <w:p w14:paraId="721C831B" w14:textId="77777777" w:rsidR="001F0D13" w:rsidRDefault="001F0D13" w:rsidP="004D2295">
            <w:pPr>
              <w:spacing w:before="20"/>
              <w:rPr>
                <w:sz w:val="26"/>
                <w:szCs w:val="26"/>
                <w:lang w:val="nl-NL"/>
              </w:rPr>
            </w:pPr>
          </w:p>
        </w:tc>
        <w:tc>
          <w:tcPr>
            <w:tcW w:w="3960" w:type="dxa"/>
            <w:tcBorders>
              <w:bottom w:val="nil"/>
            </w:tcBorders>
          </w:tcPr>
          <w:p w14:paraId="4ADE8650" w14:textId="77777777" w:rsidR="001F0D13" w:rsidRDefault="001F0D13" w:rsidP="004D2295">
            <w:pPr>
              <w:spacing w:before="20"/>
              <w:rPr>
                <w:sz w:val="26"/>
                <w:szCs w:val="26"/>
                <w:lang w:val="nl-NL"/>
              </w:rPr>
            </w:pPr>
            <w:r>
              <w:rPr>
                <w:sz w:val="26"/>
                <w:szCs w:val="26"/>
                <w:lang w:val="nl-NL"/>
              </w:rPr>
              <w:t>- Chi phí nghiệm thu nội bộ</w:t>
            </w:r>
          </w:p>
        </w:tc>
        <w:tc>
          <w:tcPr>
            <w:tcW w:w="1350" w:type="dxa"/>
            <w:tcBorders>
              <w:bottom w:val="nil"/>
            </w:tcBorders>
          </w:tcPr>
          <w:p w14:paraId="55D38D4B" w14:textId="77777777" w:rsidR="001F0D13" w:rsidRDefault="001F0D13" w:rsidP="004D2295">
            <w:pPr>
              <w:spacing w:before="20"/>
              <w:rPr>
                <w:sz w:val="26"/>
                <w:szCs w:val="26"/>
                <w:lang w:val="nl-NL"/>
              </w:rPr>
            </w:pPr>
          </w:p>
        </w:tc>
        <w:tc>
          <w:tcPr>
            <w:tcW w:w="1380" w:type="dxa"/>
            <w:tcBorders>
              <w:bottom w:val="nil"/>
            </w:tcBorders>
          </w:tcPr>
          <w:p w14:paraId="2FE0551B" w14:textId="77777777" w:rsidR="001F0D13" w:rsidRDefault="001F0D13" w:rsidP="004D2295">
            <w:pPr>
              <w:spacing w:before="20"/>
              <w:rPr>
                <w:sz w:val="26"/>
                <w:szCs w:val="26"/>
                <w:lang w:val="nl-NL"/>
              </w:rPr>
            </w:pPr>
          </w:p>
        </w:tc>
        <w:tc>
          <w:tcPr>
            <w:tcW w:w="960" w:type="dxa"/>
            <w:tcBorders>
              <w:bottom w:val="nil"/>
            </w:tcBorders>
          </w:tcPr>
          <w:p w14:paraId="4C2DC500" w14:textId="77777777" w:rsidR="001F0D13" w:rsidRDefault="001F0D13" w:rsidP="003878A0">
            <w:pPr>
              <w:rPr>
                <w:sz w:val="26"/>
                <w:szCs w:val="26"/>
                <w:lang w:val="nl-NL"/>
              </w:rPr>
            </w:pPr>
          </w:p>
        </w:tc>
        <w:tc>
          <w:tcPr>
            <w:tcW w:w="1260" w:type="dxa"/>
            <w:tcBorders>
              <w:bottom w:val="nil"/>
            </w:tcBorders>
          </w:tcPr>
          <w:p w14:paraId="12EB62D3" w14:textId="77777777" w:rsidR="001F0D13" w:rsidRDefault="001F0D13" w:rsidP="003878A0">
            <w:pPr>
              <w:rPr>
                <w:sz w:val="26"/>
                <w:szCs w:val="26"/>
                <w:lang w:val="nl-NL"/>
              </w:rPr>
            </w:pPr>
          </w:p>
        </w:tc>
      </w:tr>
      <w:tr w:rsidR="001F0D13" w:rsidRPr="00517151" w14:paraId="743C40F9" w14:textId="77777777" w:rsidTr="004D2295">
        <w:tc>
          <w:tcPr>
            <w:tcW w:w="648" w:type="dxa"/>
          </w:tcPr>
          <w:p w14:paraId="5086E861" w14:textId="77777777" w:rsidR="001F0D13" w:rsidRDefault="001F0D13" w:rsidP="004D2295">
            <w:pPr>
              <w:spacing w:before="20"/>
              <w:rPr>
                <w:sz w:val="26"/>
                <w:szCs w:val="26"/>
                <w:lang w:val="nl-NL"/>
              </w:rPr>
            </w:pPr>
          </w:p>
        </w:tc>
        <w:tc>
          <w:tcPr>
            <w:tcW w:w="3960" w:type="dxa"/>
          </w:tcPr>
          <w:p w14:paraId="628DC440" w14:textId="77777777" w:rsidR="001F0D13" w:rsidRDefault="001F0D13" w:rsidP="004D2295">
            <w:pPr>
              <w:spacing w:before="20"/>
              <w:rPr>
                <w:sz w:val="26"/>
                <w:szCs w:val="26"/>
                <w:lang w:val="nl-NL"/>
              </w:rPr>
            </w:pPr>
            <w:r>
              <w:rPr>
                <w:sz w:val="26"/>
                <w:szCs w:val="26"/>
                <w:lang w:val="nl-NL"/>
              </w:rPr>
              <w:t xml:space="preserve">- Chi phí nghiệm thu chính thức </w:t>
            </w:r>
          </w:p>
        </w:tc>
        <w:tc>
          <w:tcPr>
            <w:tcW w:w="1350" w:type="dxa"/>
          </w:tcPr>
          <w:p w14:paraId="73AEC47B" w14:textId="77777777" w:rsidR="001F0D13" w:rsidRDefault="001F0D13" w:rsidP="004D2295">
            <w:pPr>
              <w:spacing w:before="20"/>
              <w:rPr>
                <w:b/>
                <w:i/>
                <w:sz w:val="26"/>
                <w:szCs w:val="26"/>
                <w:lang w:val="nl-NL"/>
              </w:rPr>
            </w:pPr>
          </w:p>
        </w:tc>
        <w:tc>
          <w:tcPr>
            <w:tcW w:w="1380" w:type="dxa"/>
          </w:tcPr>
          <w:p w14:paraId="12B49ED8" w14:textId="77777777" w:rsidR="001F0D13" w:rsidRDefault="001F0D13" w:rsidP="004D2295">
            <w:pPr>
              <w:spacing w:before="20"/>
              <w:rPr>
                <w:b/>
                <w:i/>
                <w:sz w:val="26"/>
                <w:szCs w:val="26"/>
                <w:lang w:val="nl-NL"/>
              </w:rPr>
            </w:pPr>
          </w:p>
        </w:tc>
        <w:tc>
          <w:tcPr>
            <w:tcW w:w="960" w:type="dxa"/>
          </w:tcPr>
          <w:p w14:paraId="363E7732" w14:textId="77777777" w:rsidR="001F0D13" w:rsidRDefault="001F0D13" w:rsidP="003878A0">
            <w:pPr>
              <w:rPr>
                <w:b/>
                <w:i/>
                <w:sz w:val="26"/>
                <w:szCs w:val="26"/>
                <w:lang w:val="nl-NL"/>
              </w:rPr>
            </w:pPr>
          </w:p>
        </w:tc>
        <w:tc>
          <w:tcPr>
            <w:tcW w:w="1260" w:type="dxa"/>
          </w:tcPr>
          <w:p w14:paraId="156F91E2" w14:textId="77777777" w:rsidR="001F0D13" w:rsidRDefault="001F0D13" w:rsidP="003878A0">
            <w:pPr>
              <w:rPr>
                <w:b/>
                <w:i/>
                <w:sz w:val="26"/>
                <w:szCs w:val="26"/>
                <w:lang w:val="nl-NL"/>
              </w:rPr>
            </w:pPr>
          </w:p>
        </w:tc>
      </w:tr>
      <w:tr w:rsidR="001F0D13" w14:paraId="75C3BBDC" w14:textId="77777777" w:rsidTr="004D2295">
        <w:tc>
          <w:tcPr>
            <w:tcW w:w="648" w:type="dxa"/>
            <w:tcBorders>
              <w:top w:val="nil"/>
            </w:tcBorders>
          </w:tcPr>
          <w:p w14:paraId="4695814D" w14:textId="77777777" w:rsidR="001F0D13" w:rsidRPr="004D2295" w:rsidRDefault="001F0D13" w:rsidP="004D2295">
            <w:pPr>
              <w:spacing w:before="20"/>
              <w:rPr>
                <w:sz w:val="26"/>
                <w:szCs w:val="26"/>
                <w:lang w:val="nl-NL"/>
              </w:rPr>
            </w:pPr>
            <w:r w:rsidRPr="004D2295">
              <w:rPr>
                <w:sz w:val="26"/>
                <w:szCs w:val="26"/>
                <w:lang w:val="nl-NL"/>
              </w:rPr>
              <w:t>5.4</w:t>
            </w:r>
          </w:p>
        </w:tc>
        <w:tc>
          <w:tcPr>
            <w:tcW w:w="3960" w:type="dxa"/>
            <w:tcBorders>
              <w:top w:val="nil"/>
            </w:tcBorders>
          </w:tcPr>
          <w:p w14:paraId="19C9DAB9" w14:textId="5B5F6CC1" w:rsidR="001F0D13" w:rsidRPr="004D2295" w:rsidRDefault="001F0D13" w:rsidP="004D2295">
            <w:pPr>
              <w:spacing w:before="20"/>
              <w:rPr>
                <w:sz w:val="26"/>
                <w:szCs w:val="26"/>
                <w:lang w:val="nl-NL"/>
              </w:rPr>
            </w:pPr>
            <w:r w:rsidRPr="004D2295">
              <w:rPr>
                <w:sz w:val="26"/>
                <w:szCs w:val="26"/>
                <w:lang w:val="nl-NL"/>
              </w:rPr>
              <w:t>Chi khác</w:t>
            </w:r>
          </w:p>
        </w:tc>
        <w:tc>
          <w:tcPr>
            <w:tcW w:w="1350" w:type="dxa"/>
            <w:tcBorders>
              <w:top w:val="nil"/>
            </w:tcBorders>
          </w:tcPr>
          <w:p w14:paraId="6FD8B143" w14:textId="77777777" w:rsidR="001F0D13" w:rsidRDefault="001F0D13" w:rsidP="004D2295">
            <w:pPr>
              <w:spacing w:before="20"/>
              <w:rPr>
                <w:b/>
                <w:i/>
                <w:sz w:val="26"/>
                <w:szCs w:val="26"/>
                <w:lang w:val="nl-NL"/>
              </w:rPr>
            </w:pPr>
          </w:p>
        </w:tc>
        <w:tc>
          <w:tcPr>
            <w:tcW w:w="1380" w:type="dxa"/>
            <w:tcBorders>
              <w:top w:val="nil"/>
            </w:tcBorders>
          </w:tcPr>
          <w:p w14:paraId="6715512C" w14:textId="77777777" w:rsidR="001F0D13" w:rsidRDefault="001F0D13" w:rsidP="004D2295">
            <w:pPr>
              <w:spacing w:before="20"/>
              <w:rPr>
                <w:b/>
                <w:i/>
                <w:sz w:val="26"/>
                <w:szCs w:val="26"/>
                <w:lang w:val="nl-NL"/>
              </w:rPr>
            </w:pPr>
          </w:p>
        </w:tc>
        <w:tc>
          <w:tcPr>
            <w:tcW w:w="960" w:type="dxa"/>
            <w:tcBorders>
              <w:top w:val="nil"/>
            </w:tcBorders>
          </w:tcPr>
          <w:p w14:paraId="37D7EC50" w14:textId="77777777" w:rsidR="001F0D13" w:rsidRDefault="001F0D13" w:rsidP="003878A0">
            <w:pPr>
              <w:rPr>
                <w:b/>
                <w:i/>
                <w:sz w:val="26"/>
                <w:szCs w:val="26"/>
                <w:lang w:val="nl-NL"/>
              </w:rPr>
            </w:pPr>
          </w:p>
        </w:tc>
        <w:tc>
          <w:tcPr>
            <w:tcW w:w="1260" w:type="dxa"/>
            <w:tcBorders>
              <w:top w:val="nil"/>
            </w:tcBorders>
          </w:tcPr>
          <w:p w14:paraId="71917F0B" w14:textId="77777777" w:rsidR="001F0D13" w:rsidRDefault="001F0D13" w:rsidP="003878A0">
            <w:pPr>
              <w:rPr>
                <w:b/>
                <w:i/>
                <w:sz w:val="26"/>
                <w:szCs w:val="26"/>
                <w:lang w:val="nl-NL"/>
              </w:rPr>
            </w:pPr>
          </w:p>
        </w:tc>
      </w:tr>
      <w:tr w:rsidR="001F0D13" w14:paraId="4BCC09B5" w14:textId="77777777" w:rsidTr="004D2295">
        <w:tc>
          <w:tcPr>
            <w:tcW w:w="648" w:type="dxa"/>
          </w:tcPr>
          <w:p w14:paraId="710AD24B" w14:textId="77777777" w:rsidR="001F0D13" w:rsidRPr="004D2295" w:rsidRDefault="001F0D13" w:rsidP="004D2295">
            <w:pPr>
              <w:spacing w:before="20"/>
              <w:rPr>
                <w:sz w:val="26"/>
                <w:szCs w:val="26"/>
                <w:lang w:val="nl-NL"/>
              </w:rPr>
            </w:pPr>
          </w:p>
        </w:tc>
        <w:tc>
          <w:tcPr>
            <w:tcW w:w="3960" w:type="dxa"/>
          </w:tcPr>
          <w:p w14:paraId="47326C53" w14:textId="77777777" w:rsidR="001F0D13" w:rsidRPr="004D2295" w:rsidRDefault="001F0D13" w:rsidP="004D2295">
            <w:pPr>
              <w:spacing w:before="20"/>
              <w:rPr>
                <w:rFonts w:ascii="Arial" w:hAnsi="Arial" w:cs="Arial"/>
                <w:sz w:val="26"/>
                <w:szCs w:val="26"/>
                <w:lang w:val="nl-NL"/>
              </w:rPr>
            </w:pPr>
            <w:r w:rsidRPr="004D2295">
              <w:rPr>
                <w:sz w:val="26"/>
                <w:szCs w:val="26"/>
                <w:lang w:val="nl-NL"/>
              </w:rPr>
              <w:t>- Đào tạo</w:t>
            </w:r>
          </w:p>
        </w:tc>
        <w:tc>
          <w:tcPr>
            <w:tcW w:w="1350" w:type="dxa"/>
          </w:tcPr>
          <w:p w14:paraId="74728756" w14:textId="77777777" w:rsidR="001F0D13" w:rsidRDefault="001F0D13" w:rsidP="004D2295">
            <w:pPr>
              <w:spacing w:before="20"/>
              <w:rPr>
                <w:b/>
                <w:i/>
                <w:sz w:val="26"/>
                <w:szCs w:val="26"/>
                <w:lang w:val="nl-NL"/>
              </w:rPr>
            </w:pPr>
          </w:p>
        </w:tc>
        <w:tc>
          <w:tcPr>
            <w:tcW w:w="1380" w:type="dxa"/>
          </w:tcPr>
          <w:p w14:paraId="68BEF09E" w14:textId="77777777" w:rsidR="001F0D13" w:rsidRDefault="001F0D13" w:rsidP="004D2295">
            <w:pPr>
              <w:spacing w:before="20"/>
              <w:rPr>
                <w:b/>
                <w:i/>
                <w:sz w:val="26"/>
                <w:szCs w:val="26"/>
                <w:lang w:val="nl-NL"/>
              </w:rPr>
            </w:pPr>
          </w:p>
        </w:tc>
        <w:tc>
          <w:tcPr>
            <w:tcW w:w="960" w:type="dxa"/>
          </w:tcPr>
          <w:p w14:paraId="0021B957" w14:textId="77777777" w:rsidR="001F0D13" w:rsidRDefault="001F0D13" w:rsidP="003878A0">
            <w:pPr>
              <w:rPr>
                <w:b/>
                <w:i/>
                <w:sz w:val="26"/>
                <w:szCs w:val="26"/>
                <w:lang w:val="nl-NL"/>
              </w:rPr>
            </w:pPr>
          </w:p>
        </w:tc>
        <w:tc>
          <w:tcPr>
            <w:tcW w:w="1260" w:type="dxa"/>
          </w:tcPr>
          <w:p w14:paraId="28CFED36" w14:textId="77777777" w:rsidR="001F0D13" w:rsidRDefault="001F0D13" w:rsidP="003878A0">
            <w:pPr>
              <w:rPr>
                <w:b/>
                <w:i/>
                <w:sz w:val="26"/>
                <w:szCs w:val="26"/>
                <w:lang w:val="nl-NL"/>
              </w:rPr>
            </w:pPr>
          </w:p>
        </w:tc>
      </w:tr>
      <w:tr w:rsidR="001F0D13" w14:paraId="67FB57CC" w14:textId="77777777" w:rsidTr="004D2295">
        <w:tc>
          <w:tcPr>
            <w:tcW w:w="648" w:type="dxa"/>
          </w:tcPr>
          <w:p w14:paraId="6D9D4BDA" w14:textId="77777777" w:rsidR="001F0D13" w:rsidRPr="004D2295" w:rsidRDefault="001F0D13" w:rsidP="004D2295">
            <w:pPr>
              <w:spacing w:before="20"/>
              <w:rPr>
                <w:sz w:val="26"/>
                <w:szCs w:val="26"/>
                <w:lang w:val="nl-NL"/>
              </w:rPr>
            </w:pPr>
          </w:p>
        </w:tc>
        <w:tc>
          <w:tcPr>
            <w:tcW w:w="3960" w:type="dxa"/>
          </w:tcPr>
          <w:p w14:paraId="4673E800" w14:textId="77777777" w:rsidR="001F0D13" w:rsidRPr="004D2295" w:rsidRDefault="001F0D13" w:rsidP="004D2295">
            <w:pPr>
              <w:spacing w:before="20"/>
              <w:rPr>
                <w:sz w:val="26"/>
                <w:szCs w:val="26"/>
                <w:lang w:val="nl-NL"/>
              </w:rPr>
            </w:pPr>
            <w:r w:rsidRPr="004D2295">
              <w:rPr>
                <w:sz w:val="26"/>
                <w:szCs w:val="26"/>
                <w:lang w:val="nl-NL"/>
              </w:rPr>
              <w:t>- Hội nghị</w:t>
            </w:r>
          </w:p>
        </w:tc>
        <w:tc>
          <w:tcPr>
            <w:tcW w:w="1350" w:type="dxa"/>
          </w:tcPr>
          <w:p w14:paraId="679820F0" w14:textId="77777777" w:rsidR="001F0D13" w:rsidRDefault="001F0D13" w:rsidP="004D2295">
            <w:pPr>
              <w:spacing w:before="20"/>
              <w:rPr>
                <w:b/>
                <w:i/>
                <w:sz w:val="26"/>
                <w:szCs w:val="26"/>
                <w:lang w:val="nl-NL"/>
              </w:rPr>
            </w:pPr>
          </w:p>
        </w:tc>
        <w:tc>
          <w:tcPr>
            <w:tcW w:w="1380" w:type="dxa"/>
          </w:tcPr>
          <w:p w14:paraId="52348854" w14:textId="77777777" w:rsidR="001F0D13" w:rsidRDefault="001F0D13" w:rsidP="004D2295">
            <w:pPr>
              <w:spacing w:before="20"/>
              <w:rPr>
                <w:b/>
                <w:i/>
                <w:sz w:val="26"/>
                <w:szCs w:val="26"/>
                <w:lang w:val="nl-NL"/>
              </w:rPr>
            </w:pPr>
          </w:p>
        </w:tc>
        <w:tc>
          <w:tcPr>
            <w:tcW w:w="960" w:type="dxa"/>
          </w:tcPr>
          <w:p w14:paraId="445EE2FF" w14:textId="77777777" w:rsidR="001F0D13" w:rsidRDefault="001F0D13" w:rsidP="003878A0">
            <w:pPr>
              <w:rPr>
                <w:b/>
                <w:i/>
                <w:sz w:val="26"/>
                <w:szCs w:val="26"/>
                <w:lang w:val="nl-NL"/>
              </w:rPr>
            </w:pPr>
          </w:p>
        </w:tc>
        <w:tc>
          <w:tcPr>
            <w:tcW w:w="1260" w:type="dxa"/>
          </w:tcPr>
          <w:p w14:paraId="07371A5F" w14:textId="77777777" w:rsidR="001F0D13" w:rsidRDefault="001F0D13" w:rsidP="003878A0">
            <w:pPr>
              <w:rPr>
                <w:b/>
                <w:i/>
                <w:sz w:val="26"/>
                <w:szCs w:val="26"/>
                <w:lang w:val="nl-NL"/>
              </w:rPr>
            </w:pPr>
          </w:p>
        </w:tc>
      </w:tr>
      <w:tr w:rsidR="001F0D13" w:rsidRPr="00517151" w14:paraId="17F86C9F" w14:textId="77777777" w:rsidTr="004D2295">
        <w:tc>
          <w:tcPr>
            <w:tcW w:w="648" w:type="dxa"/>
          </w:tcPr>
          <w:p w14:paraId="30640A2C" w14:textId="77777777" w:rsidR="001F0D13" w:rsidRPr="004D2295" w:rsidRDefault="001F0D13" w:rsidP="004D2295">
            <w:pPr>
              <w:spacing w:before="20"/>
              <w:rPr>
                <w:sz w:val="26"/>
                <w:szCs w:val="26"/>
                <w:lang w:val="nl-NL"/>
              </w:rPr>
            </w:pPr>
          </w:p>
        </w:tc>
        <w:tc>
          <w:tcPr>
            <w:tcW w:w="3960" w:type="dxa"/>
          </w:tcPr>
          <w:p w14:paraId="08E70464" w14:textId="77777777" w:rsidR="001F0D13" w:rsidRPr="004D2295" w:rsidRDefault="001F0D13" w:rsidP="004D2295">
            <w:pPr>
              <w:spacing w:before="20"/>
              <w:rPr>
                <w:sz w:val="26"/>
                <w:szCs w:val="26"/>
                <w:lang w:val="nl-NL"/>
              </w:rPr>
            </w:pPr>
            <w:r w:rsidRPr="004D2295">
              <w:rPr>
                <w:sz w:val="26"/>
                <w:szCs w:val="26"/>
                <w:lang w:val="nl-NL"/>
              </w:rPr>
              <w:t>- Ấn loát tài liệu, văn phòng phẩm</w:t>
            </w:r>
          </w:p>
        </w:tc>
        <w:tc>
          <w:tcPr>
            <w:tcW w:w="1350" w:type="dxa"/>
          </w:tcPr>
          <w:p w14:paraId="21A031F8" w14:textId="77777777" w:rsidR="001F0D13" w:rsidRDefault="001F0D13" w:rsidP="004D2295">
            <w:pPr>
              <w:spacing w:before="20"/>
              <w:rPr>
                <w:b/>
                <w:i/>
                <w:sz w:val="26"/>
                <w:szCs w:val="26"/>
                <w:lang w:val="nl-NL"/>
              </w:rPr>
            </w:pPr>
          </w:p>
        </w:tc>
        <w:tc>
          <w:tcPr>
            <w:tcW w:w="1380" w:type="dxa"/>
          </w:tcPr>
          <w:p w14:paraId="19A9AF11" w14:textId="77777777" w:rsidR="001F0D13" w:rsidRDefault="001F0D13" w:rsidP="004D2295">
            <w:pPr>
              <w:spacing w:before="20"/>
              <w:rPr>
                <w:b/>
                <w:i/>
                <w:sz w:val="26"/>
                <w:szCs w:val="26"/>
                <w:lang w:val="nl-NL"/>
              </w:rPr>
            </w:pPr>
          </w:p>
        </w:tc>
        <w:tc>
          <w:tcPr>
            <w:tcW w:w="960" w:type="dxa"/>
          </w:tcPr>
          <w:p w14:paraId="1DADECF4" w14:textId="77777777" w:rsidR="001F0D13" w:rsidRDefault="001F0D13" w:rsidP="003878A0">
            <w:pPr>
              <w:rPr>
                <w:b/>
                <w:i/>
                <w:sz w:val="26"/>
                <w:szCs w:val="26"/>
                <w:lang w:val="nl-NL"/>
              </w:rPr>
            </w:pPr>
          </w:p>
        </w:tc>
        <w:tc>
          <w:tcPr>
            <w:tcW w:w="1260" w:type="dxa"/>
          </w:tcPr>
          <w:p w14:paraId="346814F3" w14:textId="77777777" w:rsidR="001F0D13" w:rsidRDefault="001F0D13" w:rsidP="003878A0">
            <w:pPr>
              <w:rPr>
                <w:b/>
                <w:i/>
                <w:sz w:val="26"/>
                <w:szCs w:val="26"/>
                <w:lang w:val="nl-NL"/>
              </w:rPr>
            </w:pPr>
          </w:p>
        </w:tc>
      </w:tr>
      <w:tr w:rsidR="001F0D13" w14:paraId="44DBB316" w14:textId="77777777" w:rsidTr="004D2295">
        <w:tc>
          <w:tcPr>
            <w:tcW w:w="648" w:type="dxa"/>
          </w:tcPr>
          <w:p w14:paraId="306BC809" w14:textId="77777777" w:rsidR="001F0D13" w:rsidRPr="004D2295" w:rsidRDefault="001F0D13" w:rsidP="004D2295">
            <w:pPr>
              <w:spacing w:before="20"/>
              <w:rPr>
                <w:sz w:val="26"/>
                <w:szCs w:val="26"/>
                <w:lang w:val="nl-NL"/>
              </w:rPr>
            </w:pPr>
          </w:p>
        </w:tc>
        <w:tc>
          <w:tcPr>
            <w:tcW w:w="3960" w:type="dxa"/>
          </w:tcPr>
          <w:p w14:paraId="31E5C48E" w14:textId="77777777" w:rsidR="001F0D13" w:rsidRPr="004D2295" w:rsidRDefault="001F0D13" w:rsidP="004D2295">
            <w:pPr>
              <w:spacing w:before="20"/>
              <w:rPr>
                <w:sz w:val="26"/>
                <w:szCs w:val="26"/>
                <w:lang w:val="nl-NL"/>
              </w:rPr>
            </w:pPr>
            <w:r w:rsidRPr="004D2295">
              <w:rPr>
                <w:sz w:val="26"/>
                <w:szCs w:val="26"/>
                <w:lang w:val="nl-NL"/>
              </w:rPr>
              <w:t>- Dịch tài liệu</w:t>
            </w:r>
          </w:p>
        </w:tc>
        <w:tc>
          <w:tcPr>
            <w:tcW w:w="1350" w:type="dxa"/>
          </w:tcPr>
          <w:p w14:paraId="56B259C5" w14:textId="77777777" w:rsidR="001F0D13" w:rsidRDefault="001F0D13" w:rsidP="004D2295">
            <w:pPr>
              <w:spacing w:before="20"/>
              <w:rPr>
                <w:b/>
                <w:i/>
                <w:sz w:val="26"/>
                <w:szCs w:val="26"/>
                <w:lang w:val="nl-NL"/>
              </w:rPr>
            </w:pPr>
          </w:p>
        </w:tc>
        <w:tc>
          <w:tcPr>
            <w:tcW w:w="1380" w:type="dxa"/>
          </w:tcPr>
          <w:p w14:paraId="132AC0C6" w14:textId="77777777" w:rsidR="001F0D13" w:rsidRDefault="001F0D13" w:rsidP="004D2295">
            <w:pPr>
              <w:spacing w:before="20"/>
              <w:rPr>
                <w:b/>
                <w:i/>
                <w:sz w:val="26"/>
                <w:szCs w:val="26"/>
                <w:lang w:val="nl-NL"/>
              </w:rPr>
            </w:pPr>
          </w:p>
        </w:tc>
        <w:tc>
          <w:tcPr>
            <w:tcW w:w="960" w:type="dxa"/>
          </w:tcPr>
          <w:p w14:paraId="6A32161D" w14:textId="77777777" w:rsidR="001F0D13" w:rsidRDefault="001F0D13" w:rsidP="003878A0">
            <w:pPr>
              <w:rPr>
                <w:b/>
                <w:i/>
                <w:sz w:val="26"/>
                <w:szCs w:val="26"/>
                <w:lang w:val="nl-NL"/>
              </w:rPr>
            </w:pPr>
          </w:p>
        </w:tc>
        <w:tc>
          <w:tcPr>
            <w:tcW w:w="1260" w:type="dxa"/>
          </w:tcPr>
          <w:p w14:paraId="1E873A7E" w14:textId="77777777" w:rsidR="001F0D13" w:rsidRDefault="001F0D13" w:rsidP="003878A0">
            <w:pPr>
              <w:rPr>
                <w:b/>
                <w:i/>
                <w:sz w:val="26"/>
                <w:szCs w:val="26"/>
                <w:lang w:val="nl-NL"/>
              </w:rPr>
            </w:pPr>
          </w:p>
        </w:tc>
      </w:tr>
      <w:tr w:rsidR="001F0D13" w14:paraId="7C3E5F81" w14:textId="77777777" w:rsidTr="004D2295">
        <w:tc>
          <w:tcPr>
            <w:tcW w:w="648" w:type="dxa"/>
          </w:tcPr>
          <w:p w14:paraId="3B723F7D" w14:textId="77777777" w:rsidR="001F0D13" w:rsidRPr="004D2295" w:rsidRDefault="001F0D13" w:rsidP="004D2295">
            <w:pPr>
              <w:spacing w:before="20"/>
              <w:rPr>
                <w:sz w:val="26"/>
                <w:szCs w:val="26"/>
                <w:lang w:val="nl-NL"/>
              </w:rPr>
            </w:pPr>
          </w:p>
        </w:tc>
        <w:tc>
          <w:tcPr>
            <w:tcW w:w="3960" w:type="dxa"/>
          </w:tcPr>
          <w:p w14:paraId="28FA78DA" w14:textId="77777777" w:rsidR="001F0D13" w:rsidRPr="004D2295" w:rsidRDefault="001F0D13" w:rsidP="004D2295">
            <w:pPr>
              <w:spacing w:before="20"/>
              <w:rPr>
                <w:sz w:val="26"/>
                <w:szCs w:val="26"/>
                <w:lang w:val="nl-NL"/>
              </w:rPr>
            </w:pPr>
            <w:r w:rsidRPr="004D2295">
              <w:rPr>
                <w:sz w:val="26"/>
                <w:szCs w:val="26"/>
                <w:lang w:val="nl-NL"/>
              </w:rPr>
              <w:t>........</w:t>
            </w:r>
          </w:p>
        </w:tc>
        <w:tc>
          <w:tcPr>
            <w:tcW w:w="1350" w:type="dxa"/>
          </w:tcPr>
          <w:p w14:paraId="2BFAFFE4" w14:textId="77777777" w:rsidR="001F0D13" w:rsidRDefault="001F0D13" w:rsidP="004D2295">
            <w:pPr>
              <w:spacing w:before="20"/>
              <w:rPr>
                <w:b/>
                <w:i/>
                <w:sz w:val="26"/>
                <w:szCs w:val="26"/>
                <w:lang w:val="nl-NL"/>
              </w:rPr>
            </w:pPr>
          </w:p>
        </w:tc>
        <w:tc>
          <w:tcPr>
            <w:tcW w:w="1380" w:type="dxa"/>
          </w:tcPr>
          <w:p w14:paraId="5737863F" w14:textId="77777777" w:rsidR="001F0D13" w:rsidRDefault="001F0D13" w:rsidP="004D2295">
            <w:pPr>
              <w:spacing w:before="20"/>
              <w:rPr>
                <w:b/>
                <w:i/>
                <w:sz w:val="26"/>
                <w:szCs w:val="26"/>
                <w:lang w:val="nl-NL"/>
              </w:rPr>
            </w:pPr>
          </w:p>
        </w:tc>
        <w:tc>
          <w:tcPr>
            <w:tcW w:w="960" w:type="dxa"/>
          </w:tcPr>
          <w:p w14:paraId="0826167A" w14:textId="77777777" w:rsidR="001F0D13" w:rsidRDefault="001F0D13" w:rsidP="003878A0">
            <w:pPr>
              <w:rPr>
                <w:b/>
                <w:i/>
                <w:sz w:val="26"/>
                <w:szCs w:val="26"/>
                <w:lang w:val="nl-NL"/>
              </w:rPr>
            </w:pPr>
          </w:p>
        </w:tc>
        <w:tc>
          <w:tcPr>
            <w:tcW w:w="1260" w:type="dxa"/>
          </w:tcPr>
          <w:p w14:paraId="3838F5E7" w14:textId="77777777" w:rsidR="001F0D13" w:rsidRDefault="001F0D13" w:rsidP="003878A0">
            <w:pPr>
              <w:rPr>
                <w:b/>
                <w:i/>
                <w:sz w:val="26"/>
                <w:szCs w:val="26"/>
                <w:lang w:val="nl-NL"/>
              </w:rPr>
            </w:pPr>
          </w:p>
        </w:tc>
      </w:tr>
      <w:tr w:rsidR="001F0D13" w14:paraId="71DAE79F" w14:textId="77777777" w:rsidTr="004D2295">
        <w:tc>
          <w:tcPr>
            <w:tcW w:w="648" w:type="dxa"/>
          </w:tcPr>
          <w:p w14:paraId="7FE2C7BA" w14:textId="77777777" w:rsidR="001F0D13" w:rsidRPr="004D2295" w:rsidRDefault="001F0D13" w:rsidP="004D2295">
            <w:pPr>
              <w:spacing w:before="20"/>
              <w:rPr>
                <w:sz w:val="26"/>
                <w:szCs w:val="26"/>
                <w:lang w:val="nl-NL"/>
              </w:rPr>
            </w:pPr>
            <w:r w:rsidRPr="004D2295">
              <w:rPr>
                <w:sz w:val="26"/>
                <w:szCs w:val="26"/>
                <w:lang w:val="nl-NL"/>
              </w:rPr>
              <w:t>5.5</w:t>
            </w:r>
          </w:p>
        </w:tc>
        <w:tc>
          <w:tcPr>
            <w:tcW w:w="3960" w:type="dxa"/>
          </w:tcPr>
          <w:p w14:paraId="5A307300" w14:textId="76DC11AF" w:rsidR="001F0D13" w:rsidRPr="004D2295" w:rsidRDefault="001F0D13" w:rsidP="004D2295">
            <w:pPr>
              <w:spacing w:before="20"/>
              <w:rPr>
                <w:sz w:val="26"/>
                <w:szCs w:val="26"/>
                <w:lang w:val="nl-NL"/>
              </w:rPr>
            </w:pPr>
            <w:r w:rsidRPr="004D2295">
              <w:rPr>
                <w:sz w:val="26"/>
                <w:szCs w:val="26"/>
                <w:lang w:val="nl-NL"/>
              </w:rPr>
              <w:t>Phụ cấp nghiên cứu viên</w:t>
            </w:r>
          </w:p>
        </w:tc>
        <w:tc>
          <w:tcPr>
            <w:tcW w:w="1350" w:type="dxa"/>
          </w:tcPr>
          <w:p w14:paraId="0FB8B97E" w14:textId="77777777" w:rsidR="001F0D13" w:rsidRDefault="001F0D13" w:rsidP="004D2295">
            <w:pPr>
              <w:spacing w:before="20"/>
              <w:rPr>
                <w:b/>
                <w:i/>
                <w:sz w:val="26"/>
                <w:szCs w:val="26"/>
                <w:lang w:val="nl-NL"/>
              </w:rPr>
            </w:pPr>
          </w:p>
        </w:tc>
        <w:tc>
          <w:tcPr>
            <w:tcW w:w="1380" w:type="dxa"/>
          </w:tcPr>
          <w:p w14:paraId="3CB0DF3B" w14:textId="77777777" w:rsidR="001F0D13" w:rsidRDefault="001F0D13" w:rsidP="004D2295">
            <w:pPr>
              <w:spacing w:before="20"/>
              <w:rPr>
                <w:b/>
                <w:i/>
                <w:sz w:val="26"/>
                <w:szCs w:val="26"/>
                <w:lang w:val="nl-NL"/>
              </w:rPr>
            </w:pPr>
          </w:p>
        </w:tc>
        <w:tc>
          <w:tcPr>
            <w:tcW w:w="960" w:type="dxa"/>
          </w:tcPr>
          <w:p w14:paraId="6870A6B5" w14:textId="77777777" w:rsidR="001F0D13" w:rsidRDefault="001F0D13" w:rsidP="003878A0">
            <w:pPr>
              <w:rPr>
                <w:b/>
                <w:i/>
                <w:sz w:val="26"/>
                <w:szCs w:val="26"/>
                <w:lang w:val="nl-NL"/>
              </w:rPr>
            </w:pPr>
          </w:p>
        </w:tc>
        <w:tc>
          <w:tcPr>
            <w:tcW w:w="1260" w:type="dxa"/>
          </w:tcPr>
          <w:p w14:paraId="44B86A82" w14:textId="77777777" w:rsidR="001F0D13" w:rsidRDefault="001F0D13" w:rsidP="003878A0">
            <w:pPr>
              <w:rPr>
                <w:b/>
                <w:i/>
                <w:sz w:val="26"/>
                <w:szCs w:val="26"/>
                <w:lang w:val="nl-NL"/>
              </w:rPr>
            </w:pPr>
          </w:p>
        </w:tc>
      </w:tr>
      <w:tr w:rsidR="001F0D13" w14:paraId="72DE4703" w14:textId="77777777" w:rsidTr="004D2295">
        <w:tc>
          <w:tcPr>
            <w:tcW w:w="648" w:type="dxa"/>
          </w:tcPr>
          <w:p w14:paraId="75F4BC43" w14:textId="77777777" w:rsidR="001F0D13" w:rsidRDefault="001F0D13" w:rsidP="004D2295">
            <w:pPr>
              <w:spacing w:before="20"/>
              <w:rPr>
                <w:sz w:val="26"/>
                <w:szCs w:val="26"/>
                <w:lang w:val="nl-NL"/>
              </w:rPr>
            </w:pPr>
          </w:p>
        </w:tc>
        <w:tc>
          <w:tcPr>
            <w:tcW w:w="3960" w:type="dxa"/>
          </w:tcPr>
          <w:p w14:paraId="48E76022" w14:textId="77777777" w:rsidR="001F0D13" w:rsidRPr="008B771F" w:rsidRDefault="001F0D13" w:rsidP="004D2295">
            <w:pPr>
              <w:keepNext/>
              <w:spacing w:before="20" w:after="60"/>
              <w:outlineLvl w:val="1"/>
              <w:rPr>
                <w:b/>
                <w:bCs/>
                <w:iCs/>
                <w:sz w:val="26"/>
                <w:szCs w:val="26"/>
                <w:lang w:val="nl-NL" w:bidi="en-US"/>
              </w:rPr>
            </w:pPr>
            <w:r w:rsidRPr="008B771F">
              <w:rPr>
                <w:b/>
                <w:bCs/>
                <w:iCs/>
                <w:sz w:val="26"/>
                <w:szCs w:val="26"/>
                <w:lang w:val="nl-NL" w:bidi="en-US"/>
              </w:rPr>
              <w:t>Cộng</w:t>
            </w:r>
          </w:p>
        </w:tc>
        <w:tc>
          <w:tcPr>
            <w:tcW w:w="1350" w:type="dxa"/>
          </w:tcPr>
          <w:p w14:paraId="6F5FD3B0" w14:textId="77777777" w:rsidR="001F0D13" w:rsidRDefault="001F0D13" w:rsidP="004D2295">
            <w:pPr>
              <w:spacing w:before="20"/>
              <w:rPr>
                <w:b/>
                <w:i/>
                <w:sz w:val="26"/>
                <w:szCs w:val="26"/>
                <w:lang w:val="nl-NL"/>
              </w:rPr>
            </w:pPr>
          </w:p>
        </w:tc>
        <w:tc>
          <w:tcPr>
            <w:tcW w:w="1380" w:type="dxa"/>
          </w:tcPr>
          <w:p w14:paraId="4A48F0E3" w14:textId="77777777" w:rsidR="001F0D13" w:rsidRDefault="001F0D13" w:rsidP="004D2295">
            <w:pPr>
              <w:spacing w:before="20"/>
              <w:rPr>
                <w:b/>
                <w:i/>
                <w:sz w:val="26"/>
                <w:szCs w:val="26"/>
                <w:lang w:val="nl-NL"/>
              </w:rPr>
            </w:pPr>
          </w:p>
        </w:tc>
        <w:tc>
          <w:tcPr>
            <w:tcW w:w="960" w:type="dxa"/>
          </w:tcPr>
          <w:p w14:paraId="6B4E084F" w14:textId="77777777" w:rsidR="001F0D13" w:rsidRDefault="001F0D13" w:rsidP="003878A0">
            <w:pPr>
              <w:rPr>
                <w:b/>
                <w:i/>
                <w:sz w:val="26"/>
                <w:szCs w:val="26"/>
                <w:lang w:val="nl-NL"/>
              </w:rPr>
            </w:pPr>
          </w:p>
        </w:tc>
        <w:tc>
          <w:tcPr>
            <w:tcW w:w="1260" w:type="dxa"/>
          </w:tcPr>
          <w:p w14:paraId="2BA1A25B" w14:textId="77777777" w:rsidR="001F0D13" w:rsidRDefault="001F0D13" w:rsidP="003878A0">
            <w:pPr>
              <w:rPr>
                <w:b/>
                <w:i/>
                <w:sz w:val="26"/>
                <w:szCs w:val="26"/>
                <w:lang w:val="nl-NL"/>
              </w:rPr>
            </w:pPr>
          </w:p>
        </w:tc>
      </w:tr>
    </w:tbl>
    <w:p w14:paraId="76FB69B6" w14:textId="77777777" w:rsidR="004D2295" w:rsidRPr="004D2295" w:rsidRDefault="004D2295" w:rsidP="006F3EFE">
      <w:pPr>
        <w:jc w:val="both"/>
        <w:rPr>
          <w:i/>
          <w:sz w:val="18"/>
          <w:lang w:val="en-SG"/>
        </w:rPr>
      </w:pPr>
    </w:p>
    <w:p w14:paraId="606C9484" w14:textId="229F7F12" w:rsidR="001F0D13" w:rsidRPr="004D2295" w:rsidRDefault="001F0D13" w:rsidP="004D2295">
      <w:pPr>
        <w:ind w:firstLine="567"/>
        <w:jc w:val="both"/>
        <w:rPr>
          <w:sz w:val="26"/>
          <w:szCs w:val="26"/>
          <w:lang w:val="nl-NL"/>
        </w:rPr>
      </w:pPr>
      <w:r w:rsidRPr="004D2295">
        <w:rPr>
          <w:lang w:val="en-SG"/>
        </w:rPr>
        <w:t xml:space="preserve">* </w:t>
      </w:r>
      <w:proofErr w:type="spellStart"/>
      <w:r w:rsidRPr="004D2295">
        <w:rPr>
          <w:lang w:val="en-SG"/>
        </w:rPr>
        <w:t>Ghi</w:t>
      </w:r>
      <w:proofErr w:type="spellEnd"/>
      <w:r w:rsidRPr="004D2295">
        <w:rPr>
          <w:lang w:val="en-SG"/>
        </w:rPr>
        <w:t xml:space="preserve"> </w:t>
      </w:r>
      <w:proofErr w:type="spellStart"/>
      <w:r w:rsidRPr="004D2295">
        <w:rPr>
          <w:lang w:val="en-SG"/>
        </w:rPr>
        <w:t>chú</w:t>
      </w:r>
      <w:proofErr w:type="spellEnd"/>
      <w:r w:rsidRPr="004D2295">
        <w:rPr>
          <w:lang w:val="en-SG"/>
        </w:rPr>
        <w:t xml:space="preserve">: NSSNKH </w:t>
      </w:r>
      <w:r w:rsidR="004D2295">
        <w:rPr>
          <w:lang w:val="en-SG"/>
        </w:rPr>
        <w:t>-</w:t>
      </w:r>
      <w:r w:rsidRPr="004D2295">
        <w:rPr>
          <w:lang w:val="en-SG"/>
        </w:rPr>
        <w:t xml:space="preserve"> Ngân </w:t>
      </w:r>
      <w:proofErr w:type="spellStart"/>
      <w:r w:rsidRPr="004D2295">
        <w:rPr>
          <w:lang w:val="en-SG"/>
        </w:rPr>
        <w:t>sách</w:t>
      </w:r>
      <w:proofErr w:type="spellEnd"/>
      <w:r w:rsidRPr="004D2295">
        <w:rPr>
          <w:lang w:val="en-SG"/>
        </w:rPr>
        <w:t xml:space="preserve"> </w:t>
      </w:r>
      <w:proofErr w:type="spellStart"/>
      <w:r w:rsidRPr="004D2295">
        <w:rPr>
          <w:lang w:val="en-SG"/>
        </w:rPr>
        <w:t>sự</w:t>
      </w:r>
      <w:proofErr w:type="spellEnd"/>
      <w:r w:rsidRPr="004D2295">
        <w:rPr>
          <w:lang w:val="en-SG"/>
        </w:rPr>
        <w:t xml:space="preserve"> </w:t>
      </w:r>
      <w:proofErr w:type="spellStart"/>
      <w:r w:rsidRPr="004D2295">
        <w:rPr>
          <w:lang w:val="en-SG"/>
        </w:rPr>
        <w:t>nghiệp</w:t>
      </w:r>
      <w:proofErr w:type="spellEnd"/>
      <w:r w:rsidRPr="004D2295">
        <w:rPr>
          <w:lang w:val="en-SG"/>
        </w:rPr>
        <w:t xml:space="preserve"> khoa </w:t>
      </w:r>
      <w:proofErr w:type="spellStart"/>
      <w:r w:rsidRPr="004D2295">
        <w:rPr>
          <w:lang w:val="en-SG"/>
        </w:rPr>
        <w:t>học</w:t>
      </w:r>
      <w:proofErr w:type="spellEnd"/>
      <w:r w:rsidR="008B771F">
        <w:rPr>
          <w:lang w:val="en-SG"/>
        </w:rPr>
        <w:t>.</w:t>
      </w:r>
    </w:p>
    <w:p w14:paraId="1CB15D68" w14:textId="5B591CD2" w:rsidR="001F0D13" w:rsidRDefault="001F0D13" w:rsidP="006F3EFE">
      <w:pPr>
        <w:jc w:val="both"/>
        <w:rPr>
          <w:sz w:val="26"/>
          <w:szCs w:val="26"/>
          <w:lang w:val="nl-NL"/>
        </w:rPr>
      </w:pPr>
    </w:p>
    <w:p w14:paraId="04B38D6B" w14:textId="77777777" w:rsidR="001F0D13" w:rsidRDefault="001F0D13" w:rsidP="006F3EFE">
      <w:pPr>
        <w:jc w:val="both"/>
        <w:rPr>
          <w:sz w:val="26"/>
          <w:szCs w:val="26"/>
          <w:lang w:val="nl-NL"/>
        </w:rPr>
      </w:pPr>
    </w:p>
    <w:p w14:paraId="7D9C617A" w14:textId="69393EB0" w:rsidR="006F3EFE" w:rsidRPr="00915956" w:rsidRDefault="006F3EFE" w:rsidP="006F3EFE">
      <w:pPr>
        <w:pStyle w:val="Heading2"/>
        <w:rPr>
          <w:lang w:val="en-SG"/>
        </w:rPr>
        <w:sectPr w:rsidR="006F3EFE" w:rsidRPr="00915956" w:rsidSect="00AF2D48">
          <w:type w:val="continuous"/>
          <w:pgSz w:w="11907" w:h="16840"/>
          <w:pgMar w:top="1276" w:right="1134" w:bottom="1134" w:left="1928" w:header="510" w:footer="0" w:gutter="0"/>
          <w:cols w:space="720"/>
          <w:docGrid w:linePitch="326"/>
        </w:sectPr>
      </w:pPr>
      <w:r>
        <w:rPr>
          <w:rFonts w:ascii="Times New Roman" w:hAnsi="Times New Roman" w:cs="Times New Roman"/>
          <w:b/>
          <w:bCs/>
          <w:color w:val="auto"/>
          <w:lang w:val="nl-NL"/>
        </w:rPr>
        <w:lastRenderedPageBreak/>
        <w:t>Mẫu</w:t>
      </w:r>
      <w:r>
        <w:rPr>
          <w:rFonts w:ascii="Times New Roman" w:hAnsi="Times New Roman" w:cs="Times New Roman"/>
          <w:b/>
          <w:bCs/>
          <w:color w:val="auto"/>
          <w:lang w:val="vi-VN"/>
        </w:rPr>
        <w:t xml:space="preserve"> 07 - Văn bản đề nghị phê duyệt thay đổi nghiên cứu thử nghiệm lâm sàng kỹ thuật mới, phương pháp mớ</w:t>
      </w:r>
      <w:r w:rsidR="00915956">
        <w:rPr>
          <w:rFonts w:ascii="Times New Roman" w:hAnsi="Times New Roman" w:cs="Times New Roman"/>
          <w:b/>
          <w:bCs/>
          <w:color w:val="auto"/>
          <w:lang w:val="vi-VN"/>
        </w:rPr>
        <w:t>i</w:t>
      </w:r>
      <w:r w:rsidR="00915956">
        <w:rPr>
          <w:rFonts w:ascii="Times New Roman" w:hAnsi="Times New Roman" w:cs="Times New Roman"/>
          <w:b/>
          <w:bCs/>
          <w:color w:val="auto"/>
          <w:lang w:val="en-SG"/>
        </w:rPr>
        <w:t xml:space="preserve"> </w:t>
      </w:r>
      <w:proofErr w:type="spellStart"/>
      <w:r w:rsidR="00915956">
        <w:rPr>
          <w:rFonts w:ascii="Times New Roman" w:hAnsi="Times New Roman" w:cs="Times New Roman"/>
          <w:b/>
          <w:bCs/>
          <w:color w:val="auto"/>
          <w:lang w:val="en-SG"/>
        </w:rPr>
        <w:t>trong</w:t>
      </w:r>
      <w:proofErr w:type="spellEnd"/>
      <w:r w:rsidR="00915956">
        <w:rPr>
          <w:rFonts w:ascii="Times New Roman" w:hAnsi="Times New Roman" w:cs="Times New Roman"/>
          <w:b/>
          <w:bCs/>
          <w:color w:val="auto"/>
          <w:lang w:val="en-SG"/>
        </w:rPr>
        <w:t xml:space="preserve"> </w:t>
      </w:r>
      <w:proofErr w:type="spellStart"/>
      <w:r w:rsidR="00915956">
        <w:rPr>
          <w:rFonts w:ascii="Times New Roman" w:hAnsi="Times New Roman" w:cs="Times New Roman"/>
          <w:b/>
          <w:bCs/>
          <w:color w:val="auto"/>
          <w:lang w:val="en-SG"/>
        </w:rPr>
        <w:t>khám</w:t>
      </w:r>
      <w:proofErr w:type="spellEnd"/>
      <w:r w:rsidR="00915956">
        <w:rPr>
          <w:rFonts w:ascii="Times New Roman" w:hAnsi="Times New Roman" w:cs="Times New Roman"/>
          <w:b/>
          <w:bCs/>
          <w:color w:val="auto"/>
          <w:lang w:val="en-SG"/>
        </w:rPr>
        <w:t xml:space="preserve"> </w:t>
      </w:r>
      <w:proofErr w:type="spellStart"/>
      <w:r w:rsidR="00915956">
        <w:rPr>
          <w:rFonts w:ascii="Times New Roman" w:hAnsi="Times New Roman" w:cs="Times New Roman"/>
          <w:b/>
          <w:bCs/>
          <w:color w:val="auto"/>
          <w:lang w:val="en-SG"/>
        </w:rPr>
        <w:t>bệnh</w:t>
      </w:r>
      <w:proofErr w:type="spellEnd"/>
      <w:r w:rsidR="00915956">
        <w:rPr>
          <w:rFonts w:ascii="Times New Roman" w:hAnsi="Times New Roman" w:cs="Times New Roman"/>
          <w:b/>
          <w:bCs/>
          <w:color w:val="auto"/>
          <w:lang w:val="en-SG"/>
        </w:rPr>
        <w:t xml:space="preserve">, </w:t>
      </w:r>
      <w:proofErr w:type="spellStart"/>
      <w:r w:rsidR="00915956">
        <w:rPr>
          <w:rFonts w:ascii="Times New Roman" w:hAnsi="Times New Roman" w:cs="Times New Roman"/>
          <w:b/>
          <w:bCs/>
          <w:color w:val="auto"/>
          <w:lang w:val="en-SG"/>
        </w:rPr>
        <w:t>chữa</w:t>
      </w:r>
      <w:proofErr w:type="spellEnd"/>
      <w:r w:rsidR="00915956">
        <w:rPr>
          <w:rFonts w:ascii="Times New Roman" w:hAnsi="Times New Roman" w:cs="Times New Roman"/>
          <w:b/>
          <w:bCs/>
          <w:color w:val="auto"/>
          <w:lang w:val="en-SG"/>
        </w:rPr>
        <w:t xml:space="preserve"> </w:t>
      </w:r>
      <w:proofErr w:type="spellStart"/>
      <w:r w:rsidR="00915956">
        <w:rPr>
          <w:rFonts w:ascii="Times New Roman" w:hAnsi="Times New Roman" w:cs="Times New Roman"/>
          <w:b/>
          <w:bCs/>
          <w:color w:val="auto"/>
          <w:lang w:val="en-SG"/>
        </w:rPr>
        <w:t>bệnh</w:t>
      </w:r>
      <w:proofErr w:type="spellEnd"/>
    </w:p>
    <w:p w14:paraId="73548898" w14:textId="77777777" w:rsidR="006F3EFE" w:rsidRPr="0063075C" w:rsidRDefault="006F3EFE" w:rsidP="006F3EFE">
      <w:pPr>
        <w:rPr>
          <w:sz w:val="14"/>
          <w:lang w:val="vi-VN"/>
        </w:rPr>
      </w:pPr>
    </w:p>
    <w:p w14:paraId="0D09120D" w14:textId="5BDA88DD" w:rsidR="006F3EFE" w:rsidRDefault="006F3EFE" w:rsidP="0063075C">
      <w:pPr>
        <w:jc w:val="center"/>
        <w:rPr>
          <w:rFonts w:eastAsia="Calibri"/>
          <w:b/>
          <w:sz w:val="26"/>
          <w:szCs w:val="26"/>
          <w:lang w:val="nl-NL"/>
          <w14:ligatures w14:val="none"/>
        </w:rPr>
      </w:pPr>
      <w:r>
        <w:rPr>
          <w:rFonts w:eastAsia="Calibri"/>
          <w:b/>
          <w:sz w:val="26"/>
          <w:szCs w:val="26"/>
          <w:lang w:val="nl-NL"/>
          <w14:ligatures w14:val="none"/>
        </w:rPr>
        <w:t>CỘNG HOÀ XÃ HỘI CHỦ NGHĨA VIỆT NAM</w:t>
      </w:r>
    </w:p>
    <w:p w14:paraId="300646AE" w14:textId="515C69D1" w:rsidR="006F3EFE" w:rsidRDefault="006F3EFE" w:rsidP="0063075C">
      <w:pPr>
        <w:jc w:val="center"/>
        <w:rPr>
          <w:rFonts w:eastAsia="Calibri"/>
          <w:b/>
          <w:sz w:val="26"/>
          <w:szCs w:val="26"/>
          <w:lang w:val="nl-NL"/>
          <w14:ligatures w14:val="none"/>
        </w:rPr>
      </w:pPr>
      <w:r>
        <w:rPr>
          <w:rFonts w:eastAsia="Calibri"/>
          <w:b/>
          <w:sz w:val="26"/>
          <w:szCs w:val="26"/>
          <w:lang w:val="nl-NL"/>
          <w14:ligatures w14:val="none"/>
        </w:rPr>
        <w:t>Độc lập - Tự do - Hạnh phúc</w:t>
      </w:r>
    </w:p>
    <w:p w14:paraId="4A80BFC8" w14:textId="60DB3729" w:rsidR="0063075C" w:rsidRPr="0063075C" w:rsidRDefault="0063075C" w:rsidP="0063075C">
      <w:pPr>
        <w:jc w:val="center"/>
        <w:rPr>
          <w:rFonts w:eastAsia="Calibri"/>
          <w:b/>
          <w:sz w:val="26"/>
          <w:szCs w:val="26"/>
          <w:vertAlign w:val="superscript"/>
          <w:lang w:val="nl-NL"/>
          <w14:ligatures w14:val="none"/>
        </w:rPr>
      </w:pPr>
      <w:r>
        <w:rPr>
          <w:rFonts w:eastAsia="Calibri"/>
          <w:b/>
          <w:sz w:val="26"/>
          <w:szCs w:val="26"/>
          <w:vertAlign w:val="superscript"/>
          <w:lang w:val="nl-NL"/>
          <w14:ligatures w14:val="none"/>
        </w:rPr>
        <w:t>___________________________________</w:t>
      </w:r>
    </w:p>
    <w:p w14:paraId="4BD7231E" w14:textId="61544992" w:rsidR="006F3EFE" w:rsidRDefault="006F3EFE" w:rsidP="0063075C">
      <w:pPr>
        <w:jc w:val="center"/>
        <w:rPr>
          <w:rFonts w:eastAsia="Calibri"/>
          <w:i/>
          <w:sz w:val="26"/>
          <w:szCs w:val="26"/>
          <w:lang w:val="nl-NL"/>
          <w14:ligatures w14:val="none"/>
        </w:rPr>
      </w:pPr>
      <w:r>
        <w:rPr>
          <w:rFonts w:eastAsia="Calibri"/>
          <w:i/>
          <w:sz w:val="26"/>
          <w:szCs w:val="26"/>
          <w:lang w:val="nl-NL"/>
          <w14:ligatures w14:val="none"/>
        </w:rPr>
        <w:t>………., ngày … tháng … năm …</w:t>
      </w:r>
    </w:p>
    <w:p w14:paraId="176B0181" w14:textId="77777777" w:rsidR="006F3EFE" w:rsidRPr="0063075C" w:rsidRDefault="006F3EFE" w:rsidP="0063075C">
      <w:pPr>
        <w:jc w:val="center"/>
        <w:rPr>
          <w:rFonts w:eastAsia="Calibri"/>
          <w:b/>
          <w:sz w:val="18"/>
          <w:szCs w:val="26"/>
          <w:lang w:val="nl-NL"/>
          <w14:ligatures w14:val="none"/>
        </w:rPr>
      </w:pPr>
    </w:p>
    <w:p w14:paraId="7F256FE6" w14:textId="77777777" w:rsidR="006F3EFE" w:rsidRPr="0063075C" w:rsidRDefault="006F3EFE" w:rsidP="0063075C">
      <w:pPr>
        <w:jc w:val="center"/>
        <w:rPr>
          <w:rFonts w:eastAsia="Calibri"/>
          <w:b/>
          <w:sz w:val="26"/>
          <w:szCs w:val="26"/>
          <w:lang w:val="nl-NL"/>
          <w14:ligatures w14:val="none"/>
        </w:rPr>
      </w:pPr>
      <w:r w:rsidRPr="0063075C">
        <w:rPr>
          <w:b/>
          <w:bCs/>
          <w:iCs/>
          <w:sz w:val="26"/>
          <w:szCs w:val="26"/>
          <w:lang w:val="pt-BR"/>
        </w:rPr>
        <w:t>VĂN</w:t>
      </w:r>
      <w:r w:rsidRPr="0063075C">
        <w:rPr>
          <w:b/>
          <w:bCs/>
          <w:iCs/>
          <w:sz w:val="26"/>
          <w:szCs w:val="26"/>
          <w:lang w:val="vi-VN"/>
        </w:rPr>
        <w:t xml:space="preserve"> BẢN</w:t>
      </w:r>
      <w:r w:rsidRPr="0063075C">
        <w:rPr>
          <w:rFonts w:eastAsia="Calibri"/>
          <w:b/>
          <w:sz w:val="26"/>
          <w:szCs w:val="26"/>
          <w:lang w:val="nl-NL"/>
          <w14:ligatures w14:val="none"/>
        </w:rPr>
        <w:t xml:space="preserve"> ĐỀ NGHỊ </w:t>
      </w:r>
    </w:p>
    <w:p w14:paraId="753B1137" w14:textId="5426D07C" w:rsidR="00915956" w:rsidRPr="0063075C" w:rsidRDefault="00915956" w:rsidP="0063075C">
      <w:pPr>
        <w:jc w:val="center"/>
        <w:rPr>
          <w:rFonts w:eastAsia="Calibri"/>
          <w:b/>
          <w:sz w:val="26"/>
          <w:szCs w:val="26"/>
          <w:lang w:val="nl-NL"/>
          <w14:ligatures w14:val="none"/>
        </w:rPr>
      </w:pPr>
      <w:r w:rsidRPr="0063075C">
        <w:rPr>
          <w:rFonts w:eastAsia="Calibri"/>
          <w:b/>
          <w:sz w:val="26"/>
          <w:szCs w:val="26"/>
          <w:lang w:val="nl-NL"/>
          <w14:ligatures w14:val="none"/>
        </w:rPr>
        <w:t>P</w:t>
      </w:r>
      <w:r w:rsidR="006F3EFE" w:rsidRPr="0063075C">
        <w:rPr>
          <w:rFonts w:eastAsia="Calibri"/>
          <w:b/>
          <w:sz w:val="26"/>
          <w:szCs w:val="26"/>
          <w:lang w:val="nl-NL"/>
          <w14:ligatures w14:val="none"/>
        </w:rPr>
        <w:t>hê duyệt thay đổi nghiên cứu thử nghiệm lâm sàng kỹ thuật mớ</w:t>
      </w:r>
      <w:r w:rsidRPr="0063075C">
        <w:rPr>
          <w:rFonts w:eastAsia="Calibri"/>
          <w:b/>
          <w:sz w:val="26"/>
          <w:szCs w:val="26"/>
          <w:lang w:val="nl-NL"/>
          <w14:ligatures w14:val="none"/>
        </w:rPr>
        <w:t>i,</w:t>
      </w:r>
    </w:p>
    <w:p w14:paraId="5A42DA0B" w14:textId="54DFFD54" w:rsidR="006F3EFE" w:rsidRPr="0063075C" w:rsidRDefault="006F3EFE" w:rsidP="0063075C">
      <w:pPr>
        <w:jc w:val="center"/>
        <w:rPr>
          <w:rFonts w:eastAsia="Calibri"/>
          <w:b/>
          <w:sz w:val="26"/>
          <w:szCs w:val="26"/>
          <w:lang w:val="nl-NL"/>
          <w14:ligatures w14:val="none"/>
        </w:rPr>
      </w:pPr>
      <w:r w:rsidRPr="0063075C">
        <w:rPr>
          <w:rFonts w:eastAsia="Calibri"/>
          <w:b/>
          <w:sz w:val="26"/>
          <w:szCs w:val="26"/>
          <w:lang w:val="nl-NL"/>
          <w14:ligatures w14:val="none"/>
        </w:rPr>
        <w:t>phương pháp mới trong khám bệnh, chữa bệnh</w:t>
      </w:r>
    </w:p>
    <w:p w14:paraId="30066CC3" w14:textId="0C21B66A" w:rsidR="0063075C" w:rsidRPr="0063075C" w:rsidRDefault="0063075C" w:rsidP="0063075C">
      <w:pPr>
        <w:jc w:val="center"/>
        <w:rPr>
          <w:rFonts w:eastAsia="Calibri"/>
          <w:b/>
          <w:sz w:val="26"/>
          <w:szCs w:val="26"/>
          <w:vertAlign w:val="superscript"/>
          <w:lang w:val="nl-NL"/>
          <w14:ligatures w14:val="none"/>
        </w:rPr>
      </w:pPr>
      <w:r>
        <w:rPr>
          <w:rFonts w:eastAsia="Calibri"/>
          <w:b/>
          <w:sz w:val="26"/>
          <w:szCs w:val="26"/>
          <w:vertAlign w:val="superscript"/>
          <w:lang w:val="nl-NL"/>
          <w14:ligatures w14:val="none"/>
        </w:rPr>
        <w:t>_____________</w:t>
      </w:r>
    </w:p>
    <w:p w14:paraId="51B3ABD7" w14:textId="42CFE728" w:rsidR="006F3EFE" w:rsidRPr="0063075C" w:rsidRDefault="006F3EFE" w:rsidP="0063075C">
      <w:pPr>
        <w:spacing w:before="200" w:line="288" w:lineRule="auto"/>
        <w:jc w:val="center"/>
        <w:rPr>
          <w:rFonts w:eastAsia="Calibri"/>
          <w:iCs/>
          <w:sz w:val="26"/>
          <w:szCs w:val="26"/>
          <w:lang w:val="nl-NL"/>
          <w14:ligatures w14:val="none"/>
        </w:rPr>
      </w:pPr>
      <w:r w:rsidRPr="0063075C">
        <w:rPr>
          <w:rFonts w:eastAsia="Calibri"/>
          <w:iCs/>
          <w:sz w:val="26"/>
          <w:szCs w:val="26"/>
          <w:lang w:val="nl-NL"/>
          <w14:ligatures w14:val="none"/>
        </w:rPr>
        <w:t>Kính gửi: Bộ Y tế</w:t>
      </w:r>
      <w:r w:rsidR="0063075C">
        <w:rPr>
          <w:rFonts w:eastAsia="Calibri"/>
          <w:iCs/>
          <w:sz w:val="26"/>
          <w:szCs w:val="26"/>
          <w:lang w:val="nl-NL"/>
          <w14:ligatures w14:val="none"/>
        </w:rPr>
        <w:t>.</w:t>
      </w:r>
    </w:p>
    <w:p w14:paraId="0CDF14A6" w14:textId="634E1BC4" w:rsidR="006F3EFE" w:rsidRDefault="006F3EFE" w:rsidP="0063075C">
      <w:pPr>
        <w:spacing w:before="60"/>
        <w:ind w:firstLine="567"/>
        <w:jc w:val="both"/>
        <w:rPr>
          <w:rFonts w:eastAsia="Calibri"/>
          <w:sz w:val="26"/>
          <w:szCs w:val="26"/>
          <w:lang w:val="vi-VN"/>
          <w14:ligatures w14:val="none"/>
        </w:rPr>
      </w:pPr>
      <w:r>
        <w:rPr>
          <w:rFonts w:eastAsia="Calibri"/>
          <w:sz w:val="26"/>
          <w:szCs w:val="26"/>
          <w:lang w:val="nl-NL"/>
          <w14:ligatures w14:val="none"/>
        </w:rPr>
        <w:t>Họ và tên nghiên cứu viên chính:</w:t>
      </w:r>
      <w:r>
        <w:rPr>
          <w:rFonts w:eastAsia="Calibri"/>
          <w:sz w:val="26"/>
          <w:szCs w:val="26"/>
          <w:lang w:val="vi-VN"/>
          <w14:ligatures w14:val="none"/>
        </w:rPr>
        <w:t xml:space="preserve"> .........................................................................</w:t>
      </w:r>
    </w:p>
    <w:p w14:paraId="44152AC3" w14:textId="1715ACEC" w:rsidR="006F3EFE" w:rsidRDefault="006F3EFE" w:rsidP="0063075C">
      <w:pPr>
        <w:spacing w:before="60"/>
        <w:ind w:firstLine="567"/>
        <w:jc w:val="both"/>
        <w:rPr>
          <w:rFonts w:eastAsia="Calibri"/>
          <w:sz w:val="26"/>
          <w:szCs w:val="26"/>
          <w:lang w:val="vi-VN"/>
          <w14:ligatures w14:val="none"/>
        </w:rPr>
      </w:pPr>
      <w:r>
        <w:rPr>
          <w:rFonts w:eastAsia="Calibri"/>
          <w:sz w:val="26"/>
          <w:szCs w:val="26"/>
          <w:lang w:val="nl-NL"/>
          <w14:ligatures w14:val="none"/>
        </w:rPr>
        <w:t>Cơ sở nhận thử nghiệm lâm sàng kỹ thuật mới, phương pháp mới:</w:t>
      </w:r>
      <w:r w:rsidR="0063075C">
        <w:rPr>
          <w:rFonts w:eastAsia="Calibri"/>
          <w:sz w:val="26"/>
          <w:szCs w:val="26"/>
          <w:lang w:val="nl-NL"/>
          <w14:ligatures w14:val="none"/>
        </w:rPr>
        <w:t>....................</w:t>
      </w:r>
      <w:r>
        <w:rPr>
          <w:rFonts w:eastAsia="Calibri"/>
          <w:sz w:val="26"/>
          <w:szCs w:val="26"/>
          <w:lang w:val="vi-VN"/>
          <w14:ligatures w14:val="none"/>
        </w:rPr>
        <w:t xml:space="preserve"> </w:t>
      </w:r>
      <w:r w:rsidR="0063075C">
        <w:rPr>
          <w:rFonts w:eastAsia="Calibri"/>
          <w:sz w:val="26"/>
          <w:szCs w:val="26"/>
          <w14:ligatures w14:val="none"/>
        </w:rPr>
        <w:t>…</w:t>
      </w:r>
      <w:r>
        <w:rPr>
          <w:rFonts w:eastAsia="Calibri"/>
          <w:sz w:val="26"/>
          <w:szCs w:val="26"/>
          <w:lang w:val="vi-VN"/>
          <w14:ligatures w14:val="none"/>
        </w:rPr>
        <w:t>....................................................................................................................................</w:t>
      </w:r>
    </w:p>
    <w:p w14:paraId="7B16417E" w14:textId="3DDBA2EA" w:rsidR="006F3EFE" w:rsidRDefault="006F3EFE" w:rsidP="0063075C">
      <w:pPr>
        <w:spacing w:before="60"/>
        <w:ind w:firstLine="567"/>
        <w:jc w:val="both"/>
        <w:rPr>
          <w:rFonts w:eastAsia="Calibri"/>
          <w:sz w:val="26"/>
          <w:szCs w:val="26"/>
          <w:lang w:val="vi-VN"/>
          <w14:ligatures w14:val="none"/>
        </w:rPr>
      </w:pPr>
      <w:r>
        <w:rPr>
          <w:rFonts w:eastAsia="Calibri"/>
          <w:sz w:val="26"/>
          <w:szCs w:val="26"/>
          <w:lang w:val="nl-NL"/>
          <w14:ligatures w14:val="none"/>
        </w:rPr>
        <w:t>Tổ chức/cá nhân có kỹ thuật</w:t>
      </w:r>
      <w:r w:rsidR="00915956">
        <w:rPr>
          <w:rFonts w:eastAsia="Calibri"/>
          <w:sz w:val="26"/>
          <w:szCs w:val="26"/>
          <w:lang w:val="nl-NL"/>
          <w14:ligatures w14:val="none"/>
        </w:rPr>
        <w:t xml:space="preserve"> mới</w:t>
      </w:r>
      <w:r>
        <w:rPr>
          <w:rFonts w:eastAsia="Calibri"/>
          <w:sz w:val="26"/>
          <w:szCs w:val="26"/>
          <w:lang w:val="nl-NL"/>
          <w14:ligatures w14:val="none"/>
        </w:rPr>
        <w:t>/phương pháp mới:</w:t>
      </w:r>
      <w:r w:rsidR="00915956">
        <w:rPr>
          <w:rFonts w:eastAsia="Calibri"/>
          <w:sz w:val="26"/>
          <w:szCs w:val="26"/>
          <w:lang w:val="vi-VN"/>
          <w14:ligatures w14:val="none"/>
        </w:rPr>
        <w:t xml:space="preserve"> .................</w:t>
      </w:r>
      <w:r>
        <w:rPr>
          <w:rFonts w:eastAsia="Calibri"/>
          <w:sz w:val="26"/>
          <w:szCs w:val="26"/>
          <w:lang w:val="vi-VN"/>
          <w14:ligatures w14:val="none"/>
        </w:rPr>
        <w:t>..........................</w:t>
      </w:r>
    </w:p>
    <w:p w14:paraId="1FDB89FE" w14:textId="77777777" w:rsidR="006F3EFE" w:rsidRPr="0063075C" w:rsidRDefault="006F3EFE" w:rsidP="0063075C">
      <w:pPr>
        <w:spacing w:before="60"/>
        <w:ind w:firstLine="567"/>
        <w:jc w:val="both"/>
        <w:rPr>
          <w:rFonts w:eastAsia="Calibri"/>
          <w:spacing w:val="4"/>
          <w:sz w:val="26"/>
          <w:szCs w:val="26"/>
          <w:lang w:val="nl-NL"/>
          <w14:ligatures w14:val="none"/>
        </w:rPr>
      </w:pPr>
      <w:r w:rsidRPr="0063075C">
        <w:rPr>
          <w:rFonts w:eastAsia="Calibri"/>
          <w:spacing w:val="4"/>
          <w:sz w:val="26"/>
          <w:szCs w:val="26"/>
          <w:lang w:val="nl-NL"/>
          <w14:ligatures w14:val="none"/>
        </w:rPr>
        <w:t>Làm đơn đề nghị Bộ Y tế xem xét cho phép thay đổi nghiên cứu thử nghiệm lâm sàng:</w:t>
      </w:r>
    </w:p>
    <w:p w14:paraId="44499BA2" w14:textId="73595EB3" w:rsidR="006F3EFE" w:rsidRDefault="006F3EFE" w:rsidP="0063075C">
      <w:pPr>
        <w:pStyle w:val="ListParagraph"/>
        <w:numPr>
          <w:ilvl w:val="0"/>
          <w:numId w:val="21"/>
        </w:numPr>
        <w:spacing w:before="60" w:line="240" w:lineRule="auto"/>
        <w:ind w:left="0" w:firstLine="567"/>
        <w:rPr>
          <w:rFonts w:eastAsia="Calibri"/>
          <w:sz w:val="26"/>
          <w:szCs w:val="26"/>
          <w:lang w:val="nl-NL"/>
          <w14:ligatures w14:val="none"/>
        </w:rPr>
      </w:pPr>
      <w:r>
        <w:rPr>
          <w:rFonts w:eastAsia="Calibri"/>
          <w:sz w:val="26"/>
          <w:szCs w:val="26"/>
          <w:lang w:val="nl-NL"/>
          <w14:ligatures w14:val="none"/>
        </w:rPr>
        <w:t xml:space="preserve">Tên kỹ thuật mới/phương pháp mới: </w:t>
      </w:r>
      <w:r>
        <w:rPr>
          <w:rFonts w:eastAsia="Calibri"/>
          <w:sz w:val="26"/>
          <w:szCs w:val="26"/>
          <w:lang w:val="vi-VN"/>
          <w14:ligatures w14:val="none"/>
        </w:rPr>
        <w:t>....................</w:t>
      </w:r>
      <w:r w:rsidR="0063075C">
        <w:rPr>
          <w:rFonts w:eastAsia="Calibri"/>
          <w:sz w:val="26"/>
          <w:szCs w:val="26"/>
          <w14:ligatures w14:val="none"/>
        </w:rPr>
        <w:t>......</w:t>
      </w:r>
      <w:r>
        <w:rPr>
          <w:rFonts w:eastAsia="Calibri"/>
          <w:sz w:val="26"/>
          <w:szCs w:val="26"/>
          <w:lang w:val="vi-VN"/>
          <w14:ligatures w14:val="none"/>
        </w:rPr>
        <w:t>.......................................</w:t>
      </w:r>
    </w:p>
    <w:p w14:paraId="56E45ED5" w14:textId="48F6884A" w:rsidR="006F3EFE" w:rsidRDefault="006F3EFE" w:rsidP="0063075C">
      <w:pPr>
        <w:pStyle w:val="ListParagraph"/>
        <w:numPr>
          <w:ilvl w:val="0"/>
          <w:numId w:val="21"/>
        </w:numPr>
        <w:spacing w:before="60" w:line="240" w:lineRule="auto"/>
        <w:ind w:left="0" w:firstLine="567"/>
        <w:rPr>
          <w:rFonts w:eastAsia="Calibri"/>
          <w:sz w:val="26"/>
          <w:szCs w:val="26"/>
          <w:lang w:val="nl-NL"/>
          <w14:ligatures w14:val="none"/>
        </w:rPr>
      </w:pPr>
      <w:r>
        <w:rPr>
          <w:rFonts w:eastAsia="Calibri"/>
          <w:sz w:val="26"/>
          <w:szCs w:val="26"/>
          <w:lang w:val="nl-NL"/>
          <w14:ligatures w14:val="none"/>
        </w:rPr>
        <w:t>Nước/Quốc gia phát minh:</w:t>
      </w:r>
      <w:r>
        <w:rPr>
          <w:rFonts w:eastAsia="Calibri"/>
          <w:sz w:val="26"/>
          <w:szCs w:val="26"/>
          <w:lang w:val="vi-VN"/>
          <w14:ligatures w14:val="none"/>
        </w:rPr>
        <w:t xml:space="preserve"> ...........................</w:t>
      </w:r>
      <w:r w:rsidR="0063075C">
        <w:rPr>
          <w:rFonts w:eastAsia="Calibri"/>
          <w:sz w:val="26"/>
          <w:szCs w:val="26"/>
          <w14:ligatures w14:val="none"/>
        </w:rPr>
        <w:t>...</w:t>
      </w:r>
      <w:r>
        <w:rPr>
          <w:rFonts w:eastAsia="Calibri"/>
          <w:sz w:val="26"/>
          <w:szCs w:val="26"/>
          <w:lang w:val="vi-VN"/>
          <w14:ligatures w14:val="none"/>
        </w:rPr>
        <w:t>...................................................</w:t>
      </w:r>
    </w:p>
    <w:p w14:paraId="1216E813" w14:textId="77777777" w:rsidR="006F3EFE" w:rsidRDefault="006F3EFE" w:rsidP="0063075C">
      <w:pPr>
        <w:tabs>
          <w:tab w:val="left" w:pos="1080"/>
        </w:tabs>
        <w:spacing w:before="60"/>
        <w:ind w:firstLine="567"/>
        <w:jc w:val="both"/>
        <w:rPr>
          <w:rFonts w:eastAsia="Calibri"/>
          <w:sz w:val="26"/>
          <w:szCs w:val="26"/>
          <w:lang w:val="nl-NL"/>
          <w14:ligatures w14:val="none"/>
        </w:rPr>
      </w:pPr>
      <w:r>
        <w:rPr>
          <w:rFonts w:eastAsia="Calibri"/>
          <w:sz w:val="26"/>
          <w:szCs w:val="26"/>
          <w:lang w:val="nl-NL"/>
          <w14:ligatures w14:val="none"/>
        </w:rPr>
        <w:t>Phân loại:</w:t>
      </w:r>
    </w:p>
    <w:p w14:paraId="13D1DA73" w14:textId="0E1BE5AE" w:rsidR="006F3EFE" w:rsidRDefault="006F3EFE" w:rsidP="0063075C">
      <w:pPr>
        <w:pStyle w:val="ListParagraph"/>
        <w:numPr>
          <w:ilvl w:val="0"/>
          <w:numId w:val="21"/>
        </w:numPr>
        <w:spacing w:before="60" w:line="240" w:lineRule="auto"/>
        <w:ind w:left="0" w:firstLine="567"/>
        <w:rPr>
          <w:rFonts w:eastAsia="Calibri"/>
          <w:iCs/>
          <w:sz w:val="26"/>
          <w:szCs w:val="26"/>
          <w:lang w:val="nl-NL"/>
          <w14:ligatures w14:val="none"/>
        </w:rPr>
      </w:pPr>
      <w:r>
        <w:rPr>
          <w:rFonts w:eastAsia="Calibri"/>
          <w:iCs/>
          <w:sz w:val="26"/>
          <w:szCs w:val="26"/>
          <w:lang w:val="nl-NL"/>
          <w14:ligatures w14:val="none"/>
        </w:rPr>
        <w:t>Nhóm nguy cơ:</w:t>
      </w:r>
      <w:r>
        <w:rPr>
          <w:rFonts w:eastAsia="Calibri"/>
          <w:iCs/>
          <w:sz w:val="26"/>
          <w:szCs w:val="26"/>
          <w:lang w:val="vi-VN"/>
          <w14:ligatures w14:val="none"/>
        </w:rPr>
        <w:t xml:space="preserve"> .................................................................................................</w:t>
      </w:r>
    </w:p>
    <w:p w14:paraId="74B6346F" w14:textId="4394EA0E" w:rsidR="006F3EFE" w:rsidRDefault="006F3EFE" w:rsidP="0063075C">
      <w:pPr>
        <w:tabs>
          <w:tab w:val="left" w:pos="0"/>
          <w:tab w:val="left" w:pos="1080"/>
        </w:tabs>
        <w:spacing w:before="60"/>
        <w:ind w:firstLine="567"/>
        <w:jc w:val="both"/>
        <w:rPr>
          <w:rFonts w:eastAsia="Calibri"/>
          <w:sz w:val="26"/>
          <w:szCs w:val="26"/>
          <w:lang w:val="nl-NL"/>
          <w14:ligatures w14:val="none"/>
        </w:rPr>
      </w:pPr>
      <w:r>
        <w:rPr>
          <w:rFonts w:eastAsia="Calibri"/>
          <w:sz w:val="26"/>
          <w:szCs w:val="26"/>
          <w:lang w:val="nl-NL"/>
          <w14:ligatures w14:val="none"/>
        </w:rPr>
        <w:t>Tóm tắt các nội dung đề nghị thay đổi (nêu rõ nội dung thay đổi tại khoản, mục/trang nào của tài liệu đề nghị thay đổi, nêu rõ những thay đổi có ảnh hưởng tới sức khoẻ và quyền lợi của người tham gia nghiên cứu hoặc ảnh hưởng đ</w:t>
      </w:r>
      <w:r w:rsidR="005A36EE">
        <w:rPr>
          <w:rFonts w:eastAsia="Calibri"/>
          <w:sz w:val="26"/>
          <w:szCs w:val="26"/>
          <w:lang w:val="nl-NL"/>
          <w14:ligatures w14:val="none"/>
        </w:rPr>
        <w:t>ến</w:t>
      </w:r>
      <w:r>
        <w:rPr>
          <w:rFonts w:eastAsia="Calibri"/>
          <w:sz w:val="26"/>
          <w:szCs w:val="26"/>
          <w:lang w:val="nl-NL"/>
          <w14:ligatures w14:val="none"/>
        </w:rPr>
        <w:t xml:space="preserve"> thiết kế, quy trình, thủ tục nghiên cứu hay không):</w:t>
      </w:r>
    </w:p>
    <w:p w14:paraId="0D066B2E" w14:textId="77777777" w:rsidR="006F3EFE" w:rsidRDefault="006F3EFE" w:rsidP="0063075C">
      <w:pPr>
        <w:tabs>
          <w:tab w:val="left" w:pos="360"/>
          <w:tab w:val="left" w:pos="1080"/>
        </w:tabs>
        <w:spacing w:before="60"/>
        <w:ind w:firstLine="567"/>
        <w:jc w:val="both"/>
        <w:rPr>
          <w:rFonts w:eastAsia="Calibri"/>
          <w:sz w:val="26"/>
          <w:szCs w:val="26"/>
          <w:lang w:val="nl-NL"/>
          <w14:ligatures w14:val="none"/>
        </w:rPr>
      </w:pPr>
      <w:r>
        <w:rPr>
          <w:rFonts w:eastAsia="Calibri"/>
          <w:sz w:val="26"/>
          <w:szCs w:val="26"/>
          <w:lang w:val="nl-NL"/>
          <w14:ligatures w14:val="none"/>
        </w:rPr>
        <w:t xml:space="preserve">Hồ sơ bao gồm: </w:t>
      </w:r>
      <w:r>
        <w:rPr>
          <w:rStyle w:val="FootnoteReference"/>
          <w:rFonts w:eastAsia="Calibri"/>
          <w:sz w:val="26"/>
          <w:szCs w:val="26"/>
          <w:lang w:val="nl-NL"/>
          <w14:ligatures w14:val="none"/>
        </w:rPr>
        <w:footnoteReference w:id="160"/>
      </w:r>
    </w:p>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6"/>
      </w:tblGrid>
      <w:tr w:rsidR="006F3EFE" w14:paraId="289F9D85" w14:textId="77777777" w:rsidTr="006F3EFE">
        <w:tc>
          <w:tcPr>
            <w:tcW w:w="9356" w:type="dxa"/>
          </w:tcPr>
          <w:p w14:paraId="4A4A8A11" w14:textId="6CD68048" w:rsidR="006F3EFE" w:rsidRDefault="008B771F" w:rsidP="008B771F">
            <w:pPr>
              <w:tabs>
                <w:tab w:val="left" w:pos="459"/>
              </w:tabs>
              <w:spacing w:before="60"/>
              <w:rPr>
                <w:sz w:val="26"/>
                <w:szCs w:val="26"/>
                <w:lang w:val="vi-VN"/>
              </w:rPr>
            </w:pPr>
            <w:r>
              <w:rPr>
                <w:sz w:val="26"/>
                <w:szCs w:val="26"/>
              </w:rPr>
              <w:t xml:space="preserve">       </w:t>
            </w:r>
            <w:r w:rsidR="006F3EFE">
              <w:rPr>
                <w:sz w:val="26"/>
                <w:szCs w:val="26"/>
                <w:lang w:val="vi-VN"/>
              </w:rPr>
              <w:t>1. ...............................................................................................................................</w:t>
            </w:r>
          </w:p>
        </w:tc>
      </w:tr>
      <w:tr w:rsidR="006F3EFE" w14:paraId="326E02A3" w14:textId="77777777" w:rsidTr="006F3EFE">
        <w:tc>
          <w:tcPr>
            <w:tcW w:w="9356" w:type="dxa"/>
          </w:tcPr>
          <w:p w14:paraId="0E6ACE03" w14:textId="48BFC6FA" w:rsidR="006F3EFE" w:rsidRDefault="008B771F" w:rsidP="008B771F">
            <w:pPr>
              <w:tabs>
                <w:tab w:val="left" w:pos="459"/>
                <w:tab w:val="left" w:pos="528"/>
              </w:tabs>
              <w:spacing w:before="60"/>
              <w:rPr>
                <w:sz w:val="26"/>
                <w:szCs w:val="26"/>
                <w:lang w:val="vi-VN"/>
              </w:rPr>
            </w:pPr>
            <w:r>
              <w:rPr>
                <w:sz w:val="26"/>
                <w:szCs w:val="26"/>
              </w:rPr>
              <w:t xml:space="preserve">       </w:t>
            </w:r>
            <w:r w:rsidR="006F3EFE">
              <w:rPr>
                <w:sz w:val="26"/>
                <w:szCs w:val="26"/>
                <w:lang w:val="vi-VN"/>
              </w:rPr>
              <w:t>2....................................</w:t>
            </w:r>
            <w:r w:rsidR="0063075C">
              <w:rPr>
                <w:sz w:val="26"/>
                <w:szCs w:val="26"/>
              </w:rPr>
              <w:t>....</w:t>
            </w:r>
            <w:r w:rsidR="006F3EFE">
              <w:rPr>
                <w:sz w:val="26"/>
                <w:szCs w:val="26"/>
                <w:lang w:val="vi-VN"/>
              </w:rPr>
              <w:t>........................................................................................</w:t>
            </w:r>
          </w:p>
        </w:tc>
      </w:tr>
      <w:tr w:rsidR="006F3EFE" w14:paraId="4B1D68DD" w14:textId="77777777" w:rsidTr="006F3EFE">
        <w:tc>
          <w:tcPr>
            <w:tcW w:w="9356" w:type="dxa"/>
          </w:tcPr>
          <w:p w14:paraId="4167EDDF" w14:textId="3A21C1DD" w:rsidR="006F3EFE" w:rsidRDefault="008B771F" w:rsidP="008B771F">
            <w:pPr>
              <w:tabs>
                <w:tab w:val="left" w:pos="459"/>
                <w:tab w:val="left" w:pos="528"/>
              </w:tabs>
              <w:spacing w:before="60"/>
              <w:rPr>
                <w:sz w:val="26"/>
                <w:szCs w:val="26"/>
                <w:lang w:val="vi-VN"/>
              </w:rPr>
            </w:pPr>
            <w:r>
              <w:rPr>
                <w:sz w:val="26"/>
                <w:szCs w:val="26"/>
              </w:rPr>
              <w:t xml:space="preserve">       </w:t>
            </w:r>
            <w:r w:rsidR="006F3EFE">
              <w:rPr>
                <w:sz w:val="26"/>
                <w:szCs w:val="26"/>
                <w:lang w:val="vi-VN"/>
              </w:rPr>
              <w:t>3................................................................................................................................</w:t>
            </w:r>
          </w:p>
        </w:tc>
      </w:tr>
    </w:tbl>
    <w:p w14:paraId="36926EAA" w14:textId="13BD78D4" w:rsidR="006F3EFE" w:rsidRDefault="006F3EFE" w:rsidP="0063075C">
      <w:pPr>
        <w:spacing w:before="60"/>
        <w:ind w:firstLine="567"/>
        <w:jc w:val="both"/>
        <w:rPr>
          <w:rFonts w:eastAsia="Calibri"/>
          <w:sz w:val="26"/>
          <w:szCs w:val="26"/>
          <w:lang w:val="nl-NL"/>
          <w14:ligatures w14:val="none"/>
        </w:rPr>
      </w:pPr>
      <w:r>
        <w:rPr>
          <w:rFonts w:eastAsia="Calibri"/>
          <w:sz w:val="26"/>
          <w:szCs w:val="26"/>
          <w:lang w:val="nl-NL"/>
          <w14:ligatures w14:val="none"/>
        </w:rPr>
        <w:t>Đề nghị Bộ Y tế xem xét và phê duyệt thay đổi nghiên cứu thử nghiệm lâm sàng kỹ thuật mới/phương pháp mới nêu trên.</w:t>
      </w:r>
    </w:p>
    <w:p w14:paraId="2AAC4EEB" w14:textId="66D112D0" w:rsidR="006F3EFE" w:rsidRDefault="006F3EFE" w:rsidP="0063075C">
      <w:pPr>
        <w:spacing w:before="60"/>
        <w:ind w:firstLine="567"/>
        <w:jc w:val="both"/>
        <w:rPr>
          <w:rFonts w:eastAsia="Calibri"/>
          <w:sz w:val="26"/>
          <w:szCs w:val="26"/>
          <w:lang w:val="vi-VN"/>
          <w14:ligatures w14:val="none"/>
        </w:rPr>
      </w:pPr>
      <w:r>
        <w:rPr>
          <w:rFonts w:eastAsia="Calibri"/>
          <w:sz w:val="26"/>
          <w:szCs w:val="26"/>
          <w:lang w:val="nl-NL"/>
          <w14:ligatures w14:val="none"/>
        </w:rPr>
        <w:t>Nghiên cứu viên chính và Cơ sở nhận thử nghiệm lâm sàng kỹ thuật mới, phương pháp mới cam kết thử nghiệm lâm sàng này hoàn toàn không có bất kỳ xung đột lợi ích nào giữa các bên tham gia và thực hiện đúng các nguyên tắc về đạo đức đã được ghi</w:t>
      </w:r>
      <w:r>
        <w:rPr>
          <w:rFonts w:eastAsia="Calibri"/>
          <w:sz w:val="26"/>
          <w:szCs w:val="26"/>
          <w:lang w:val="vi-VN"/>
          <w14:ligatures w14:val="none"/>
        </w:rPr>
        <w:t xml:space="preserve"> </w:t>
      </w:r>
      <w:r>
        <w:rPr>
          <w:rFonts w:eastAsia="Calibri"/>
          <w:sz w:val="26"/>
          <w:szCs w:val="26"/>
          <w:lang w:val="nl-NL"/>
          <w14:ligatures w14:val="none"/>
        </w:rPr>
        <w:t>trong nghiên cứu được Bộ Y tế phê duyệt</w:t>
      </w:r>
      <w:r>
        <w:rPr>
          <w:rFonts w:eastAsia="Calibri"/>
          <w:sz w:val="26"/>
          <w:szCs w:val="26"/>
          <w:lang w:val="vi-VN"/>
          <w14:ligatures w14:val="none"/>
        </w:rPr>
        <w:t>.</w:t>
      </w:r>
    </w:p>
    <w:p w14:paraId="2F5C5B13" w14:textId="77777777" w:rsidR="006F3EFE" w:rsidRDefault="006F3EFE" w:rsidP="006F3EFE">
      <w:pPr>
        <w:spacing w:before="120" w:line="288" w:lineRule="auto"/>
        <w:ind w:firstLine="360"/>
        <w:jc w:val="both"/>
        <w:rPr>
          <w:rFonts w:eastAsia="Calibri"/>
          <w:sz w:val="26"/>
          <w:szCs w:val="26"/>
          <w:lang w:val="nl-NL"/>
          <w14:ligatures w14:val="none"/>
        </w:rPr>
        <w:sectPr w:rsidR="006F3EFE" w:rsidSect="0063075C">
          <w:footnotePr>
            <w:numRestart w:val="eachSect"/>
          </w:footnotePr>
          <w:type w:val="continuous"/>
          <w:pgSz w:w="11907" w:h="16840"/>
          <w:pgMar w:top="1276" w:right="1134" w:bottom="1134" w:left="1928" w:header="0" w:footer="0" w:gutter="0"/>
          <w:cols w:space="720"/>
          <w:docGrid w:linePitch="299"/>
        </w:sectPr>
      </w:pPr>
    </w:p>
    <w:p w14:paraId="051EA93E" w14:textId="77777777" w:rsidR="006F3EFE" w:rsidRPr="0063075C" w:rsidRDefault="006F3EFE" w:rsidP="006F3EFE">
      <w:pPr>
        <w:spacing w:before="120" w:line="288" w:lineRule="auto"/>
        <w:jc w:val="both"/>
        <w:rPr>
          <w:rFonts w:eastAsia="Calibri"/>
          <w:sz w:val="8"/>
          <w:szCs w:val="26"/>
          <w:lang w:val="nl-NL"/>
          <w14:ligatures w14:val="none"/>
        </w:rPr>
      </w:pPr>
    </w:p>
    <w:tbl>
      <w:tblPr>
        <w:tblStyle w:val="TableGrid"/>
        <w:tblW w:w="102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gridCol w:w="3294"/>
        <w:gridCol w:w="3543"/>
      </w:tblGrid>
      <w:tr w:rsidR="006F3EFE" w:rsidRPr="00517151" w14:paraId="15D53E58" w14:textId="77777777" w:rsidTr="008B771F">
        <w:trPr>
          <w:jc w:val="center"/>
        </w:trPr>
        <w:tc>
          <w:tcPr>
            <w:tcW w:w="3369" w:type="dxa"/>
          </w:tcPr>
          <w:p w14:paraId="044F71FD" w14:textId="5B9549AD" w:rsidR="006F3EFE" w:rsidRPr="008B771F" w:rsidRDefault="008B771F" w:rsidP="006F3EFE">
            <w:pPr>
              <w:tabs>
                <w:tab w:val="center" w:pos="1800"/>
                <w:tab w:val="center" w:pos="6660"/>
              </w:tabs>
              <w:jc w:val="center"/>
              <w:rPr>
                <w:rFonts w:ascii="Times New Roman Bold" w:hAnsi="Times New Roman Bold"/>
                <w:b/>
                <w:bCs/>
                <w:spacing w:val="-12"/>
                <w:sz w:val="26"/>
                <w:szCs w:val="26"/>
                <w:lang w:val="nl-NL"/>
              </w:rPr>
            </w:pPr>
            <w:r w:rsidRPr="008B771F">
              <w:rPr>
                <w:rFonts w:ascii="Times New Roman Bold" w:hAnsi="Times New Roman Bold"/>
                <w:b/>
                <w:bCs/>
                <w:spacing w:val="-12"/>
                <w:sz w:val="26"/>
                <w:szCs w:val="26"/>
                <w:lang w:val="nl-NL"/>
              </w:rPr>
              <w:t>NGHIÊN CỨU VIÊN CHÍNH</w:t>
            </w:r>
          </w:p>
          <w:p w14:paraId="58430201" w14:textId="385556BB" w:rsidR="006F3EFE" w:rsidRDefault="000D103B" w:rsidP="006F3EFE">
            <w:pPr>
              <w:tabs>
                <w:tab w:val="center" w:pos="1800"/>
                <w:tab w:val="center" w:pos="6660"/>
              </w:tabs>
              <w:jc w:val="center"/>
              <w:rPr>
                <w:bCs/>
                <w:i/>
                <w:sz w:val="26"/>
                <w:szCs w:val="26"/>
                <w:lang w:val="nl-NL"/>
              </w:rPr>
            </w:pPr>
            <w:r w:rsidRPr="000D103B">
              <w:rPr>
                <w:bCs/>
                <w:i/>
                <w:spacing w:val="-4"/>
                <w:sz w:val="26"/>
                <w:szCs w:val="26"/>
                <w:lang w:val="nl-NL"/>
              </w:rPr>
              <w:t>(</w:t>
            </w:r>
            <w:r w:rsidR="0063075C">
              <w:rPr>
                <w:bCs/>
                <w:i/>
                <w:spacing w:val="-4"/>
                <w:sz w:val="26"/>
                <w:szCs w:val="26"/>
                <w:lang w:val="nl-NL"/>
              </w:rPr>
              <w:t>K</w:t>
            </w:r>
            <w:r w:rsidRPr="000D103B">
              <w:rPr>
                <w:bCs/>
                <w:i/>
                <w:spacing w:val="-4"/>
                <w:sz w:val="26"/>
                <w:szCs w:val="26"/>
                <w:lang w:val="nl-NL"/>
              </w:rPr>
              <w:t>ý, ghi rõ họ tên)</w:t>
            </w:r>
          </w:p>
        </w:tc>
        <w:tc>
          <w:tcPr>
            <w:tcW w:w="3294" w:type="dxa"/>
          </w:tcPr>
          <w:p w14:paraId="1DB0D33B" w14:textId="52461362" w:rsidR="006F3EFE" w:rsidRDefault="008B771F" w:rsidP="006F3EFE">
            <w:pPr>
              <w:tabs>
                <w:tab w:val="center" w:pos="1800"/>
                <w:tab w:val="center" w:pos="6660"/>
              </w:tabs>
              <w:jc w:val="center"/>
              <w:rPr>
                <w:b/>
                <w:bCs/>
                <w:sz w:val="26"/>
                <w:szCs w:val="26"/>
                <w:lang w:val="nl-NL"/>
              </w:rPr>
            </w:pPr>
            <w:r>
              <w:rPr>
                <w:b/>
                <w:bCs/>
                <w:sz w:val="26"/>
                <w:szCs w:val="26"/>
                <w:lang w:val="nl-NL"/>
              </w:rPr>
              <w:t>THỦ TRƯỞNG CƠ SỞ NHẬN THỬ NGHIỆM LÂM SÀNG</w:t>
            </w:r>
          </w:p>
          <w:p w14:paraId="6FB94B2E" w14:textId="2F975527" w:rsidR="006F3EFE" w:rsidRDefault="000D103B" w:rsidP="006F3EFE">
            <w:pPr>
              <w:tabs>
                <w:tab w:val="center" w:pos="1800"/>
                <w:tab w:val="center" w:pos="6660"/>
              </w:tabs>
              <w:jc w:val="center"/>
              <w:rPr>
                <w:bCs/>
                <w:i/>
                <w:sz w:val="26"/>
                <w:szCs w:val="26"/>
                <w:lang w:val="nl-NL"/>
              </w:rPr>
            </w:pPr>
            <w:r w:rsidRPr="000D103B">
              <w:rPr>
                <w:bCs/>
                <w:i/>
                <w:spacing w:val="-4"/>
                <w:sz w:val="26"/>
                <w:szCs w:val="26"/>
                <w:lang w:val="nl-NL"/>
              </w:rPr>
              <w:t>(</w:t>
            </w:r>
            <w:r w:rsidR="0063075C">
              <w:rPr>
                <w:bCs/>
                <w:i/>
                <w:spacing w:val="-4"/>
                <w:sz w:val="26"/>
                <w:szCs w:val="26"/>
                <w:lang w:val="nl-NL"/>
              </w:rPr>
              <w:t>K</w:t>
            </w:r>
            <w:r w:rsidRPr="000D103B">
              <w:rPr>
                <w:bCs/>
                <w:i/>
                <w:spacing w:val="-4"/>
                <w:sz w:val="26"/>
                <w:szCs w:val="26"/>
                <w:lang w:val="nl-NL"/>
              </w:rPr>
              <w:t>ý, ghi rõ họ tên, đóng dấu)</w:t>
            </w:r>
          </w:p>
        </w:tc>
        <w:tc>
          <w:tcPr>
            <w:tcW w:w="3543" w:type="dxa"/>
          </w:tcPr>
          <w:p w14:paraId="4B304424" w14:textId="77777777" w:rsidR="008B771F" w:rsidRDefault="008B771F" w:rsidP="006F3EFE">
            <w:pPr>
              <w:tabs>
                <w:tab w:val="center" w:pos="1800"/>
                <w:tab w:val="center" w:pos="6660"/>
              </w:tabs>
              <w:jc w:val="center"/>
              <w:rPr>
                <w:b/>
                <w:bCs/>
                <w:sz w:val="26"/>
                <w:szCs w:val="26"/>
                <w:lang w:val="nl-NL"/>
              </w:rPr>
            </w:pPr>
            <w:r>
              <w:rPr>
                <w:b/>
                <w:bCs/>
                <w:sz w:val="26"/>
                <w:szCs w:val="26"/>
                <w:lang w:val="nl-NL"/>
              </w:rPr>
              <w:t xml:space="preserve">ĐẠI DIỆN TỔ CHỨC </w:t>
            </w:r>
          </w:p>
          <w:p w14:paraId="5EE03C8B" w14:textId="0EA20196" w:rsidR="006F3EFE" w:rsidRDefault="008B771F" w:rsidP="006F3EFE">
            <w:pPr>
              <w:tabs>
                <w:tab w:val="center" w:pos="1800"/>
                <w:tab w:val="center" w:pos="6660"/>
              </w:tabs>
              <w:jc w:val="center"/>
              <w:rPr>
                <w:b/>
                <w:bCs/>
                <w:sz w:val="26"/>
                <w:szCs w:val="26"/>
                <w:lang w:val="nl-NL"/>
              </w:rPr>
            </w:pPr>
            <w:r>
              <w:rPr>
                <w:b/>
                <w:bCs/>
                <w:sz w:val="26"/>
                <w:szCs w:val="26"/>
                <w:lang w:val="nl-NL"/>
              </w:rPr>
              <w:t xml:space="preserve">CÓ KỸ THUẬT MỚI, </w:t>
            </w:r>
          </w:p>
          <w:p w14:paraId="5B7F91A3" w14:textId="46C05B77" w:rsidR="006F3EFE" w:rsidRDefault="008B771F" w:rsidP="006F3EFE">
            <w:pPr>
              <w:tabs>
                <w:tab w:val="center" w:pos="1800"/>
                <w:tab w:val="center" w:pos="6660"/>
              </w:tabs>
              <w:jc w:val="center"/>
              <w:rPr>
                <w:b/>
                <w:bCs/>
                <w:sz w:val="26"/>
                <w:szCs w:val="26"/>
                <w:lang w:val="nl-NL"/>
              </w:rPr>
            </w:pPr>
            <w:r>
              <w:rPr>
                <w:b/>
                <w:bCs/>
                <w:sz w:val="26"/>
                <w:szCs w:val="26"/>
                <w:lang w:val="nl-NL"/>
              </w:rPr>
              <w:t>PHƯƠNG PHÁP MỚI</w:t>
            </w:r>
          </w:p>
          <w:p w14:paraId="35F1BC65" w14:textId="0612B843" w:rsidR="006F3EFE" w:rsidRDefault="000D103B" w:rsidP="006F3EFE">
            <w:pPr>
              <w:tabs>
                <w:tab w:val="center" w:pos="1800"/>
                <w:tab w:val="center" w:pos="6660"/>
              </w:tabs>
              <w:jc w:val="center"/>
              <w:rPr>
                <w:bCs/>
                <w:i/>
                <w:sz w:val="26"/>
                <w:szCs w:val="26"/>
                <w:lang w:val="nl-NL"/>
              </w:rPr>
            </w:pPr>
            <w:r w:rsidRPr="000D103B">
              <w:rPr>
                <w:bCs/>
                <w:i/>
                <w:spacing w:val="-4"/>
                <w:sz w:val="26"/>
                <w:szCs w:val="26"/>
                <w:lang w:val="nl-NL"/>
              </w:rPr>
              <w:t>(</w:t>
            </w:r>
            <w:r w:rsidR="0063075C">
              <w:rPr>
                <w:bCs/>
                <w:i/>
                <w:spacing w:val="-4"/>
                <w:sz w:val="26"/>
                <w:szCs w:val="26"/>
                <w:lang w:val="nl-NL"/>
              </w:rPr>
              <w:t>K</w:t>
            </w:r>
            <w:r w:rsidRPr="000D103B">
              <w:rPr>
                <w:bCs/>
                <w:i/>
                <w:spacing w:val="-4"/>
                <w:sz w:val="26"/>
                <w:szCs w:val="26"/>
                <w:lang w:val="nl-NL"/>
              </w:rPr>
              <w:t>ý, ghi rõ họ tên, đóng dấu)</w:t>
            </w:r>
          </w:p>
        </w:tc>
      </w:tr>
    </w:tbl>
    <w:p w14:paraId="30C56CAB" w14:textId="77777777" w:rsidR="006F3EFE" w:rsidRDefault="006F3EFE" w:rsidP="006F3EFE">
      <w:pPr>
        <w:rPr>
          <w:b/>
          <w:bCs/>
          <w:sz w:val="26"/>
          <w:szCs w:val="26"/>
          <w:lang w:val="vi-VN"/>
        </w:rPr>
      </w:pPr>
    </w:p>
    <w:p w14:paraId="3D7F2258" w14:textId="0F50CB1A" w:rsidR="00915956" w:rsidRPr="00915956" w:rsidRDefault="006F3EFE" w:rsidP="00915956">
      <w:pPr>
        <w:pStyle w:val="Heading2"/>
        <w:rPr>
          <w:rFonts w:ascii="Times New Roman" w:hAnsi="Times New Roman" w:cs="Times New Roman"/>
          <w:b/>
          <w:color w:val="auto"/>
          <w:lang w:val="en-SG"/>
        </w:rPr>
      </w:pPr>
      <w:r>
        <w:rPr>
          <w:rFonts w:ascii="Times New Roman" w:eastAsia="Calibri" w:hAnsi="Times New Roman" w:cs="Times New Roman"/>
          <w:b/>
          <w:color w:val="auto"/>
          <w:lang w:val="nl-NL"/>
          <w14:ligatures w14:val="none"/>
        </w:rPr>
        <w:lastRenderedPageBreak/>
        <w:t>Mẫu</w:t>
      </w:r>
      <w:r>
        <w:rPr>
          <w:rFonts w:ascii="Times New Roman" w:eastAsia="Calibri" w:hAnsi="Times New Roman" w:cs="Times New Roman"/>
          <w:b/>
          <w:color w:val="auto"/>
          <w:lang w:val="vi-VN"/>
          <w14:ligatures w14:val="none"/>
        </w:rPr>
        <w:t xml:space="preserve"> 08 - </w:t>
      </w:r>
      <w:r>
        <w:rPr>
          <w:rFonts w:ascii="Times New Roman" w:hAnsi="Times New Roman" w:cs="Times New Roman"/>
          <w:b/>
          <w:color w:val="auto"/>
          <w:lang w:val="vi-VN"/>
        </w:rPr>
        <w:t xml:space="preserve">Văn bản đề nghị phê duyệt kết quả nghiên cứu </w:t>
      </w:r>
      <w:proofErr w:type="spellStart"/>
      <w:r>
        <w:rPr>
          <w:rFonts w:ascii="Times New Roman" w:hAnsi="Times New Roman" w:cs="Times New Roman"/>
          <w:b/>
          <w:color w:val="auto"/>
        </w:rPr>
        <w:t>thử</w:t>
      </w:r>
      <w:proofErr w:type="spellEnd"/>
      <w:r>
        <w:rPr>
          <w:rFonts w:ascii="Times New Roman" w:hAnsi="Times New Roman" w:cs="Times New Roman"/>
          <w:b/>
          <w:color w:val="auto"/>
        </w:rPr>
        <w:t xml:space="preserve"> </w:t>
      </w:r>
      <w:proofErr w:type="spellStart"/>
      <w:r>
        <w:rPr>
          <w:rFonts w:ascii="Times New Roman" w:hAnsi="Times New Roman" w:cs="Times New Roman"/>
          <w:b/>
          <w:color w:val="auto"/>
        </w:rPr>
        <w:t>nghiệm</w:t>
      </w:r>
      <w:proofErr w:type="spellEnd"/>
      <w:r>
        <w:rPr>
          <w:rFonts w:ascii="Times New Roman" w:hAnsi="Times New Roman" w:cs="Times New Roman"/>
          <w:b/>
          <w:color w:val="auto"/>
        </w:rPr>
        <w:t xml:space="preserve"> </w:t>
      </w:r>
      <w:r>
        <w:rPr>
          <w:rFonts w:ascii="Times New Roman" w:hAnsi="Times New Roman" w:cs="Times New Roman"/>
          <w:b/>
          <w:color w:val="auto"/>
          <w:lang w:val="vi-VN"/>
        </w:rPr>
        <w:t xml:space="preserve">lâm sàng kỹ thuật mới, phương pháp mới </w:t>
      </w:r>
      <w:r w:rsidR="00915956" w:rsidRPr="00915956">
        <w:rPr>
          <w:rFonts w:ascii="Times New Roman" w:hAnsi="Times New Roman" w:cs="Times New Roman"/>
          <w:b/>
          <w:color w:val="auto"/>
          <w:lang w:val="vi-VN"/>
        </w:rPr>
        <w:t>trong khám bệnh, chữa bệnh</w:t>
      </w:r>
    </w:p>
    <w:p w14:paraId="40032925" w14:textId="77777777" w:rsidR="006F3EFE" w:rsidRPr="00AF5BCD" w:rsidRDefault="006F3EFE" w:rsidP="006F3EFE">
      <w:pPr>
        <w:rPr>
          <w:rFonts w:eastAsia="Calibri"/>
          <w:lang w:val="vi-VN"/>
        </w:rPr>
      </w:pPr>
    </w:p>
    <w:p w14:paraId="544E4688" w14:textId="77777777" w:rsidR="006F3EFE" w:rsidRDefault="006F3EFE" w:rsidP="0063075C">
      <w:pPr>
        <w:jc w:val="center"/>
        <w:rPr>
          <w:rFonts w:eastAsia="Calibri"/>
          <w:b/>
          <w:sz w:val="26"/>
          <w:szCs w:val="26"/>
          <w:lang w:val="nl-NL"/>
          <w14:ligatures w14:val="none"/>
        </w:rPr>
      </w:pPr>
      <w:r>
        <w:rPr>
          <w:rFonts w:eastAsia="Calibri"/>
          <w:b/>
          <w:sz w:val="26"/>
          <w:szCs w:val="26"/>
          <w:lang w:val="nl-NL"/>
          <w14:ligatures w14:val="none"/>
        </w:rPr>
        <w:t>CỘNG HOÀ  XÃ HỘI CHỦ NGHĨA VIỆT NAM</w:t>
      </w:r>
    </w:p>
    <w:p w14:paraId="59F4C44B" w14:textId="08F7CC5B" w:rsidR="006F3EFE" w:rsidRPr="0063075C" w:rsidRDefault="006F3EFE" w:rsidP="0063075C">
      <w:pPr>
        <w:jc w:val="center"/>
        <w:rPr>
          <w:rFonts w:eastAsia="Calibri"/>
          <w:b/>
          <w:sz w:val="28"/>
          <w:szCs w:val="26"/>
          <w:lang w:val="nl-NL"/>
          <w14:ligatures w14:val="none"/>
        </w:rPr>
      </w:pPr>
      <w:r w:rsidRPr="0063075C">
        <w:rPr>
          <w:rFonts w:eastAsia="Calibri"/>
          <w:b/>
          <w:sz w:val="28"/>
          <w:szCs w:val="26"/>
          <w:lang w:val="nl-NL"/>
          <w14:ligatures w14:val="none"/>
        </w:rPr>
        <w:t>Độc lập - Tự do - Hạnh phúc</w:t>
      </w:r>
    </w:p>
    <w:p w14:paraId="25676F3D" w14:textId="6967D20E" w:rsidR="0063075C" w:rsidRPr="0063075C" w:rsidRDefault="0063075C" w:rsidP="0063075C">
      <w:pPr>
        <w:jc w:val="center"/>
        <w:rPr>
          <w:rFonts w:eastAsia="Calibri"/>
          <w:b/>
          <w:sz w:val="28"/>
          <w:szCs w:val="26"/>
          <w:vertAlign w:val="superscript"/>
          <w:lang w:val="nl-NL"/>
          <w14:ligatures w14:val="none"/>
        </w:rPr>
      </w:pPr>
      <w:r w:rsidRPr="0063075C">
        <w:rPr>
          <w:rFonts w:eastAsia="Calibri"/>
          <w:b/>
          <w:sz w:val="28"/>
          <w:szCs w:val="26"/>
          <w:vertAlign w:val="superscript"/>
          <w:lang w:val="nl-NL"/>
          <w14:ligatures w14:val="none"/>
        </w:rPr>
        <w:t>______________________________________</w:t>
      </w:r>
    </w:p>
    <w:p w14:paraId="1A2D44DF" w14:textId="419EB929" w:rsidR="006F3EFE" w:rsidRPr="0063075C" w:rsidRDefault="006F3EFE" w:rsidP="0063075C">
      <w:pPr>
        <w:jc w:val="center"/>
        <w:rPr>
          <w:rFonts w:eastAsia="Calibri"/>
          <w:i/>
          <w:sz w:val="28"/>
          <w:szCs w:val="26"/>
          <w:lang w:val="nl-NL"/>
          <w14:ligatures w14:val="none"/>
        </w:rPr>
      </w:pPr>
      <w:r w:rsidRPr="0063075C">
        <w:rPr>
          <w:rFonts w:eastAsia="Calibri"/>
          <w:i/>
          <w:sz w:val="28"/>
          <w:szCs w:val="26"/>
          <w:lang w:val="nl-NL"/>
          <w14:ligatures w14:val="none"/>
        </w:rPr>
        <w:t>………., ngày … tháng … năm …</w:t>
      </w:r>
    </w:p>
    <w:p w14:paraId="55B7DB07" w14:textId="77777777" w:rsidR="006F3EFE" w:rsidRDefault="006F3EFE" w:rsidP="006F3EFE">
      <w:pPr>
        <w:jc w:val="right"/>
        <w:rPr>
          <w:rFonts w:eastAsia="Calibri"/>
          <w:b/>
          <w:sz w:val="26"/>
          <w:szCs w:val="26"/>
          <w:lang w:val="nl-NL"/>
          <w14:ligatures w14:val="none"/>
        </w:rPr>
      </w:pPr>
    </w:p>
    <w:p w14:paraId="095A8858" w14:textId="77777777" w:rsidR="006F3EFE" w:rsidRPr="0063075C" w:rsidRDefault="006F3EFE" w:rsidP="006F3EFE">
      <w:pPr>
        <w:jc w:val="center"/>
        <w:rPr>
          <w:rFonts w:eastAsia="Calibri"/>
          <w:b/>
          <w:sz w:val="28"/>
          <w:szCs w:val="28"/>
          <w:lang w:val="nl-NL"/>
          <w14:ligatures w14:val="none"/>
        </w:rPr>
      </w:pPr>
      <w:r w:rsidRPr="0063075C">
        <w:rPr>
          <w:b/>
          <w:bCs/>
          <w:iCs/>
          <w:sz w:val="28"/>
          <w:szCs w:val="28"/>
          <w:lang w:val="pt-BR"/>
        </w:rPr>
        <w:t>VĂN</w:t>
      </w:r>
      <w:r w:rsidRPr="0063075C">
        <w:rPr>
          <w:b/>
          <w:bCs/>
          <w:iCs/>
          <w:sz w:val="28"/>
          <w:szCs w:val="28"/>
          <w:lang w:val="vi-VN"/>
        </w:rPr>
        <w:t xml:space="preserve"> BẢN</w:t>
      </w:r>
      <w:r w:rsidRPr="0063075C">
        <w:rPr>
          <w:rFonts w:eastAsia="Calibri"/>
          <w:b/>
          <w:sz w:val="28"/>
          <w:szCs w:val="28"/>
          <w:lang w:val="nl-NL"/>
          <w14:ligatures w14:val="none"/>
        </w:rPr>
        <w:t xml:space="preserve"> ĐỀ NGHỊ </w:t>
      </w:r>
    </w:p>
    <w:p w14:paraId="3BE084A7" w14:textId="77777777" w:rsidR="0063075C" w:rsidRPr="0063075C" w:rsidRDefault="00915956" w:rsidP="006F3EFE">
      <w:pPr>
        <w:jc w:val="center"/>
        <w:rPr>
          <w:rFonts w:eastAsia="Calibri"/>
          <w:b/>
          <w:sz w:val="28"/>
          <w:szCs w:val="28"/>
          <w:lang w:val="nl-NL"/>
          <w14:ligatures w14:val="none"/>
        </w:rPr>
      </w:pPr>
      <w:r w:rsidRPr="0063075C">
        <w:rPr>
          <w:rFonts w:eastAsia="Calibri"/>
          <w:b/>
          <w:sz w:val="28"/>
          <w:szCs w:val="28"/>
          <w:lang w:val="nl-NL"/>
          <w14:ligatures w14:val="none"/>
        </w:rPr>
        <w:t>P</w:t>
      </w:r>
      <w:r w:rsidR="006F3EFE" w:rsidRPr="0063075C">
        <w:rPr>
          <w:rFonts w:eastAsia="Calibri"/>
          <w:b/>
          <w:sz w:val="28"/>
          <w:szCs w:val="28"/>
          <w:lang w:val="nl-NL"/>
          <w14:ligatures w14:val="none"/>
        </w:rPr>
        <w:t>hê duyệt kết</w:t>
      </w:r>
      <w:r w:rsidR="006F3EFE" w:rsidRPr="0063075C">
        <w:rPr>
          <w:rFonts w:eastAsia="Calibri"/>
          <w:b/>
          <w:sz w:val="28"/>
          <w:szCs w:val="28"/>
          <w:lang w:val="vi-VN"/>
          <w14:ligatures w14:val="none"/>
        </w:rPr>
        <w:t xml:space="preserve"> quả</w:t>
      </w:r>
      <w:r w:rsidR="006F3EFE" w:rsidRPr="0063075C">
        <w:rPr>
          <w:rFonts w:eastAsia="Calibri"/>
          <w:b/>
          <w:sz w:val="28"/>
          <w:szCs w:val="28"/>
          <w14:ligatures w14:val="none"/>
        </w:rPr>
        <w:t xml:space="preserve"> </w:t>
      </w:r>
      <w:r w:rsidR="006F3EFE" w:rsidRPr="0063075C">
        <w:rPr>
          <w:rFonts w:eastAsia="Calibri"/>
          <w:b/>
          <w:sz w:val="28"/>
          <w:szCs w:val="28"/>
          <w:lang w:val="vi-VN"/>
          <w14:ligatures w14:val="none"/>
        </w:rPr>
        <w:t>nghiên cứu</w:t>
      </w:r>
      <w:r w:rsidR="006F3EFE" w:rsidRPr="0063075C">
        <w:rPr>
          <w:rFonts w:eastAsia="Calibri"/>
          <w:b/>
          <w:sz w:val="28"/>
          <w:szCs w:val="28"/>
          <w:lang w:val="nl-NL"/>
          <w14:ligatures w14:val="none"/>
        </w:rPr>
        <w:t xml:space="preserve"> thử nghiệm lâm sàng kỹ thuật mới, </w:t>
      </w:r>
    </w:p>
    <w:p w14:paraId="7038B728" w14:textId="2F4DC7EC" w:rsidR="006F3EFE" w:rsidRPr="0063075C" w:rsidRDefault="006F3EFE" w:rsidP="006F3EFE">
      <w:pPr>
        <w:jc w:val="center"/>
        <w:rPr>
          <w:rFonts w:eastAsia="Calibri"/>
          <w:b/>
          <w:sz w:val="28"/>
          <w:szCs w:val="28"/>
          <w:lang w:val="nl-NL"/>
          <w14:ligatures w14:val="none"/>
        </w:rPr>
      </w:pPr>
      <w:r w:rsidRPr="0063075C">
        <w:rPr>
          <w:rFonts w:eastAsia="Calibri"/>
          <w:b/>
          <w:sz w:val="28"/>
          <w:szCs w:val="28"/>
          <w:lang w:val="nl-NL"/>
          <w14:ligatures w14:val="none"/>
        </w:rPr>
        <w:t>phương pháp mới</w:t>
      </w:r>
      <w:r w:rsidR="0063075C" w:rsidRPr="0063075C">
        <w:rPr>
          <w:rFonts w:eastAsia="Calibri"/>
          <w:b/>
          <w:sz w:val="28"/>
          <w:szCs w:val="28"/>
          <w:lang w:val="nl-NL"/>
          <w14:ligatures w14:val="none"/>
        </w:rPr>
        <w:t xml:space="preserve"> </w:t>
      </w:r>
      <w:r w:rsidRPr="0063075C">
        <w:rPr>
          <w:rFonts w:eastAsia="Calibri"/>
          <w:b/>
          <w:sz w:val="28"/>
          <w:szCs w:val="28"/>
          <w:lang w:val="nl-NL"/>
          <w14:ligatures w14:val="none"/>
        </w:rPr>
        <w:t>trong khám bệnh, chữa bệnh</w:t>
      </w:r>
    </w:p>
    <w:p w14:paraId="55FB66A0" w14:textId="4AB8392A" w:rsidR="0063075C" w:rsidRPr="0063075C" w:rsidRDefault="0063075C" w:rsidP="006F3EFE">
      <w:pPr>
        <w:jc w:val="center"/>
        <w:rPr>
          <w:rFonts w:eastAsia="Calibri"/>
          <w:b/>
          <w:sz w:val="26"/>
          <w:szCs w:val="26"/>
          <w:vertAlign w:val="superscript"/>
          <w:lang w:val="nl-NL"/>
          <w14:ligatures w14:val="none"/>
        </w:rPr>
      </w:pPr>
      <w:r>
        <w:rPr>
          <w:rFonts w:eastAsia="Calibri"/>
          <w:b/>
          <w:sz w:val="26"/>
          <w:szCs w:val="26"/>
          <w:vertAlign w:val="superscript"/>
          <w:lang w:val="nl-NL"/>
          <w14:ligatures w14:val="none"/>
        </w:rPr>
        <w:t>____________</w:t>
      </w:r>
    </w:p>
    <w:p w14:paraId="4AD759F7" w14:textId="77777777" w:rsidR="006F3EFE" w:rsidRDefault="006F3EFE" w:rsidP="006F3EFE">
      <w:pPr>
        <w:jc w:val="center"/>
        <w:rPr>
          <w:rFonts w:eastAsia="Calibri"/>
          <w:b/>
          <w:i/>
          <w:sz w:val="26"/>
          <w:szCs w:val="26"/>
          <w:lang w:val="nl-NL"/>
          <w14:ligatures w14:val="none"/>
        </w:rPr>
      </w:pPr>
    </w:p>
    <w:p w14:paraId="42A329E1" w14:textId="1875EFAE" w:rsidR="006F3EFE" w:rsidRPr="0063075C" w:rsidRDefault="006F3EFE" w:rsidP="006F3EFE">
      <w:pPr>
        <w:jc w:val="center"/>
        <w:rPr>
          <w:rFonts w:eastAsia="Calibri"/>
          <w:iCs/>
          <w:sz w:val="26"/>
          <w:szCs w:val="26"/>
          <w:lang w:val="nl-NL"/>
          <w14:ligatures w14:val="none"/>
        </w:rPr>
      </w:pPr>
      <w:r w:rsidRPr="0063075C">
        <w:rPr>
          <w:rFonts w:eastAsia="Calibri"/>
          <w:iCs/>
          <w:sz w:val="26"/>
          <w:szCs w:val="26"/>
          <w:lang w:val="nl-NL"/>
          <w14:ligatures w14:val="none"/>
        </w:rPr>
        <w:t>Kính gửi: Bộ Y tế</w:t>
      </w:r>
      <w:r w:rsidR="0063075C">
        <w:rPr>
          <w:rFonts w:eastAsia="Calibri"/>
          <w:iCs/>
          <w:sz w:val="26"/>
          <w:szCs w:val="26"/>
          <w:lang w:val="nl-NL"/>
          <w14:ligatures w14:val="none"/>
        </w:rPr>
        <w:t>.</w:t>
      </w:r>
    </w:p>
    <w:p w14:paraId="088A6BB7" w14:textId="77777777" w:rsidR="006F3EFE" w:rsidRDefault="006F3EFE" w:rsidP="006F3EFE">
      <w:pPr>
        <w:rPr>
          <w:rFonts w:eastAsia="Calibri"/>
          <w:sz w:val="26"/>
          <w:szCs w:val="26"/>
          <w:lang w:val="nl-NL"/>
          <w14:ligatures w14:val="none"/>
        </w:rPr>
      </w:pPr>
    </w:p>
    <w:p w14:paraId="41531031" w14:textId="77777777" w:rsidR="006F3EFE" w:rsidRDefault="006F3EFE" w:rsidP="006F3EFE">
      <w:pPr>
        <w:spacing w:before="60" w:after="60"/>
        <w:rPr>
          <w:rFonts w:eastAsia="Calibri"/>
          <w:sz w:val="26"/>
          <w:szCs w:val="26"/>
          <w:lang w:val="nl-NL"/>
          <w14:ligatures w14:val="none"/>
        </w:rPr>
        <w:sectPr w:rsidR="006F3EFE" w:rsidSect="0063075C">
          <w:type w:val="continuous"/>
          <w:pgSz w:w="11907" w:h="16840"/>
          <w:pgMar w:top="1276" w:right="1134" w:bottom="1134" w:left="1928" w:header="510" w:footer="0" w:gutter="0"/>
          <w:cols w:space="720"/>
          <w:docGrid w:linePitch="326"/>
        </w:sectPr>
      </w:pPr>
    </w:p>
    <w:p w14:paraId="2AA0F0EF" w14:textId="3348EE63" w:rsidR="006F3EFE" w:rsidRDefault="006F3EFE" w:rsidP="0063075C">
      <w:pPr>
        <w:tabs>
          <w:tab w:val="left" w:pos="567"/>
        </w:tabs>
        <w:spacing w:before="120"/>
        <w:ind w:firstLine="567"/>
        <w:jc w:val="both"/>
        <w:rPr>
          <w:rFonts w:eastAsia="Calibri"/>
          <w:sz w:val="26"/>
          <w:szCs w:val="26"/>
          <w:lang w:val="vi-VN"/>
          <w14:ligatures w14:val="none"/>
        </w:rPr>
      </w:pPr>
      <w:r>
        <w:rPr>
          <w:rFonts w:eastAsia="Calibri"/>
          <w:sz w:val="26"/>
          <w:szCs w:val="26"/>
          <w:lang w:val="nl-NL"/>
          <w14:ligatures w14:val="none"/>
        </w:rPr>
        <w:t>Họ và tên nghiên cứu viên chính:</w:t>
      </w:r>
      <w:r>
        <w:rPr>
          <w:rFonts w:eastAsia="Calibri"/>
          <w:sz w:val="26"/>
          <w:szCs w:val="26"/>
          <w:lang w:val="vi-VN"/>
          <w14:ligatures w14:val="none"/>
        </w:rPr>
        <w:t xml:space="preserve"> .........................................................................</w:t>
      </w:r>
    </w:p>
    <w:p w14:paraId="7B47BF16" w14:textId="1C2A8793" w:rsidR="006F3EFE" w:rsidRDefault="006F3EFE" w:rsidP="0063075C">
      <w:pPr>
        <w:tabs>
          <w:tab w:val="left" w:pos="567"/>
        </w:tabs>
        <w:spacing w:before="120"/>
        <w:ind w:firstLine="567"/>
        <w:jc w:val="both"/>
        <w:rPr>
          <w:rFonts w:eastAsia="Calibri"/>
          <w:sz w:val="26"/>
          <w:szCs w:val="26"/>
          <w:lang w:val="vi-VN"/>
          <w14:ligatures w14:val="none"/>
        </w:rPr>
      </w:pPr>
      <w:r>
        <w:rPr>
          <w:rFonts w:eastAsia="Calibri"/>
          <w:sz w:val="26"/>
          <w:szCs w:val="26"/>
          <w:lang w:val="nl-NL"/>
          <w14:ligatures w14:val="none"/>
        </w:rPr>
        <w:t>Cơ sở nhận thử nghiệm lâm sàng kỹ thuật mới, phương pháp mới:</w:t>
      </w:r>
      <w:r>
        <w:rPr>
          <w:rFonts w:eastAsia="Calibri"/>
          <w:sz w:val="26"/>
          <w:szCs w:val="26"/>
          <w:lang w:val="vi-VN"/>
          <w14:ligatures w14:val="none"/>
        </w:rPr>
        <w:t>........................</w:t>
      </w:r>
    </w:p>
    <w:p w14:paraId="0A7AAD06" w14:textId="32391C60" w:rsidR="006F3EFE" w:rsidRDefault="006F3EFE" w:rsidP="0063075C">
      <w:pPr>
        <w:tabs>
          <w:tab w:val="left" w:pos="567"/>
        </w:tabs>
        <w:spacing w:before="120"/>
        <w:ind w:firstLine="567"/>
        <w:jc w:val="both"/>
        <w:rPr>
          <w:rFonts w:eastAsia="Calibri"/>
          <w:sz w:val="26"/>
          <w:szCs w:val="26"/>
          <w:lang w:val="vi-VN"/>
          <w14:ligatures w14:val="none"/>
        </w:rPr>
      </w:pPr>
      <w:r>
        <w:rPr>
          <w:rFonts w:eastAsia="Calibri"/>
          <w:sz w:val="26"/>
          <w:szCs w:val="26"/>
          <w:lang w:val="nl-NL"/>
          <w14:ligatures w14:val="none"/>
        </w:rPr>
        <w:t>Tổ chức/cá nhân có kỹ thuật</w:t>
      </w:r>
      <w:r w:rsidR="00915956">
        <w:rPr>
          <w:rFonts w:eastAsia="Calibri"/>
          <w:sz w:val="26"/>
          <w:szCs w:val="26"/>
          <w:lang w:val="nl-NL"/>
          <w14:ligatures w14:val="none"/>
        </w:rPr>
        <w:t xml:space="preserve"> mới</w:t>
      </w:r>
      <w:r>
        <w:rPr>
          <w:rFonts w:eastAsia="Calibri"/>
          <w:sz w:val="26"/>
          <w:szCs w:val="26"/>
          <w:lang w:val="nl-NL"/>
          <w14:ligatures w14:val="none"/>
        </w:rPr>
        <w:t>/phương pháp mới:</w:t>
      </w:r>
      <w:r>
        <w:rPr>
          <w:rFonts w:eastAsia="Calibri"/>
          <w:sz w:val="26"/>
          <w:szCs w:val="26"/>
          <w:lang w:val="vi-VN"/>
          <w14:ligatures w14:val="none"/>
        </w:rPr>
        <w:t>.....</w:t>
      </w:r>
      <w:r w:rsidR="00915956">
        <w:rPr>
          <w:rFonts w:eastAsia="Calibri"/>
          <w:sz w:val="26"/>
          <w:szCs w:val="26"/>
          <w:lang w:val="vi-VN"/>
          <w14:ligatures w14:val="none"/>
        </w:rPr>
        <w:t>...............</w:t>
      </w:r>
      <w:r>
        <w:rPr>
          <w:rFonts w:eastAsia="Calibri"/>
          <w:sz w:val="26"/>
          <w:szCs w:val="26"/>
          <w:lang w:val="vi-VN"/>
          <w14:ligatures w14:val="none"/>
        </w:rPr>
        <w:t>..........................</w:t>
      </w:r>
    </w:p>
    <w:p w14:paraId="1F4C86BD" w14:textId="77777777" w:rsidR="006F3EFE" w:rsidRDefault="006F3EFE" w:rsidP="0063075C">
      <w:pPr>
        <w:tabs>
          <w:tab w:val="left" w:pos="567"/>
        </w:tabs>
        <w:spacing w:before="120"/>
        <w:ind w:firstLine="567"/>
        <w:jc w:val="both"/>
        <w:rPr>
          <w:rFonts w:eastAsia="Calibri"/>
          <w:sz w:val="26"/>
          <w:szCs w:val="26"/>
          <w:lang w:val="vi-VN"/>
          <w14:ligatures w14:val="none"/>
        </w:rPr>
      </w:pPr>
      <w:r>
        <w:rPr>
          <w:rFonts w:eastAsia="Calibri"/>
          <w:sz w:val="26"/>
          <w:szCs w:val="26"/>
          <w:lang w:val="nl-NL"/>
          <w14:ligatures w14:val="none"/>
        </w:rPr>
        <w:t xml:space="preserve">Làm đơn đề nghị Bộ Y tế xem xét </w:t>
      </w:r>
      <w:r>
        <w:rPr>
          <w:rFonts w:eastAsia="Calibri"/>
          <w:bCs/>
          <w:sz w:val="26"/>
          <w:szCs w:val="26"/>
          <w:lang w:val="nl-NL"/>
          <w14:ligatures w14:val="none"/>
        </w:rPr>
        <w:t>phê duyệt kết</w:t>
      </w:r>
      <w:r>
        <w:rPr>
          <w:rFonts w:eastAsia="Calibri"/>
          <w:bCs/>
          <w:sz w:val="26"/>
          <w:szCs w:val="26"/>
          <w:lang w:val="vi-VN"/>
          <w14:ligatures w14:val="none"/>
        </w:rPr>
        <w:t xml:space="preserve"> quả nghiên cứu</w:t>
      </w:r>
      <w:r>
        <w:rPr>
          <w:rFonts w:eastAsia="Calibri"/>
          <w:bCs/>
          <w:sz w:val="26"/>
          <w:szCs w:val="26"/>
          <w:lang w:val="nl-NL"/>
          <w14:ligatures w14:val="none"/>
        </w:rPr>
        <w:t xml:space="preserve"> thử nghiệm lâm sàng kỹ</w:t>
      </w:r>
      <w:r>
        <w:rPr>
          <w:rFonts w:eastAsia="Calibri"/>
          <w:bCs/>
          <w:sz w:val="26"/>
          <w:szCs w:val="26"/>
          <w:lang w:val="vi-VN"/>
          <w14:ligatures w14:val="none"/>
        </w:rPr>
        <w:t xml:space="preserve"> thuật </w:t>
      </w:r>
      <w:r>
        <w:rPr>
          <w:rFonts w:eastAsia="Calibri"/>
          <w:bCs/>
          <w:sz w:val="26"/>
          <w:szCs w:val="26"/>
          <w:lang w:val="nl-NL"/>
          <w14:ligatures w14:val="none"/>
        </w:rPr>
        <w:t>mới, phương pháp mới trong khám bệnh, chữa bệnh</w:t>
      </w:r>
      <w:r>
        <w:rPr>
          <w:rFonts w:eastAsia="Calibri"/>
          <w:sz w:val="26"/>
          <w:szCs w:val="26"/>
          <w:lang w:val="nl-NL"/>
          <w14:ligatures w14:val="none"/>
        </w:rPr>
        <w:t>:</w:t>
      </w:r>
      <w:r>
        <w:rPr>
          <w:rFonts w:eastAsia="Calibri"/>
          <w:sz w:val="26"/>
          <w:szCs w:val="26"/>
          <w:lang w:val="vi-VN"/>
          <w14:ligatures w14:val="none"/>
        </w:rPr>
        <w:t xml:space="preserve"> </w:t>
      </w:r>
    </w:p>
    <w:p w14:paraId="55D9C60B" w14:textId="5404D797" w:rsidR="006F3EFE" w:rsidRPr="009354A3" w:rsidRDefault="006F3EFE" w:rsidP="0063075C">
      <w:pPr>
        <w:pStyle w:val="ListParagraph"/>
        <w:numPr>
          <w:ilvl w:val="0"/>
          <w:numId w:val="21"/>
        </w:numPr>
        <w:tabs>
          <w:tab w:val="left" w:pos="567"/>
        </w:tabs>
        <w:spacing w:line="240" w:lineRule="auto"/>
        <w:ind w:left="0" w:firstLine="567"/>
        <w:rPr>
          <w:rFonts w:eastAsia="Calibri"/>
          <w:sz w:val="26"/>
          <w:szCs w:val="26"/>
          <w:lang w:val="nl-NL"/>
          <w14:ligatures w14:val="none"/>
        </w:rPr>
      </w:pPr>
      <w:r w:rsidRPr="009354A3">
        <w:rPr>
          <w:rFonts w:eastAsia="Calibri"/>
          <w:sz w:val="26"/>
          <w:szCs w:val="26"/>
          <w:lang w:val="nl-NL"/>
          <w14:ligatures w14:val="none"/>
        </w:rPr>
        <w:t xml:space="preserve">Tên kỹ thuật mới/phương pháp mới: </w:t>
      </w:r>
      <w:r w:rsidRPr="009354A3">
        <w:rPr>
          <w:rFonts w:eastAsia="Calibri"/>
          <w:sz w:val="26"/>
          <w:szCs w:val="26"/>
          <w:lang w:val="vi-VN"/>
          <w14:ligatures w14:val="none"/>
        </w:rPr>
        <w:t>...................................................................</w:t>
      </w:r>
    </w:p>
    <w:p w14:paraId="1E8F757B" w14:textId="2DAF0B65" w:rsidR="006F3EFE" w:rsidRDefault="006F3EFE" w:rsidP="0063075C">
      <w:pPr>
        <w:pStyle w:val="ListParagraph"/>
        <w:numPr>
          <w:ilvl w:val="0"/>
          <w:numId w:val="21"/>
        </w:numPr>
        <w:tabs>
          <w:tab w:val="left" w:pos="567"/>
        </w:tabs>
        <w:spacing w:line="240" w:lineRule="auto"/>
        <w:ind w:left="0" w:firstLine="567"/>
        <w:rPr>
          <w:rFonts w:eastAsia="Calibri"/>
          <w:sz w:val="26"/>
          <w:szCs w:val="26"/>
          <w:lang w:val="nl-NL"/>
          <w14:ligatures w14:val="none"/>
        </w:rPr>
      </w:pPr>
      <w:r>
        <w:rPr>
          <w:rFonts w:eastAsia="Calibri"/>
          <w:sz w:val="26"/>
          <w:szCs w:val="26"/>
          <w:lang w:val="nl-NL"/>
          <w14:ligatures w14:val="none"/>
        </w:rPr>
        <w:t>Nước/Quốc gia phát minh:</w:t>
      </w:r>
      <w:r>
        <w:rPr>
          <w:rFonts w:eastAsia="Calibri"/>
          <w:sz w:val="26"/>
          <w:szCs w:val="26"/>
          <w:lang w:val="vi-VN"/>
          <w14:ligatures w14:val="none"/>
        </w:rPr>
        <w:t xml:space="preserve"> .............................</w:t>
      </w:r>
      <w:r w:rsidR="0063075C">
        <w:rPr>
          <w:rFonts w:eastAsia="Calibri"/>
          <w:sz w:val="26"/>
          <w:szCs w:val="26"/>
          <w14:ligatures w14:val="none"/>
        </w:rPr>
        <w:t>...</w:t>
      </w:r>
      <w:r>
        <w:rPr>
          <w:rFonts w:eastAsia="Calibri"/>
          <w:sz w:val="26"/>
          <w:szCs w:val="26"/>
          <w:lang w:val="vi-VN"/>
          <w14:ligatures w14:val="none"/>
        </w:rPr>
        <w:t>................................................</w:t>
      </w:r>
    </w:p>
    <w:p w14:paraId="009AAF3A" w14:textId="77777777" w:rsidR="006F3EFE" w:rsidRDefault="006F3EFE" w:rsidP="0063075C">
      <w:pPr>
        <w:tabs>
          <w:tab w:val="left" w:pos="567"/>
          <w:tab w:val="left" w:pos="1080"/>
        </w:tabs>
        <w:spacing w:before="120"/>
        <w:ind w:firstLine="567"/>
        <w:jc w:val="both"/>
        <w:rPr>
          <w:rFonts w:eastAsia="Calibri"/>
          <w:sz w:val="26"/>
          <w:szCs w:val="26"/>
          <w:lang w:val="nl-NL"/>
          <w14:ligatures w14:val="none"/>
        </w:rPr>
      </w:pPr>
      <w:r>
        <w:rPr>
          <w:rFonts w:eastAsia="Calibri"/>
          <w:sz w:val="26"/>
          <w:szCs w:val="26"/>
          <w:lang w:val="nl-NL"/>
          <w14:ligatures w14:val="none"/>
        </w:rPr>
        <w:t>Phân loại:</w:t>
      </w:r>
    </w:p>
    <w:p w14:paraId="4940F8BF" w14:textId="476B916C" w:rsidR="006F3EFE" w:rsidRDefault="006F3EFE" w:rsidP="0063075C">
      <w:pPr>
        <w:pStyle w:val="ListParagraph"/>
        <w:numPr>
          <w:ilvl w:val="0"/>
          <w:numId w:val="21"/>
        </w:numPr>
        <w:tabs>
          <w:tab w:val="left" w:pos="567"/>
        </w:tabs>
        <w:spacing w:line="240" w:lineRule="auto"/>
        <w:ind w:left="0" w:firstLine="567"/>
        <w:rPr>
          <w:rFonts w:eastAsia="Calibri"/>
          <w:iCs/>
          <w:sz w:val="26"/>
          <w:szCs w:val="26"/>
          <w:lang w:val="vi-VN"/>
          <w14:ligatures w14:val="none"/>
        </w:rPr>
      </w:pPr>
      <w:r>
        <w:rPr>
          <w:rFonts w:eastAsia="Calibri"/>
          <w:iCs/>
          <w:sz w:val="26"/>
          <w:szCs w:val="26"/>
          <w:lang w:val="nl-NL"/>
          <w14:ligatures w14:val="none"/>
        </w:rPr>
        <w:t>Nhóm nguy cơ:</w:t>
      </w:r>
      <w:r>
        <w:rPr>
          <w:rFonts w:eastAsia="Calibri"/>
          <w:iCs/>
          <w:sz w:val="26"/>
          <w:szCs w:val="26"/>
          <w:lang w:val="vi-VN"/>
          <w14:ligatures w14:val="none"/>
        </w:rPr>
        <w:t xml:space="preserve"> ..................................................................................................</w:t>
      </w:r>
    </w:p>
    <w:p w14:paraId="5C938576" w14:textId="77777777" w:rsidR="006F3EFE" w:rsidRDefault="006F3EFE" w:rsidP="0063075C">
      <w:pPr>
        <w:tabs>
          <w:tab w:val="left" w:pos="567"/>
        </w:tabs>
        <w:spacing w:before="120"/>
        <w:ind w:firstLine="567"/>
        <w:jc w:val="both"/>
        <w:rPr>
          <w:rFonts w:eastAsia="Calibri"/>
          <w:iCs/>
          <w:sz w:val="26"/>
          <w:szCs w:val="26"/>
          <w:lang w:val="nl-NL"/>
          <w14:ligatures w14:val="none"/>
        </w:rPr>
        <w:sectPr w:rsidR="006F3EFE" w:rsidSect="0063075C">
          <w:type w:val="continuous"/>
          <w:pgSz w:w="11907" w:h="16840"/>
          <w:pgMar w:top="1276" w:right="1134" w:bottom="1134" w:left="1928" w:header="0" w:footer="0" w:gutter="0"/>
          <w:cols w:space="720"/>
          <w:docGrid w:linePitch="299"/>
        </w:sectPr>
      </w:pPr>
    </w:p>
    <w:p w14:paraId="2273EF83" w14:textId="77777777" w:rsidR="006F3EFE" w:rsidRDefault="006F3EFE" w:rsidP="0063075C">
      <w:pPr>
        <w:tabs>
          <w:tab w:val="left" w:pos="567"/>
        </w:tabs>
        <w:spacing w:before="120"/>
        <w:ind w:firstLine="567"/>
        <w:jc w:val="both"/>
        <w:rPr>
          <w:rFonts w:eastAsia="Calibri"/>
          <w:iCs/>
          <w:sz w:val="26"/>
          <w:szCs w:val="26"/>
          <w:lang w:val="vi-VN"/>
          <w14:ligatures w14:val="none"/>
        </w:rPr>
      </w:pPr>
      <w:r>
        <w:rPr>
          <w:rFonts w:eastAsia="Calibri"/>
          <w:iCs/>
          <w:sz w:val="26"/>
          <w:szCs w:val="26"/>
          <w:lang w:val="nl-NL"/>
          <w14:ligatures w14:val="none"/>
        </w:rPr>
        <w:t>Hồ</w:t>
      </w:r>
      <w:r>
        <w:rPr>
          <w:rFonts w:eastAsia="Calibri"/>
          <w:iCs/>
          <w:sz w:val="26"/>
          <w:szCs w:val="26"/>
          <w:lang w:val="vi-VN"/>
          <w14:ligatures w14:val="none"/>
        </w:rPr>
        <w:t xml:space="preserve"> sơ gồm: </w:t>
      </w:r>
      <w:r>
        <w:rPr>
          <w:rStyle w:val="FootnoteReference"/>
          <w:rFonts w:eastAsia="Calibri"/>
          <w:iCs/>
          <w:sz w:val="26"/>
          <w:szCs w:val="26"/>
          <w:lang w:val="vi-VN"/>
          <w14:ligatures w14:val="none"/>
        </w:rPr>
        <w:footnoteReference w:id="161"/>
      </w:r>
    </w:p>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6"/>
      </w:tblGrid>
      <w:tr w:rsidR="006F3EFE" w14:paraId="3B9A7B2C" w14:textId="77777777" w:rsidTr="006F3EFE">
        <w:tc>
          <w:tcPr>
            <w:tcW w:w="9356" w:type="dxa"/>
          </w:tcPr>
          <w:p w14:paraId="54B840CA" w14:textId="67F84F65" w:rsidR="006F3EFE" w:rsidRDefault="008B771F" w:rsidP="008B771F">
            <w:pPr>
              <w:spacing w:before="120"/>
              <w:rPr>
                <w:sz w:val="26"/>
                <w:szCs w:val="26"/>
                <w:lang w:val="vi-VN"/>
              </w:rPr>
            </w:pPr>
            <w:r>
              <w:rPr>
                <w:sz w:val="26"/>
                <w:szCs w:val="26"/>
              </w:rPr>
              <w:t xml:space="preserve">       </w:t>
            </w:r>
            <w:r w:rsidR="006F3EFE">
              <w:rPr>
                <w:sz w:val="26"/>
                <w:szCs w:val="26"/>
                <w:lang w:val="vi-VN"/>
              </w:rPr>
              <w:t>1. ................................................................................................................................</w:t>
            </w:r>
          </w:p>
        </w:tc>
      </w:tr>
      <w:tr w:rsidR="006F3EFE" w14:paraId="6F75AED8" w14:textId="77777777" w:rsidTr="006F3EFE">
        <w:tc>
          <w:tcPr>
            <w:tcW w:w="9356" w:type="dxa"/>
          </w:tcPr>
          <w:p w14:paraId="30740F24" w14:textId="1DD71210" w:rsidR="006F3EFE" w:rsidRDefault="008B771F" w:rsidP="008B771F">
            <w:pPr>
              <w:spacing w:before="120"/>
              <w:rPr>
                <w:sz w:val="26"/>
                <w:szCs w:val="26"/>
                <w:lang w:val="vi-VN"/>
              </w:rPr>
            </w:pPr>
            <w:r>
              <w:rPr>
                <w:sz w:val="26"/>
                <w:szCs w:val="26"/>
              </w:rPr>
              <w:t xml:space="preserve">       </w:t>
            </w:r>
            <w:r w:rsidR="006F3EFE">
              <w:rPr>
                <w:sz w:val="26"/>
                <w:szCs w:val="26"/>
                <w:lang w:val="vi-VN"/>
              </w:rPr>
              <w:t>2................................................................................................................................</w:t>
            </w:r>
          </w:p>
        </w:tc>
      </w:tr>
      <w:tr w:rsidR="006F3EFE" w14:paraId="69A5C7F1" w14:textId="77777777" w:rsidTr="006F3EFE">
        <w:tc>
          <w:tcPr>
            <w:tcW w:w="9356" w:type="dxa"/>
          </w:tcPr>
          <w:p w14:paraId="10C17B59" w14:textId="471B346C" w:rsidR="006F3EFE" w:rsidRDefault="008B771F" w:rsidP="008B771F">
            <w:pPr>
              <w:tabs>
                <w:tab w:val="left" w:pos="588"/>
              </w:tabs>
              <w:spacing w:before="120"/>
              <w:rPr>
                <w:sz w:val="26"/>
                <w:szCs w:val="26"/>
                <w:lang w:val="vi-VN"/>
              </w:rPr>
            </w:pPr>
            <w:r>
              <w:rPr>
                <w:sz w:val="26"/>
                <w:szCs w:val="26"/>
              </w:rPr>
              <w:t xml:space="preserve">       </w:t>
            </w:r>
            <w:r w:rsidR="006F3EFE">
              <w:rPr>
                <w:sz w:val="26"/>
                <w:szCs w:val="26"/>
                <w:lang w:val="vi-VN"/>
              </w:rPr>
              <w:t>3................................................................................................................................</w:t>
            </w:r>
          </w:p>
        </w:tc>
      </w:tr>
    </w:tbl>
    <w:p w14:paraId="7F9FD899" w14:textId="31B83DD1" w:rsidR="006F3EFE" w:rsidRDefault="006F3EFE" w:rsidP="0063075C">
      <w:pPr>
        <w:spacing w:before="120"/>
        <w:ind w:firstLine="567"/>
        <w:jc w:val="both"/>
        <w:rPr>
          <w:rFonts w:eastAsia="Calibri"/>
          <w:sz w:val="26"/>
          <w:szCs w:val="26"/>
          <w:lang w:val="nl-NL"/>
          <w14:ligatures w14:val="none"/>
        </w:rPr>
      </w:pPr>
      <w:r>
        <w:rPr>
          <w:rFonts w:eastAsia="Calibri"/>
          <w:sz w:val="26"/>
          <w:szCs w:val="26"/>
          <w:lang w:val="vi-VN"/>
          <w14:ligatures w14:val="none"/>
        </w:rPr>
        <w:t xml:space="preserve"> </w:t>
      </w:r>
      <w:r>
        <w:rPr>
          <w:rFonts w:eastAsia="Calibri"/>
          <w:sz w:val="26"/>
          <w:szCs w:val="26"/>
          <w:lang w:val="nl-NL"/>
          <w14:ligatures w14:val="none"/>
        </w:rPr>
        <w:t xml:space="preserve">Đề nghị Bộ Y tế xem xét và </w:t>
      </w:r>
      <w:r>
        <w:rPr>
          <w:rFonts w:eastAsia="Calibri"/>
          <w:bCs/>
          <w:sz w:val="26"/>
          <w:szCs w:val="26"/>
          <w:lang w:val="nl-NL"/>
          <w14:ligatures w14:val="none"/>
        </w:rPr>
        <w:t>kết</w:t>
      </w:r>
      <w:r>
        <w:rPr>
          <w:rFonts w:eastAsia="Calibri"/>
          <w:bCs/>
          <w:sz w:val="26"/>
          <w:szCs w:val="26"/>
          <w:lang w:val="vi-VN"/>
          <w14:ligatures w14:val="none"/>
        </w:rPr>
        <w:t xml:space="preserve"> quả nghiên cứu</w:t>
      </w:r>
      <w:r>
        <w:rPr>
          <w:rFonts w:eastAsia="Calibri"/>
          <w:bCs/>
          <w:sz w:val="26"/>
          <w:szCs w:val="26"/>
          <w:lang w:val="nl-NL"/>
          <w14:ligatures w14:val="none"/>
        </w:rPr>
        <w:t xml:space="preserve"> thử nghiệm lâm sàng kỹ</w:t>
      </w:r>
      <w:r>
        <w:rPr>
          <w:rFonts w:eastAsia="Calibri"/>
          <w:bCs/>
          <w:sz w:val="26"/>
          <w:szCs w:val="26"/>
          <w:lang w:val="vi-VN"/>
          <w14:ligatures w14:val="none"/>
        </w:rPr>
        <w:t xml:space="preserve"> thuật </w:t>
      </w:r>
      <w:r>
        <w:rPr>
          <w:rFonts w:eastAsia="Calibri"/>
          <w:bCs/>
          <w:sz w:val="26"/>
          <w:szCs w:val="26"/>
          <w:lang w:val="nl-NL"/>
          <w14:ligatures w14:val="none"/>
        </w:rPr>
        <w:t>mới, phương pháp mới trong khám bệnh, chữa bệnh</w:t>
      </w:r>
      <w:r>
        <w:rPr>
          <w:rFonts w:eastAsia="Calibri"/>
          <w:bCs/>
          <w:sz w:val="26"/>
          <w:szCs w:val="26"/>
          <w:lang w:val="vi-VN"/>
          <w14:ligatures w14:val="none"/>
        </w:rPr>
        <w:t xml:space="preserve"> nêu trên</w:t>
      </w:r>
      <w:r>
        <w:rPr>
          <w:rFonts w:eastAsia="Calibri"/>
          <w:sz w:val="26"/>
          <w:szCs w:val="26"/>
          <w:lang w:val="nl-NL"/>
          <w14:ligatures w14:val="none"/>
        </w:rPr>
        <w:t>.</w:t>
      </w:r>
    </w:p>
    <w:p w14:paraId="3245693B" w14:textId="77777777" w:rsidR="006F3EFE" w:rsidRDefault="006F3EFE" w:rsidP="006F3EFE">
      <w:pPr>
        <w:spacing w:before="120" w:after="120"/>
        <w:rPr>
          <w:rFonts w:eastAsia="Calibri"/>
          <w:sz w:val="26"/>
          <w:szCs w:val="26"/>
          <w:lang w:val="nl-NL"/>
          <w14:ligatures w14:val="none"/>
        </w:rPr>
      </w:pPr>
    </w:p>
    <w:tbl>
      <w:tblPr>
        <w:tblStyle w:val="TableGrid"/>
        <w:tblW w:w="10348"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3686"/>
        <w:gridCol w:w="3543"/>
      </w:tblGrid>
      <w:tr w:rsidR="006F3EFE" w:rsidRPr="00517151" w14:paraId="024A59DD" w14:textId="77777777" w:rsidTr="008B771F">
        <w:tc>
          <w:tcPr>
            <w:tcW w:w="3119" w:type="dxa"/>
          </w:tcPr>
          <w:p w14:paraId="3917C388" w14:textId="51655F53" w:rsidR="006F3EFE" w:rsidRPr="008B771F" w:rsidRDefault="008B771F" w:rsidP="008B771F">
            <w:pPr>
              <w:ind w:right="-106"/>
              <w:jc w:val="left"/>
              <w:rPr>
                <w:rFonts w:ascii="Times New Roman Bold" w:hAnsi="Times New Roman Bold"/>
                <w:b/>
                <w:bCs/>
                <w:spacing w:val="-18"/>
                <w:sz w:val="26"/>
                <w:szCs w:val="26"/>
                <w:lang w:val="nl-NL"/>
              </w:rPr>
            </w:pPr>
            <w:r w:rsidRPr="008B771F">
              <w:rPr>
                <w:rFonts w:ascii="Times New Roman Bold" w:hAnsi="Times New Roman Bold"/>
                <w:b/>
                <w:bCs/>
                <w:spacing w:val="-18"/>
                <w:sz w:val="26"/>
                <w:szCs w:val="26"/>
                <w:lang w:val="nl-NL"/>
              </w:rPr>
              <w:t>NGHIÊN CỨU VIÊN CHÍNH</w:t>
            </w:r>
          </w:p>
          <w:p w14:paraId="40C349F9" w14:textId="34F73B2D" w:rsidR="006F3EFE" w:rsidRDefault="00915956" w:rsidP="006F3EFE">
            <w:pPr>
              <w:jc w:val="center"/>
              <w:rPr>
                <w:bCs/>
                <w:i/>
                <w:sz w:val="26"/>
                <w:szCs w:val="26"/>
                <w:lang w:val="nl-NL"/>
              </w:rPr>
            </w:pPr>
            <w:r>
              <w:rPr>
                <w:bCs/>
                <w:i/>
                <w:sz w:val="26"/>
                <w:szCs w:val="26"/>
                <w:lang w:val="nl-NL"/>
              </w:rPr>
              <w:t>(</w:t>
            </w:r>
            <w:r w:rsidR="0063075C">
              <w:rPr>
                <w:bCs/>
                <w:i/>
                <w:sz w:val="26"/>
                <w:szCs w:val="26"/>
                <w:lang w:val="nl-NL"/>
              </w:rPr>
              <w:t>K</w:t>
            </w:r>
            <w:r w:rsidR="006F3EFE">
              <w:rPr>
                <w:bCs/>
                <w:i/>
                <w:sz w:val="26"/>
                <w:szCs w:val="26"/>
                <w:lang w:val="nl-NL"/>
              </w:rPr>
              <w:t>ý</w:t>
            </w:r>
            <w:r>
              <w:rPr>
                <w:bCs/>
                <w:i/>
                <w:sz w:val="26"/>
                <w:szCs w:val="26"/>
                <w:lang w:val="nl-NL"/>
              </w:rPr>
              <w:t>, ghi rõ họ</w:t>
            </w:r>
            <w:r w:rsidR="006F3EFE">
              <w:rPr>
                <w:bCs/>
                <w:i/>
                <w:sz w:val="26"/>
                <w:szCs w:val="26"/>
                <w:lang w:val="nl-NL"/>
              </w:rPr>
              <w:t xml:space="preserve"> tên</w:t>
            </w:r>
            <w:r>
              <w:rPr>
                <w:bCs/>
                <w:i/>
                <w:sz w:val="26"/>
                <w:szCs w:val="26"/>
                <w:lang w:val="nl-NL"/>
              </w:rPr>
              <w:t>)</w:t>
            </w:r>
          </w:p>
        </w:tc>
        <w:tc>
          <w:tcPr>
            <w:tcW w:w="3686" w:type="dxa"/>
          </w:tcPr>
          <w:p w14:paraId="464CECCF" w14:textId="77777777" w:rsidR="008B771F" w:rsidRDefault="008B771F" w:rsidP="006F3EFE">
            <w:pPr>
              <w:jc w:val="center"/>
              <w:rPr>
                <w:b/>
                <w:bCs/>
                <w:sz w:val="26"/>
                <w:szCs w:val="26"/>
                <w:lang w:val="nl-NL"/>
              </w:rPr>
            </w:pPr>
            <w:r>
              <w:rPr>
                <w:b/>
                <w:bCs/>
                <w:sz w:val="26"/>
                <w:szCs w:val="26"/>
                <w:lang w:val="nl-NL"/>
              </w:rPr>
              <w:t xml:space="preserve">THỦ TRƯỞNG CƠ SỞ NHẬN THỬ NGHIỆM </w:t>
            </w:r>
          </w:p>
          <w:p w14:paraId="71706082" w14:textId="66397BBD" w:rsidR="006F3EFE" w:rsidRDefault="008B771F" w:rsidP="006F3EFE">
            <w:pPr>
              <w:jc w:val="center"/>
              <w:rPr>
                <w:b/>
                <w:bCs/>
                <w:sz w:val="26"/>
                <w:szCs w:val="26"/>
                <w:lang w:val="nl-NL"/>
              </w:rPr>
            </w:pPr>
            <w:r>
              <w:rPr>
                <w:b/>
                <w:bCs/>
                <w:sz w:val="26"/>
                <w:szCs w:val="26"/>
                <w:lang w:val="nl-NL"/>
              </w:rPr>
              <w:t>LÂM SÀNG</w:t>
            </w:r>
          </w:p>
          <w:p w14:paraId="6FB1E36E" w14:textId="6BC1A1A2" w:rsidR="006F3EFE" w:rsidRDefault="00915956" w:rsidP="00915956">
            <w:pPr>
              <w:ind w:hanging="166"/>
              <w:jc w:val="center"/>
              <w:rPr>
                <w:bCs/>
                <w:i/>
                <w:sz w:val="26"/>
                <w:szCs w:val="26"/>
                <w:lang w:val="nl-NL"/>
              </w:rPr>
            </w:pPr>
            <w:r>
              <w:rPr>
                <w:bCs/>
                <w:i/>
                <w:sz w:val="26"/>
                <w:szCs w:val="26"/>
                <w:lang w:val="nl-NL"/>
              </w:rPr>
              <w:t>(</w:t>
            </w:r>
            <w:r w:rsidR="0063075C">
              <w:rPr>
                <w:bCs/>
                <w:i/>
                <w:sz w:val="26"/>
                <w:szCs w:val="26"/>
                <w:lang w:val="nl-NL"/>
              </w:rPr>
              <w:t>K</w:t>
            </w:r>
            <w:r w:rsidR="006F3EFE">
              <w:rPr>
                <w:bCs/>
                <w:i/>
                <w:sz w:val="26"/>
                <w:szCs w:val="26"/>
                <w:lang w:val="nl-NL"/>
              </w:rPr>
              <w:t>ý</w:t>
            </w:r>
            <w:r>
              <w:rPr>
                <w:bCs/>
                <w:i/>
                <w:sz w:val="26"/>
                <w:szCs w:val="26"/>
                <w:lang w:val="nl-NL"/>
              </w:rPr>
              <w:t xml:space="preserve">, ghi rõ họ tên và </w:t>
            </w:r>
            <w:r w:rsidR="006F3EFE">
              <w:rPr>
                <w:bCs/>
                <w:i/>
                <w:sz w:val="26"/>
                <w:szCs w:val="26"/>
                <w:lang w:val="nl-NL"/>
              </w:rPr>
              <w:t>đóng dấu</w:t>
            </w:r>
            <w:r>
              <w:rPr>
                <w:bCs/>
                <w:i/>
                <w:sz w:val="26"/>
                <w:szCs w:val="26"/>
                <w:lang w:val="nl-NL"/>
              </w:rPr>
              <w:t>)</w:t>
            </w:r>
          </w:p>
        </w:tc>
        <w:tc>
          <w:tcPr>
            <w:tcW w:w="3543" w:type="dxa"/>
          </w:tcPr>
          <w:p w14:paraId="30B51048" w14:textId="662B8E8D" w:rsidR="006F3EFE" w:rsidRDefault="008B771F" w:rsidP="006F3EFE">
            <w:pPr>
              <w:jc w:val="center"/>
              <w:rPr>
                <w:b/>
                <w:bCs/>
                <w:sz w:val="26"/>
                <w:szCs w:val="26"/>
                <w:lang w:val="nl-NL"/>
              </w:rPr>
            </w:pPr>
            <w:r>
              <w:rPr>
                <w:b/>
                <w:bCs/>
                <w:sz w:val="26"/>
                <w:szCs w:val="26"/>
                <w:lang w:val="nl-NL"/>
              </w:rPr>
              <w:t>ĐẠI DIỆN TỔ CHỨC/        CÁ NHÂN CÓ KỸ THUẬT MỚI, PHƯƠNG PHÁP MỚI</w:t>
            </w:r>
          </w:p>
          <w:p w14:paraId="4C62B86F" w14:textId="2BDD6ECC" w:rsidR="006F3EFE" w:rsidRDefault="00915956" w:rsidP="006F3EFE">
            <w:pPr>
              <w:jc w:val="center"/>
              <w:rPr>
                <w:bCs/>
                <w:i/>
                <w:sz w:val="26"/>
                <w:szCs w:val="26"/>
                <w:lang w:val="nl-NL"/>
              </w:rPr>
            </w:pPr>
            <w:r>
              <w:rPr>
                <w:bCs/>
                <w:i/>
                <w:sz w:val="26"/>
                <w:szCs w:val="26"/>
                <w:lang w:val="nl-NL"/>
              </w:rPr>
              <w:t>(</w:t>
            </w:r>
            <w:r w:rsidR="0063075C">
              <w:rPr>
                <w:bCs/>
                <w:i/>
                <w:sz w:val="26"/>
                <w:szCs w:val="26"/>
                <w:lang w:val="nl-NL"/>
              </w:rPr>
              <w:t>K</w:t>
            </w:r>
            <w:r>
              <w:rPr>
                <w:bCs/>
                <w:i/>
                <w:sz w:val="26"/>
                <w:szCs w:val="26"/>
                <w:lang w:val="nl-NL"/>
              </w:rPr>
              <w:t>ý, ghi rõ họ tên và đóng dấu)</w:t>
            </w:r>
          </w:p>
        </w:tc>
      </w:tr>
    </w:tbl>
    <w:p w14:paraId="79661719" w14:textId="77777777" w:rsidR="006F3EFE" w:rsidRDefault="006F3EFE" w:rsidP="006F3EFE">
      <w:pPr>
        <w:spacing w:before="120" w:after="120"/>
        <w:rPr>
          <w:rFonts w:eastAsia="Calibri"/>
          <w:iCs/>
          <w:sz w:val="26"/>
          <w:szCs w:val="26"/>
          <w:lang w:val="nl-NL"/>
          <w14:ligatures w14:val="none"/>
        </w:rPr>
        <w:sectPr w:rsidR="006F3EFE" w:rsidSect="0063075C">
          <w:footnotePr>
            <w:numRestart w:val="eachSect"/>
          </w:footnotePr>
          <w:type w:val="continuous"/>
          <w:pgSz w:w="11907" w:h="16840"/>
          <w:pgMar w:top="1276" w:right="1134" w:bottom="1134" w:left="1928" w:header="0" w:footer="0" w:gutter="0"/>
          <w:cols w:space="720"/>
          <w:docGrid w:linePitch="299"/>
        </w:sectPr>
      </w:pPr>
    </w:p>
    <w:p w14:paraId="2DF9A9E3" w14:textId="77777777" w:rsidR="00915956" w:rsidRDefault="00915956">
      <w:pPr>
        <w:rPr>
          <w:b/>
          <w:bCs/>
          <w:iCs/>
          <w:sz w:val="26"/>
          <w:szCs w:val="26"/>
          <w:lang w:val="sv-SE"/>
        </w:rPr>
      </w:pPr>
      <w:r>
        <w:rPr>
          <w:b/>
          <w:bCs/>
          <w:iCs/>
          <w:sz w:val="26"/>
          <w:szCs w:val="26"/>
          <w:lang w:val="sv-SE"/>
        </w:rPr>
        <w:br w:type="page"/>
      </w:r>
    </w:p>
    <w:p w14:paraId="5C91138B" w14:textId="02B9543A" w:rsidR="006F3EFE" w:rsidRPr="00915956" w:rsidRDefault="006F3EFE" w:rsidP="0063075C">
      <w:pPr>
        <w:keepNext/>
        <w:jc w:val="both"/>
        <w:outlineLvl w:val="1"/>
        <w:rPr>
          <w:rFonts w:eastAsia="Calibri"/>
          <w:b/>
          <w:bCs/>
          <w:sz w:val="26"/>
          <w:szCs w:val="26"/>
          <w:lang w:val="en-SG"/>
          <w14:ligatures w14:val="none"/>
        </w:rPr>
      </w:pPr>
      <w:r>
        <w:rPr>
          <w:b/>
          <w:bCs/>
          <w:iCs/>
          <w:sz w:val="26"/>
          <w:szCs w:val="26"/>
          <w:lang w:val="sv-SE"/>
        </w:rPr>
        <w:lastRenderedPageBreak/>
        <w:t>Mẫu 09</w:t>
      </w:r>
      <w:r>
        <w:rPr>
          <w:b/>
          <w:bCs/>
          <w:iCs/>
          <w:sz w:val="26"/>
          <w:szCs w:val="26"/>
          <w:lang w:val="vi-VN"/>
        </w:rPr>
        <w:t xml:space="preserve"> - </w:t>
      </w:r>
      <w:r>
        <w:rPr>
          <w:b/>
          <w:bCs/>
          <w:sz w:val="26"/>
          <w:szCs w:val="26"/>
          <w:lang w:val="vi-VN"/>
          <w14:ligatures w14:val="none"/>
        </w:rPr>
        <w:t xml:space="preserve">Báo cáo </w:t>
      </w:r>
      <w:r w:rsidRPr="00915956">
        <w:rPr>
          <w:b/>
          <w:bCs/>
          <w:sz w:val="26"/>
          <w:szCs w:val="26"/>
          <w:lang w:val="vi-VN"/>
          <w14:ligatures w14:val="none"/>
        </w:rPr>
        <w:t>kết quả nghiên cứu thử nghiệm lâm sàng kỹ thuật mới, phương pháp mới</w:t>
      </w:r>
      <w:r w:rsidR="00915956" w:rsidRPr="00915956">
        <w:rPr>
          <w:b/>
          <w:bCs/>
          <w:sz w:val="26"/>
          <w:szCs w:val="26"/>
          <w:lang w:val="en-SG"/>
          <w14:ligatures w14:val="none"/>
        </w:rPr>
        <w:t xml:space="preserve"> </w:t>
      </w:r>
      <w:proofErr w:type="spellStart"/>
      <w:r w:rsidR="00915956" w:rsidRPr="00915956">
        <w:rPr>
          <w:b/>
          <w:bCs/>
          <w:sz w:val="26"/>
          <w:szCs w:val="26"/>
          <w:lang w:val="en-SG"/>
          <w14:ligatures w14:val="none"/>
        </w:rPr>
        <w:t>trong</w:t>
      </w:r>
      <w:proofErr w:type="spellEnd"/>
      <w:r w:rsidR="00915956" w:rsidRPr="00915956">
        <w:rPr>
          <w:b/>
          <w:bCs/>
          <w:sz w:val="26"/>
          <w:szCs w:val="26"/>
          <w:lang w:val="en-SG"/>
          <w14:ligatures w14:val="none"/>
        </w:rPr>
        <w:t xml:space="preserve"> </w:t>
      </w:r>
      <w:proofErr w:type="spellStart"/>
      <w:r w:rsidR="00915956" w:rsidRPr="00915956">
        <w:rPr>
          <w:b/>
          <w:bCs/>
          <w:sz w:val="26"/>
          <w:szCs w:val="26"/>
          <w:lang w:val="en-SG"/>
          <w14:ligatures w14:val="none"/>
        </w:rPr>
        <w:t>khám</w:t>
      </w:r>
      <w:proofErr w:type="spellEnd"/>
      <w:r w:rsidR="00915956" w:rsidRPr="00915956">
        <w:rPr>
          <w:b/>
          <w:bCs/>
          <w:sz w:val="26"/>
          <w:szCs w:val="26"/>
          <w:lang w:val="en-SG"/>
          <w14:ligatures w14:val="none"/>
        </w:rPr>
        <w:t xml:space="preserve"> </w:t>
      </w:r>
      <w:proofErr w:type="spellStart"/>
      <w:r w:rsidR="00915956" w:rsidRPr="00915956">
        <w:rPr>
          <w:b/>
          <w:bCs/>
          <w:sz w:val="26"/>
          <w:szCs w:val="26"/>
          <w:lang w:val="en-SG"/>
          <w14:ligatures w14:val="none"/>
        </w:rPr>
        <w:t>bệnh</w:t>
      </w:r>
      <w:proofErr w:type="spellEnd"/>
      <w:r w:rsidR="00915956" w:rsidRPr="00915956">
        <w:rPr>
          <w:b/>
          <w:bCs/>
          <w:sz w:val="26"/>
          <w:szCs w:val="26"/>
          <w:lang w:val="en-SG"/>
          <w14:ligatures w14:val="none"/>
        </w:rPr>
        <w:t xml:space="preserve">, </w:t>
      </w:r>
      <w:proofErr w:type="spellStart"/>
      <w:r w:rsidR="00915956" w:rsidRPr="00915956">
        <w:rPr>
          <w:b/>
          <w:bCs/>
          <w:sz w:val="26"/>
          <w:szCs w:val="26"/>
          <w:lang w:val="en-SG"/>
          <w14:ligatures w14:val="none"/>
        </w:rPr>
        <w:t>chữa</w:t>
      </w:r>
      <w:proofErr w:type="spellEnd"/>
      <w:r w:rsidR="00915956" w:rsidRPr="00915956">
        <w:rPr>
          <w:b/>
          <w:bCs/>
          <w:sz w:val="26"/>
          <w:szCs w:val="26"/>
          <w:lang w:val="en-SG"/>
          <w14:ligatures w14:val="none"/>
        </w:rPr>
        <w:t xml:space="preserve"> </w:t>
      </w:r>
      <w:proofErr w:type="spellStart"/>
      <w:r w:rsidR="00915956" w:rsidRPr="00915956">
        <w:rPr>
          <w:b/>
          <w:bCs/>
          <w:sz w:val="26"/>
          <w:szCs w:val="26"/>
          <w:lang w:val="en-SG"/>
          <w14:ligatures w14:val="none"/>
        </w:rPr>
        <w:t>bệnh</w:t>
      </w:r>
      <w:proofErr w:type="spellEnd"/>
    </w:p>
    <w:p w14:paraId="44A796D5" w14:textId="77777777" w:rsidR="006F3EFE" w:rsidRDefault="006F3EFE" w:rsidP="006F3EFE">
      <w:pPr>
        <w:rPr>
          <w:rFonts w:eastAsia="Calibri"/>
          <w:bCs/>
          <w:sz w:val="26"/>
          <w:szCs w:val="26"/>
          <w:lang w:val="nl-NL"/>
          <w14:ligatures w14:val="none"/>
        </w:rPr>
      </w:pPr>
    </w:p>
    <w:p w14:paraId="6C525353" w14:textId="77777777" w:rsidR="006F3EFE" w:rsidRDefault="006F3EFE" w:rsidP="006F3EFE">
      <w:pPr>
        <w:rPr>
          <w:rFonts w:eastAsia="Calibri"/>
          <w:bCs/>
          <w:i/>
          <w:iCs/>
          <w:sz w:val="26"/>
          <w:szCs w:val="26"/>
          <w:lang w:val="nl-NL"/>
          <w14:ligatures w14:val="none"/>
        </w:rPr>
      </w:pPr>
      <w:r>
        <w:rPr>
          <w:rFonts w:eastAsia="Calibri"/>
          <w:bCs/>
          <w:i/>
          <w:iCs/>
          <w:sz w:val="26"/>
          <w:szCs w:val="26"/>
          <w:lang w:val="nl-NL"/>
          <w14:ligatures w14:val="none"/>
        </w:rPr>
        <w:t>Trang bìa 1</w:t>
      </w:r>
    </w:p>
    <w:p w14:paraId="2D539136" w14:textId="77777777" w:rsidR="006F3EFE" w:rsidRDefault="006F3EFE" w:rsidP="006F3EFE">
      <w:pPr>
        <w:jc w:val="center"/>
        <w:rPr>
          <w:b/>
          <w:bCs/>
          <w:sz w:val="26"/>
          <w:szCs w:val="26"/>
          <w:lang w:val="nl-NL"/>
          <w14:ligatures w14:val="none"/>
        </w:rPr>
      </w:pPr>
      <w:r>
        <w:rPr>
          <w:b/>
          <w:bCs/>
          <w:sz w:val="26"/>
          <w:szCs w:val="26"/>
          <w:lang w:val="nl-NL"/>
          <w14:ligatures w14:val="none"/>
        </w:rPr>
        <w:t>BỘ Y TẾ</w:t>
      </w:r>
    </w:p>
    <w:p w14:paraId="79F69A68" w14:textId="77777777" w:rsidR="006F3EFE" w:rsidRDefault="006F3EFE" w:rsidP="006F3EFE">
      <w:pPr>
        <w:jc w:val="center"/>
        <w:rPr>
          <w:rFonts w:eastAsia="Calibri"/>
          <w:b/>
          <w:sz w:val="26"/>
          <w:szCs w:val="26"/>
          <w:lang w:val="nl-NL"/>
          <w14:ligatures w14:val="none"/>
        </w:rPr>
      </w:pPr>
    </w:p>
    <w:p w14:paraId="048E872A" w14:textId="77777777" w:rsidR="006F3EFE" w:rsidRDefault="006F3EFE" w:rsidP="006F3EFE">
      <w:pPr>
        <w:jc w:val="center"/>
        <w:rPr>
          <w:rFonts w:eastAsia="Calibri"/>
          <w:b/>
          <w:sz w:val="26"/>
          <w:szCs w:val="26"/>
          <w:lang w:val="nl-NL"/>
          <w14:ligatures w14:val="none"/>
        </w:rPr>
      </w:pPr>
    </w:p>
    <w:p w14:paraId="6AE401A4" w14:textId="77777777" w:rsidR="006F3EFE" w:rsidRDefault="006F3EFE" w:rsidP="006F3EFE">
      <w:pPr>
        <w:jc w:val="center"/>
        <w:rPr>
          <w:rFonts w:eastAsia="Calibri"/>
          <w:b/>
          <w:sz w:val="26"/>
          <w:szCs w:val="26"/>
          <w:lang w:val="nl-NL"/>
          <w14:ligatures w14:val="none"/>
        </w:rPr>
      </w:pPr>
      <w:r>
        <w:rPr>
          <w:rFonts w:eastAsia="Calibri"/>
          <w:b/>
          <w:sz w:val="26"/>
          <w:szCs w:val="26"/>
          <w:lang w:val="nl-NL"/>
          <w14:ligatures w14:val="none"/>
        </w:rPr>
        <w:t>BÁO CÁO</w:t>
      </w:r>
    </w:p>
    <w:p w14:paraId="481FD0F0" w14:textId="2B01906D" w:rsidR="006F3EFE" w:rsidRDefault="006F3EFE" w:rsidP="006F3EFE">
      <w:pPr>
        <w:jc w:val="center"/>
        <w:rPr>
          <w:rFonts w:eastAsia="Calibri"/>
          <w:b/>
          <w:sz w:val="26"/>
          <w:szCs w:val="26"/>
          <w:lang w:val="nl-NL"/>
          <w14:ligatures w14:val="none"/>
        </w:rPr>
      </w:pPr>
      <w:r>
        <w:rPr>
          <w:rFonts w:eastAsia="Calibri"/>
          <w:b/>
          <w:sz w:val="26"/>
          <w:szCs w:val="26"/>
          <w:lang w:val="nl-NL"/>
          <w14:ligatures w14:val="none"/>
        </w:rPr>
        <w:t>KẾT QUẢ NGHIÊN CỨU THỬ NGHIỆM LÂM SÀNG KỸ THUẬT MỚI, PHƯƠNG PHÁP MỚI</w:t>
      </w:r>
      <w:r w:rsidR="00915956">
        <w:rPr>
          <w:rFonts w:eastAsia="Calibri"/>
          <w:b/>
          <w:sz w:val="26"/>
          <w:szCs w:val="26"/>
          <w:lang w:val="nl-NL"/>
          <w14:ligatures w14:val="none"/>
        </w:rPr>
        <w:t xml:space="preserve"> TRONG KHÁM BỆNH, CHỮA BỆNH</w:t>
      </w:r>
    </w:p>
    <w:p w14:paraId="079F5172" w14:textId="77777777" w:rsidR="006F3EFE" w:rsidRDefault="006F3EFE" w:rsidP="006F3EFE">
      <w:pPr>
        <w:jc w:val="center"/>
        <w:rPr>
          <w:rFonts w:eastAsia="Calibri"/>
          <w:sz w:val="26"/>
          <w:szCs w:val="26"/>
          <w:lang w:val="nl-NL"/>
          <w14:ligatures w14:val="none"/>
        </w:rPr>
      </w:pPr>
    </w:p>
    <w:p w14:paraId="0604361E" w14:textId="77777777" w:rsidR="006F3EFE" w:rsidRDefault="006F3EFE" w:rsidP="006F3EFE">
      <w:pPr>
        <w:rPr>
          <w:rFonts w:eastAsia="Calibri"/>
          <w:sz w:val="26"/>
          <w:szCs w:val="26"/>
          <w:lang w:val="nl-NL"/>
          <w14:ligatures w14:val="none"/>
        </w:rPr>
      </w:pPr>
    </w:p>
    <w:p w14:paraId="6A9CDD1C" w14:textId="77777777" w:rsidR="006F3EFE" w:rsidRDefault="006F3EFE" w:rsidP="006F3EFE">
      <w:pPr>
        <w:rPr>
          <w:rFonts w:eastAsia="Calibri"/>
          <w:sz w:val="26"/>
          <w:szCs w:val="26"/>
          <w:lang w:val="nl-NL"/>
          <w14:ligatures w14:val="none"/>
        </w:rPr>
      </w:pPr>
    </w:p>
    <w:p w14:paraId="1EDB6E90" w14:textId="77777777" w:rsidR="006F3EFE" w:rsidRDefault="006F3EFE" w:rsidP="006F3EFE">
      <w:pPr>
        <w:rPr>
          <w:rFonts w:eastAsia="Calibri"/>
          <w:sz w:val="26"/>
          <w:szCs w:val="26"/>
          <w:lang w:val="nl-NL"/>
          <w14:ligatures w14:val="none"/>
        </w:rPr>
      </w:pPr>
      <w:r>
        <w:rPr>
          <w:rFonts w:eastAsia="Calibri"/>
          <w:sz w:val="26"/>
          <w:szCs w:val="26"/>
          <w:lang w:val="nl-NL"/>
          <w14:ligatures w14:val="none"/>
        </w:rPr>
        <w:t>Tên nghiên cứu:</w:t>
      </w:r>
    </w:p>
    <w:p w14:paraId="632D59A9" w14:textId="77777777" w:rsidR="006F3EFE" w:rsidRDefault="006F3EFE" w:rsidP="006F3EFE">
      <w:pPr>
        <w:rPr>
          <w:rFonts w:eastAsia="Calibri"/>
          <w:sz w:val="26"/>
          <w:szCs w:val="26"/>
          <w:lang w:val="nl-NL"/>
          <w14:ligatures w14:val="none"/>
        </w:rPr>
      </w:pPr>
    </w:p>
    <w:p w14:paraId="5DD58FF2" w14:textId="77777777" w:rsidR="006F3EFE" w:rsidRDefault="006F3EFE" w:rsidP="006F3EFE">
      <w:pPr>
        <w:rPr>
          <w:rFonts w:eastAsia="Calibri"/>
          <w:sz w:val="26"/>
          <w:szCs w:val="26"/>
          <w:lang w:val="nl-NL"/>
          <w14:ligatures w14:val="none"/>
        </w:rPr>
      </w:pPr>
    </w:p>
    <w:p w14:paraId="650011CD" w14:textId="77777777" w:rsidR="006F3EFE" w:rsidRDefault="006F3EFE" w:rsidP="006F3EFE">
      <w:pPr>
        <w:rPr>
          <w:rFonts w:eastAsia="Calibri"/>
          <w:sz w:val="26"/>
          <w:szCs w:val="26"/>
          <w:lang w:val="nl-NL"/>
          <w14:ligatures w14:val="none"/>
        </w:rPr>
      </w:pPr>
    </w:p>
    <w:p w14:paraId="4EB7CBF9" w14:textId="77777777" w:rsidR="006F3EFE" w:rsidRDefault="006F3EFE" w:rsidP="006F3EFE">
      <w:pPr>
        <w:rPr>
          <w:rFonts w:eastAsia="Calibri"/>
          <w:sz w:val="26"/>
          <w:szCs w:val="26"/>
          <w:lang w:val="nl-NL"/>
          <w14:ligatures w14:val="none"/>
        </w:rPr>
      </w:pPr>
    </w:p>
    <w:p w14:paraId="7C18FBE0" w14:textId="77777777" w:rsidR="006F3EFE" w:rsidRDefault="006F3EFE" w:rsidP="0063075C">
      <w:pPr>
        <w:spacing w:before="120"/>
        <w:jc w:val="both"/>
        <w:rPr>
          <w:rFonts w:eastAsia="Calibri"/>
          <w:sz w:val="26"/>
          <w:szCs w:val="26"/>
          <w:lang w:val="nl-NL"/>
          <w14:ligatures w14:val="none"/>
        </w:rPr>
      </w:pPr>
      <w:r>
        <w:rPr>
          <w:rFonts w:eastAsia="Calibri"/>
          <w:sz w:val="26"/>
          <w:szCs w:val="26"/>
          <w:lang w:val="nl-NL"/>
          <w14:ligatures w14:val="none"/>
        </w:rPr>
        <w:t>Tên kỹ thuật mới, phương pháp mới được thử nghiệm:</w:t>
      </w:r>
    </w:p>
    <w:p w14:paraId="6583BA35" w14:textId="77777777" w:rsidR="006F3EFE" w:rsidRDefault="006F3EFE" w:rsidP="0063075C">
      <w:pPr>
        <w:spacing w:before="120"/>
        <w:jc w:val="both"/>
        <w:rPr>
          <w:rFonts w:eastAsia="Calibri"/>
          <w:sz w:val="26"/>
          <w:szCs w:val="26"/>
          <w:lang w:val="nl-NL"/>
          <w14:ligatures w14:val="none"/>
        </w:rPr>
      </w:pPr>
      <w:r>
        <w:rPr>
          <w:rFonts w:eastAsia="Calibri"/>
          <w:sz w:val="26"/>
          <w:szCs w:val="26"/>
          <w:lang w:val="nl-NL"/>
          <w14:ligatures w14:val="none"/>
        </w:rPr>
        <w:t>Phân loại nhóm nguy cơ:</w:t>
      </w:r>
    </w:p>
    <w:p w14:paraId="098B6A95" w14:textId="77777777" w:rsidR="006F3EFE" w:rsidRDefault="006F3EFE" w:rsidP="0063075C">
      <w:pPr>
        <w:spacing w:before="120"/>
        <w:jc w:val="both"/>
        <w:rPr>
          <w:rFonts w:eastAsia="Calibri"/>
          <w:sz w:val="26"/>
          <w:szCs w:val="26"/>
          <w:lang w:val="nl-NL"/>
          <w14:ligatures w14:val="none"/>
        </w:rPr>
      </w:pPr>
      <w:r>
        <w:rPr>
          <w:rFonts w:eastAsia="Calibri"/>
          <w:sz w:val="26"/>
          <w:szCs w:val="26"/>
          <w:lang w:val="nl-NL"/>
          <w14:ligatures w14:val="none"/>
        </w:rPr>
        <w:t>Nghiên cứu viên chính:</w:t>
      </w:r>
    </w:p>
    <w:p w14:paraId="44849C1D" w14:textId="77777777" w:rsidR="006F3EFE" w:rsidRDefault="006F3EFE" w:rsidP="0063075C">
      <w:pPr>
        <w:spacing w:before="120"/>
        <w:jc w:val="both"/>
        <w:rPr>
          <w:rFonts w:eastAsia="Calibri"/>
          <w:sz w:val="26"/>
          <w:szCs w:val="26"/>
          <w:lang w:val="nl-NL"/>
          <w14:ligatures w14:val="none"/>
        </w:rPr>
      </w:pPr>
      <w:r>
        <w:rPr>
          <w:rFonts w:eastAsia="Calibri"/>
          <w:sz w:val="26"/>
          <w:szCs w:val="26"/>
          <w:lang w:val="nl-NL"/>
          <w14:ligatures w14:val="none"/>
        </w:rPr>
        <w:t>Cơ sở nhận thử nghiệm lâm sàng kỹ thuật</w:t>
      </w:r>
      <w:r>
        <w:rPr>
          <w:rFonts w:eastAsia="Calibri"/>
          <w:sz w:val="26"/>
          <w:szCs w:val="26"/>
          <w:lang w:val="vi-VN"/>
          <w14:ligatures w14:val="none"/>
        </w:rPr>
        <w:t xml:space="preserve"> mới</w:t>
      </w:r>
      <w:r>
        <w:rPr>
          <w:rFonts w:eastAsia="Calibri"/>
          <w:sz w:val="26"/>
          <w:szCs w:val="26"/>
          <w:lang w:val="nl-NL"/>
          <w14:ligatures w14:val="none"/>
        </w:rPr>
        <w:t>, phương pháp mới</w:t>
      </w:r>
    </w:p>
    <w:p w14:paraId="2E65D10A" w14:textId="77777777" w:rsidR="006F3EFE" w:rsidRDefault="006F3EFE" w:rsidP="0063075C">
      <w:pPr>
        <w:spacing w:before="120"/>
        <w:jc w:val="both"/>
        <w:rPr>
          <w:rFonts w:eastAsia="Calibri"/>
          <w:sz w:val="26"/>
          <w:szCs w:val="26"/>
          <w:lang w:val="nl-NL"/>
          <w14:ligatures w14:val="none"/>
        </w:rPr>
      </w:pPr>
      <w:r>
        <w:rPr>
          <w:rFonts w:eastAsia="Calibri"/>
          <w:sz w:val="26"/>
          <w:szCs w:val="26"/>
          <w:lang w:val="nl-NL"/>
          <w14:ligatures w14:val="none"/>
        </w:rPr>
        <w:t>Cấp quản lý: Bộ Y tế</w:t>
      </w:r>
    </w:p>
    <w:p w14:paraId="13113192" w14:textId="77777777" w:rsidR="006F3EFE" w:rsidRDefault="006F3EFE" w:rsidP="0063075C">
      <w:pPr>
        <w:spacing w:before="120"/>
        <w:jc w:val="both"/>
        <w:rPr>
          <w:rFonts w:eastAsia="Calibri"/>
          <w:sz w:val="26"/>
          <w:szCs w:val="26"/>
          <w:lang w:val="nl-NL"/>
          <w14:ligatures w14:val="none"/>
        </w:rPr>
      </w:pPr>
      <w:r>
        <w:rPr>
          <w:rFonts w:eastAsia="Calibri"/>
          <w:sz w:val="26"/>
          <w:szCs w:val="26"/>
          <w:lang w:val="nl-NL"/>
          <w14:ligatures w14:val="none"/>
        </w:rPr>
        <w:t>Thời gian thực hiện: từ tháng … năm … đến tháng … năm …</w:t>
      </w:r>
    </w:p>
    <w:p w14:paraId="15A765B7" w14:textId="77777777" w:rsidR="006F3EFE" w:rsidRDefault="006F3EFE" w:rsidP="0063075C">
      <w:pPr>
        <w:spacing w:before="120"/>
        <w:jc w:val="both"/>
        <w:rPr>
          <w:rFonts w:eastAsia="Calibri"/>
          <w:sz w:val="26"/>
          <w:szCs w:val="26"/>
          <w:lang w:val="nl-NL"/>
          <w14:ligatures w14:val="none"/>
        </w:rPr>
      </w:pPr>
      <w:r>
        <w:rPr>
          <w:rFonts w:eastAsia="Calibri"/>
          <w:sz w:val="26"/>
          <w:szCs w:val="26"/>
          <w:lang w:val="nl-NL"/>
          <w14:ligatures w14:val="none"/>
        </w:rPr>
        <w:t xml:space="preserve">Tổng kinh phí thực hiện nghiên cứu ………. </w:t>
      </w:r>
      <w:r>
        <w:rPr>
          <w:rFonts w:eastAsia="Calibri"/>
          <w:sz w:val="26"/>
          <w:szCs w:val="26"/>
          <w:lang w:val="nl-NL"/>
          <w14:ligatures w14:val="none"/>
        </w:rPr>
        <w:tab/>
        <w:t>triệu đồng</w:t>
      </w:r>
    </w:p>
    <w:p w14:paraId="51F5CF62" w14:textId="77777777" w:rsidR="006F3EFE" w:rsidRDefault="006F3EFE" w:rsidP="0063075C">
      <w:pPr>
        <w:spacing w:before="120"/>
        <w:jc w:val="both"/>
        <w:rPr>
          <w:rFonts w:eastAsia="Calibri"/>
          <w:sz w:val="26"/>
          <w:szCs w:val="26"/>
          <w:lang w:val="nl-NL"/>
          <w14:ligatures w14:val="none"/>
        </w:rPr>
      </w:pPr>
      <w:r>
        <w:rPr>
          <w:rFonts w:eastAsia="Calibri"/>
          <w:sz w:val="26"/>
          <w:szCs w:val="26"/>
          <w:lang w:val="nl-NL"/>
          <w14:ligatures w14:val="none"/>
        </w:rPr>
        <w:t>Trong đó: kinh phí sự nghiệp khoa học ………. triệu đồng</w:t>
      </w:r>
    </w:p>
    <w:p w14:paraId="5E21BB64" w14:textId="77777777" w:rsidR="006F3EFE" w:rsidRDefault="006F3EFE" w:rsidP="0063075C">
      <w:pPr>
        <w:spacing w:before="120"/>
        <w:jc w:val="both"/>
        <w:rPr>
          <w:rFonts w:eastAsia="Calibri"/>
          <w:sz w:val="26"/>
          <w:szCs w:val="26"/>
          <w:lang w:val="nl-NL"/>
          <w14:ligatures w14:val="none"/>
        </w:rPr>
      </w:pPr>
      <w:r>
        <w:rPr>
          <w:rFonts w:eastAsia="Calibri"/>
          <w:sz w:val="26"/>
          <w:szCs w:val="26"/>
          <w:lang w:val="nl-NL"/>
          <w14:ligatures w14:val="none"/>
        </w:rPr>
        <w:t>Nguồn khác (nếu có)</w:t>
      </w:r>
      <w:r>
        <w:rPr>
          <w:rFonts w:eastAsia="Calibri"/>
          <w:sz w:val="26"/>
          <w:szCs w:val="26"/>
          <w:lang w:val="nl-NL"/>
          <w14:ligatures w14:val="none"/>
        </w:rPr>
        <w:tab/>
        <w:t xml:space="preserve">                       ………. </w:t>
      </w:r>
      <w:r>
        <w:rPr>
          <w:rFonts w:eastAsia="Calibri"/>
          <w:sz w:val="26"/>
          <w:szCs w:val="26"/>
          <w:lang w:val="nl-NL"/>
          <w14:ligatures w14:val="none"/>
        </w:rPr>
        <w:tab/>
        <w:t>triệu đồng</w:t>
      </w:r>
    </w:p>
    <w:p w14:paraId="4F1ECE88" w14:textId="77777777" w:rsidR="006F3EFE" w:rsidRDefault="006F3EFE" w:rsidP="006F3EFE">
      <w:pPr>
        <w:rPr>
          <w:rFonts w:eastAsia="Calibri"/>
          <w:sz w:val="26"/>
          <w:szCs w:val="26"/>
          <w:lang w:val="nl-NL"/>
          <w14:ligatures w14:val="none"/>
        </w:rPr>
      </w:pPr>
    </w:p>
    <w:p w14:paraId="6BE62420" w14:textId="77777777" w:rsidR="006F3EFE" w:rsidRDefault="006F3EFE" w:rsidP="006F3EFE">
      <w:pPr>
        <w:rPr>
          <w:rFonts w:eastAsia="Calibri"/>
          <w:sz w:val="26"/>
          <w:szCs w:val="26"/>
          <w:lang w:val="nl-NL"/>
          <w14:ligatures w14:val="none"/>
        </w:rPr>
      </w:pPr>
    </w:p>
    <w:p w14:paraId="7704CEF7" w14:textId="77777777" w:rsidR="006F3EFE" w:rsidRDefault="006F3EFE" w:rsidP="006F3EFE">
      <w:pPr>
        <w:rPr>
          <w:rFonts w:eastAsia="Calibri"/>
          <w:sz w:val="26"/>
          <w:szCs w:val="26"/>
          <w:lang w:val="nl-NL"/>
          <w14:ligatures w14:val="none"/>
        </w:rPr>
      </w:pPr>
    </w:p>
    <w:p w14:paraId="0E84D6F0" w14:textId="77777777" w:rsidR="006F3EFE" w:rsidRDefault="006F3EFE" w:rsidP="006F3EFE">
      <w:pPr>
        <w:rPr>
          <w:rFonts w:eastAsia="Calibri"/>
          <w:sz w:val="26"/>
          <w:szCs w:val="26"/>
          <w:lang w:val="nl-NL"/>
          <w14:ligatures w14:val="none"/>
        </w:rPr>
      </w:pPr>
    </w:p>
    <w:p w14:paraId="19367CBF" w14:textId="77777777" w:rsidR="006F3EFE" w:rsidRDefault="006F3EFE" w:rsidP="006F3EFE">
      <w:pPr>
        <w:rPr>
          <w:rFonts w:eastAsia="Calibri"/>
          <w:sz w:val="26"/>
          <w:szCs w:val="26"/>
          <w:lang w:val="nl-NL"/>
          <w14:ligatures w14:val="none"/>
        </w:rPr>
      </w:pPr>
    </w:p>
    <w:p w14:paraId="5A5C70C5" w14:textId="77777777" w:rsidR="006F3EFE" w:rsidRDefault="006F3EFE" w:rsidP="006F3EFE">
      <w:pPr>
        <w:rPr>
          <w:rFonts w:eastAsia="Calibri"/>
          <w:sz w:val="26"/>
          <w:szCs w:val="26"/>
          <w:lang w:val="nl-NL"/>
          <w14:ligatures w14:val="none"/>
        </w:rPr>
      </w:pPr>
    </w:p>
    <w:p w14:paraId="275F170D" w14:textId="58FA59D5" w:rsidR="006F3EFE" w:rsidRDefault="006F3EFE" w:rsidP="006F3EFE">
      <w:pPr>
        <w:jc w:val="center"/>
        <w:rPr>
          <w:rFonts w:eastAsia="Calibri"/>
          <w:sz w:val="26"/>
          <w:szCs w:val="26"/>
          <w:lang w:val="nl-NL"/>
          <w14:ligatures w14:val="none"/>
        </w:rPr>
      </w:pPr>
      <w:r>
        <w:rPr>
          <w:rFonts w:eastAsia="Calibri"/>
          <w:sz w:val="26"/>
          <w:szCs w:val="26"/>
          <w:lang w:val="nl-NL"/>
          <w14:ligatures w14:val="none"/>
        </w:rPr>
        <w:t>Năm 20</w:t>
      </w:r>
      <w:r w:rsidR="008B771F">
        <w:rPr>
          <w:rFonts w:eastAsia="Calibri"/>
          <w:sz w:val="26"/>
          <w:szCs w:val="26"/>
          <w:lang w:val="nl-NL"/>
          <w14:ligatures w14:val="none"/>
        </w:rPr>
        <w:t>...</w:t>
      </w:r>
    </w:p>
    <w:p w14:paraId="06040D44" w14:textId="77777777" w:rsidR="006F3EFE" w:rsidRDefault="006F3EFE" w:rsidP="006F3EFE">
      <w:pPr>
        <w:rPr>
          <w:rFonts w:eastAsia="Calibri"/>
          <w:i/>
          <w:sz w:val="26"/>
          <w:szCs w:val="26"/>
          <w:lang w:val="nl-NL"/>
          <w14:ligatures w14:val="none"/>
        </w:rPr>
      </w:pPr>
      <w:r>
        <w:rPr>
          <w:rFonts w:eastAsia="Calibri"/>
          <w:sz w:val="26"/>
          <w:szCs w:val="26"/>
          <w:lang w:val="nl-NL"/>
          <w14:ligatures w14:val="none"/>
        </w:rPr>
        <w:br w:type="page"/>
      </w:r>
      <w:r>
        <w:rPr>
          <w:rFonts w:eastAsia="Calibri"/>
          <w:i/>
          <w:sz w:val="26"/>
          <w:szCs w:val="26"/>
          <w:lang w:val="nl-NL"/>
          <w14:ligatures w14:val="none"/>
        </w:rPr>
        <w:lastRenderedPageBreak/>
        <w:t>Trang tiêu đề</w:t>
      </w:r>
    </w:p>
    <w:p w14:paraId="647D9E60" w14:textId="77777777" w:rsidR="006F3EFE" w:rsidRDefault="006F3EFE" w:rsidP="006F3EFE">
      <w:pPr>
        <w:rPr>
          <w:bCs/>
          <w:i/>
          <w:sz w:val="26"/>
          <w:szCs w:val="26"/>
          <w:lang w:val="nl-NL"/>
          <w14:ligatures w14:val="none"/>
        </w:rPr>
      </w:pPr>
    </w:p>
    <w:p w14:paraId="4231BD50" w14:textId="669D6E78" w:rsidR="006F3EFE" w:rsidRDefault="006F3EFE" w:rsidP="006F3EFE">
      <w:pPr>
        <w:jc w:val="center"/>
        <w:rPr>
          <w:rFonts w:eastAsia="Calibri"/>
          <w:b/>
          <w:sz w:val="26"/>
          <w:szCs w:val="26"/>
          <w:lang w:val="nl-NL"/>
          <w14:ligatures w14:val="none"/>
        </w:rPr>
      </w:pPr>
      <w:r>
        <w:rPr>
          <w:b/>
          <w:bCs/>
          <w:sz w:val="26"/>
          <w:szCs w:val="26"/>
          <w:lang w:val="nl-NL"/>
          <w14:ligatures w14:val="none"/>
        </w:rPr>
        <w:t xml:space="preserve">BÁO CÁO </w:t>
      </w:r>
      <w:r>
        <w:rPr>
          <w:b/>
          <w:bCs/>
          <w:sz w:val="26"/>
          <w:szCs w:val="26"/>
          <w:lang w:val="nl-NL"/>
          <w14:ligatures w14:val="none"/>
        </w:rPr>
        <w:br/>
        <w:t xml:space="preserve">KẾT QUẢ NGHIÊN CỨU THỬ NGHIỆM LÂM SÀNG </w:t>
      </w:r>
      <w:r>
        <w:rPr>
          <w:rFonts w:eastAsia="Calibri"/>
          <w:b/>
          <w:sz w:val="26"/>
          <w:szCs w:val="26"/>
          <w:lang w:val="nl-NL"/>
          <w14:ligatures w14:val="none"/>
        </w:rPr>
        <w:t>KỸ THUẬT MỚI, PHƯƠNG PHÁP MỚI</w:t>
      </w:r>
      <w:r w:rsidR="00EB394A">
        <w:rPr>
          <w:rFonts w:eastAsia="Calibri"/>
          <w:b/>
          <w:sz w:val="26"/>
          <w:szCs w:val="26"/>
          <w:lang w:val="nl-NL"/>
          <w14:ligatures w14:val="none"/>
        </w:rPr>
        <w:t xml:space="preserve"> TRONG KHÁM BỆNH, CHỮA BỆNH</w:t>
      </w:r>
    </w:p>
    <w:p w14:paraId="09388A3F" w14:textId="77777777" w:rsidR="006F3EFE" w:rsidRDefault="006F3EFE" w:rsidP="006F3EFE">
      <w:pPr>
        <w:rPr>
          <w:rFonts w:eastAsia="Calibri"/>
          <w:sz w:val="26"/>
          <w:szCs w:val="26"/>
          <w:lang w:val="nl-NL"/>
          <w14:ligatures w14:val="none"/>
        </w:rPr>
      </w:pPr>
    </w:p>
    <w:p w14:paraId="591C40BE" w14:textId="77777777" w:rsidR="006F3EFE" w:rsidRDefault="006F3EFE" w:rsidP="006F3EFE">
      <w:pPr>
        <w:rPr>
          <w:rFonts w:eastAsia="Calibri"/>
          <w:sz w:val="26"/>
          <w:szCs w:val="26"/>
          <w:lang w:val="nl-NL"/>
          <w14:ligatures w14:val="none"/>
        </w:rPr>
      </w:pPr>
    </w:p>
    <w:p w14:paraId="2BEC9928" w14:textId="77777777" w:rsidR="006F3EFE" w:rsidRDefault="006F3EFE" w:rsidP="006F3EFE">
      <w:pPr>
        <w:rPr>
          <w:rFonts w:eastAsia="Calibri"/>
          <w:sz w:val="26"/>
          <w:szCs w:val="26"/>
          <w:lang w:val="nl-NL"/>
          <w14:ligatures w14:val="none"/>
        </w:rPr>
      </w:pPr>
    </w:p>
    <w:p w14:paraId="2EBC6F18" w14:textId="77777777" w:rsidR="006F3EFE" w:rsidRDefault="006F3EFE" w:rsidP="006F3EFE">
      <w:pPr>
        <w:rPr>
          <w:rFonts w:eastAsia="Calibri"/>
          <w:sz w:val="26"/>
          <w:szCs w:val="26"/>
          <w:lang w:val="nl-NL"/>
          <w14:ligatures w14:val="none"/>
        </w:rPr>
      </w:pPr>
    </w:p>
    <w:p w14:paraId="0DFEC436" w14:textId="77777777" w:rsidR="006F3EFE" w:rsidRDefault="006F3EFE" w:rsidP="006F3EFE">
      <w:pPr>
        <w:rPr>
          <w:rFonts w:eastAsia="Calibri"/>
          <w:sz w:val="26"/>
          <w:szCs w:val="26"/>
          <w:lang w:val="nl-NL"/>
          <w14:ligatures w14:val="none"/>
        </w:rPr>
      </w:pPr>
    </w:p>
    <w:p w14:paraId="01BA12F4" w14:textId="77777777" w:rsidR="006F3EFE" w:rsidRDefault="006F3EFE" w:rsidP="0063075C">
      <w:pPr>
        <w:spacing w:before="120"/>
        <w:jc w:val="both"/>
        <w:rPr>
          <w:rFonts w:eastAsia="Calibri"/>
          <w:sz w:val="26"/>
          <w:szCs w:val="26"/>
          <w:lang w:val="nl-NL"/>
          <w14:ligatures w14:val="none"/>
        </w:rPr>
      </w:pPr>
      <w:r>
        <w:rPr>
          <w:rFonts w:eastAsia="Calibri"/>
          <w:sz w:val="26"/>
          <w:szCs w:val="26"/>
          <w:lang w:val="nl-NL"/>
          <w14:ligatures w14:val="none"/>
        </w:rPr>
        <w:t>Tên nghiên cứu:</w:t>
      </w:r>
    </w:p>
    <w:p w14:paraId="5A75CB1E" w14:textId="77777777" w:rsidR="006F3EFE" w:rsidRDefault="006F3EFE" w:rsidP="0063075C">
      <w:pPr>
        <w:spacing w:before="120"/>
        <w:jc w:val="both"/>
        <w:rPr>
          <w:rFonts w:eastAsia="Calibri"/>
          <w:sz w:val="26"/>
          <w:szCs w:val="26"/>
          <w:lang w:val="nl-NL"/>
          <w14:ligatures w14:val="none"/>
        </w:rPr>
      </w:pPr>
      <w:r>
        <w:rPr>
          <w:rFonts w:eastAsia="Calibri"/>
          <w:sz w:val="26"/>
          <w:szCs w:val="26"/>
          <w:lang w:val="nl-NL"/>
          <w14:ligatures w14:val="none"/>
        </w:rPr>
        <w:t>Tên kỹ thuật mới, phương pháp mới được thử nghiệm:</w:t>
      </w:r>
    </w:p>
    <w:p w14:paraId="73FE2BBE" w14:textId="79E5CE7A" w:rsidR="006F3EFE" w:rsidRDefault="006F3EFE" w:rsidP="0063075C">
      <w:pPr>
        <w:spacing w:before="120"/>
        <w:jc w:val="both"/>
        <w:rPr>
          <w:rFonts w:eastAsia="Calibri"/>
          <w:sz w:val="26"/>
          <w:szCs w:val="26"/>
          <w:lang w:val="nl-NL"/>
          <w14:ligatures w14:val="none"/>
        </w:rPr>
      </w:pPr>
      <w:r>
        <w:rPr>
          <w:rFonts w:eastAsia="Calibri"/>
          <w:sz w:val="26"/>
          <w:szCs w:val="26"/>
          <w:lang w:val="nl-NL"/>
          <w14:ligatures w14:val="none"/>
        </w:rPr>
        <w:t>Nội dung nghiên cứu (nếu tên nghiên cứu chưa thể hiện, mô tả ngắn gọn (1</w:t>
      </w:r>
      <w:r w:rsidR="00676E18">
        <w:rPr>
          <w:rFonts w:eastAsia="Calibri"/>
          <w:sz w:val="26"/>
          <w:szCs w:val="26"/>
          <w:lang w:val="nl-NL"/>
          <w14:ligatures w14:val="none"/>
        </w:rPr>
        <w:t xml:space="preserve"> </w:t>
      </w:r>
      <w:r>
        <w:rPr>
          <w:rFonts w:eastAsia="Calibri"/>
          <w:sz w:val="26"/>
          <w:szCs w:val="26"/>
          <w:lang w:val="nl-NL"/>
          <w14:ligatures w14:val="none"/>
        </w:rPr>
        <w:t>-</w:t>
      </w:r>
      <w:r w:rsidR="00676E18">
        <w:rPr>
          <w:rFonts w:eastAsia="Calibri"/>
          <w:sz w:val="26"/>
          <w:szCs w:val="26"/>
          <w:lang w:val="nl-NL"/>
          <w14:ligatures w14:val="none"/>
        </w:rPr>
        <w:t xml:space="preserve"> </w:t>
      </w:r>
      <w:r>
        <w:rPr>
          <w:rFonts w:eastAsia="Calibri"/>
          <w:sz w:val="26"/>
          <w:szCs w:val="26"/>
          <w:lang w:val="nl-NL"/>
          <w14:ligatures w14:val="none"/>
        </w:rPr>
        <w:t xml:space="preserve">2 câu) về thiết kế, cách so sánh, phương pháp sử dụng và quần thể </w:t>
      </w:r>
      <w:r w:rsidR="00EB394A">
        <w:rPr>
          <w:rFonts w:eastAsia="Calibri"/>
          <w:sz w:val="26"/>
          <w:szCs w:val="26"/>
          <w:lang w:val="nl-NL"/>
          <w14:ligatures w14:val="none"/>
        </w:rPr>
        <w:t>người bệnh).</w:t>
      </w:r>
    </w:p>
    <w:p w14:paraId="78E113CD" w14:textId="77777777" w:rsidR="006F3EFE" w:rsidRDefault="006F3EFE" w:rsidP="0063075C">
      <w:pPr>
        <w:spacing w:before="120"/>
        <w:jc w:val="both"/>
        <w:rPr>
          <w:rFonts w:eastAsia="Calibri"/>
          <w:sz w:val="26"/>
          <w:szCs w:val="26"/>
          <w:lang w:val="nl-NL"/>
          <w14:ligatures w14:val="none"/>
        </w:rPr>
      </w:pPr>
      <w:r>
        <w:rPr>
          <w:rFonts w:eastAsia="Calibri"/>
          <w:sz w:val="26"/>
          <w:szCs w:val="26"/>
          <w:lang w:val="nl-NL"/>
          <w14:ligatures w14:val="none"/>
        </w:rPr>
        <w:t>Tên nhà tài trợ:</w:t>
      </w:r>
    </w:p>
    <w:p w14:paraId="6DC1A25F" w14:textId="77777777" w:rsidR="006F3EFE" w:rsidRDefault="006F3EFE" w:rsidP="0063075C">
      <w:pPr>
        <w:spacing w:before="120"/>
        <w:jc w:val="both"/>
        <w:rPr>
          <w:rFonts w:eastAsia="Calibri"/>
          <w:sz w:val="26"/>
          <w:szCs w:val="26"/>
          <w:lang w:val="nl-NL"/>
          <w14:ligatures w14:val="none"/>
        </w:rPr>
      </w:pPr>
      <w:r>
        <w:rPr>
          <w:rFonts w:eastAsia="Calibri"/>
          <w:sz w:val="26"/>
          <w:szCs w:val="26"/>
          <w:lang w:val="nl-NL"/>
          <w14:ligatures w14:val="none"/>
        </w:rPr>
        <w:t>Tên tổ chức/cá nhân có kỹ thuật mới, phương pháp mới:</w:t>
      </w:r>
    </w:p>
    <w:p w14:paraId="387EFCF1" w14:textId="77777777" w:rsidR="006F3EFE" w:rsidRDefault="006F3EFE" w:rsidP="0063075C">
      <w:pPr>
        <w:spacing w:before="120"/>
        <w:jc w:val="both"/>
        <w:rPr>
          <w:rFonts w:eastAsia="Calibri"/>
          <w:sz w:val="26"/>
          <w:szCs w:val="26"/>
          <w:lang w:val="nl-NL"/>
          <w14:ligatures w14:val="none"/>
        </w:rPr>
      </w:pPr>
      <w:r>
        <w:rPr>
          <w:rFonts w:eastAsia="Calibri"/>
          <w:sz w:val="26"/>
          <w:szCs w:val="26"/>
          <w:lang w:val="nl-NL"/>
          <w14:ligatures w14:val="none"/>
        </w:rPr>
        <w:t>Mã số nghiên cứu:</w:t>
      </w:r>
    </w:p>
    <w:p w14:paraId="7ABA68B6" w14:textId="77777777" w:rsidR="006F3EFE" w:rsidRDefault="006F3EFE" w:rsidP="0063075C">
      <w:pPr>
        <w:spacing w:before="120"/>
        <w:jc w:val="both"/>
        <w:rPr>
          <w:rFonts w:eastAsia="Calibri"/>
          <w:sz w:val="26"/>
          <w:szCs w:val="26"/>
          <w:lang w:val="nl-NL"/>
          <w14:ligatures w14:val="none"/>
        </w:rPr>
      </w:pPr>
      <w:r>
        <w:rPr>
          <w:rFonts w:eastAsia="Calibri"/>
          <w:sz w:val="26"/>
          <w:szCs w:val="26"/>
          <w:lang w:val="nl-NL"/>
          <w14:ligatures w14:val="none"/>
        </w:rPr>
        <w:t>Phân loại nhóm nguy cơ:</w:t>
      </w:r>
    </w:p>
    <w:p w14:paraId="5C50130A" w14:textId="77777777" w:rsidR="006F3EFE" w:rsidRDefault="006F3EFE" w:rsidP="0063075C">
      <w:pPr>
        <w:spacing w:before="120"/>
        <w:jc w:val="both"/>
        <w:rPr>
          <w:rFonts w:eastAsia="Calibri"/>
          <w:sz w:val="26"/>
          <w:szCs w:val="26"/>
          <w:lang w:val="nl-NL"/>
          <w14:ligatures w14:val="none"/>
        </w:rPr>
      </w:pPr>
      <w:r>
        <w:rPr>
          <w:rFonts w:eastAsia="Calibri"/>
          <w:sz w:val="26"/>
          <w:szCs w:val="26"/>
          <w:lang w:val="nl-NL"/>
          <w14:ligatures w14:val="none"/>
        </w:rPr>
        <w:t>Giai đoạn thử nghiệm lâm sàng:</w:t>
      </w:r>
    </w:p>
    <w:p w14:paraId="06F74978" w14:textId="77777777" w:rsidR="006F3EFE" w:rsidRDefault="006F3EFE" w:rsidP="0063075C">
      <w:pPr>
        <w:spacing w:before="120"/>
        <w:jc w:val="both"/>
        <w:rPr>
          <w:rFonts w:eastAsia="Calibri"/>
          <w:sz w:val="26"/>
          <w:szCs w:val="26"/>
          <w:lang w:val="nl-NL"/>
          <w14:ligatures w14:val="none"/>
        </w:rPr>
      </w:pPr>
      <w:r>
        <w:rPr>
          <w:rFonts w:eastAsia="Calibri"/>
          <w:sz w:val="26"/>
          <w:szCs w:val="26"/>
          <w:lang w:val="nl-NL"/>
          <w14:ligatures w14:val="none"/>
        </w:rPr>
        <w:t>Ngày bắt đầu nghiên cứu:</w:t>
      </w:r>
    </w:p>
    <w:p w14:paraId="57CA241C" w14:textId="77777777" w:rsidR="006F3EFE" w:rsidRDefault="006F3EFE" w:rsidP="0063075C">
      <w:pPr>
        <w:spacing w:before="120"/>
        <w:jc w:val="both"/>
        <w:rPr>
          <w:rFonts w:eastAsia="Calibri"/>
          <w:sz w:val="26"/>
          <w:szCs w:val="26"/>
          <w:lang w:val="nl-NL"/>
          <w14:ligatures w14:val="none"/>
        </w:rPr>
      </w:pPr>
      <w:r>
        <w:rPr>
          <w:rFonts w:eastAsia="Calibri"/>
          <w:sz w:val="26"/>
          <w:szCs w:val="26"/>
          <w:lang w:val="nl-NL"/>
          <w14:ligatures w14:val="none"/>
        </w:rPr>
        <w:t>Ngày kết thúc nghiên cứu:</w:t>
      </w:r>
    </w:p>
    <w:p w14:paraId="00D823C3" w14:textId="77777777" w:rsidR="006F3EFE" w:rsidRDefault="006F3EFE" w:rsidP="0063075C">
      <w:pPr>
        <w:spacing w:before="120"/>
        <w:jc w:val="both"/>
        <w:rPr>
          <w:rFonts w:eastAsia="Calibri"/>
          <w:sz w:val="26"/>
          <w:szCs w:val="26"/>
          <w:lang w:val="nl-NL"/>
          <w14:ligatures w14:val="none"/>
        </w:rPr>
      </w:pPr>
      <w:r>
        <w:rPr>
          <w:rFonts w:eastAsia="Calibri"/>
          <w:sz w:val="26"/>
          <w:szCs w:val="26"/>
          <w:lang w:val="nl-NL"/>
          <w14:ligatures w14:val="none"/>
        </w:rPr>
        <w:t xml:space="preserve">Tên và chức danh của nghiên cứu viên chính: </w:t>
      </w:r>
    </w:p>
    <w:p w14:paraId="7EE09E4B" w14:textId="77777777" w:rsidR="006F3EFE" w:rsidRDefault="006F3EFE" w:rsidP="0063075C">
      <w:pPr>
        <w:spacing w:before="120"/>
        <w:jc w:val="both"/>
        <w:rPr>
          <w:rFonts w:eastAsia="Calibri"/>
          <w:sz w:val="26"/>
          <w:szCs w:val="26"/>
          <w:lang w:val="nl-NL"/>
          <w14:ligatures w14:val="none"/>
        </w:rPr>
      </w:pPr>
      <w:r>
        <w:rPr>
          <w:rFonts w:eastAsia="Calibri"/>
          <w:sz w:val="26"/>
          <w:szCs w:val="26"/>
          <w:lang w:val="nl-NL"/>
          <w14:ligatures w14:val="none"/>
        </w:rPr>
        <w:t>Tên người giám sát của nhà tài trợ/tổ chức/cá nhân có kỹ thuật mới, phương pháp mới:</w:t>
      </w:r>
    </w:p>
    <w:p w14:paraId="0A2594C4" w14:textId="77777777" w:rsidR="006F3EFE" w:rsidRDefault="006F3EFE" w:rsidP="0063075C">
      <w:pPr>
        <w:spacing w:before="120"/>
        <w:jc w:val="both"/>
        <w:rPr>
          <w:rFonts w:eastAsia="Calibri"/>
          <w:sz w:val="26"/>
          <w:szCs w:val="26"/>
          <w:lang w:val="nl-NL"/>
          <w14:ligatures w14:val="none"/>
        </w:rPr>
      </w:pPr>
      <w:r>
        <w:rPr>
          <w:rFonts w:eastAsia="Calibri"/>
          <w:sz w:val="26"/>
          <w:szCs w:val="26"/>
          <w:lang w:val="nl-NL"/>
          <w14:ligatures w14:val="none"/>
        </w:rPr>
        <w:t>Cam kết nghiên cứu tuân thủ theo thực hành tốt thử lâm sàng (GCP).</w:t>
      </w:r>
    </w:p>
    <w:p w14:paraId="5EC8E969" w14:textId="77777777" w:rsidR="006F3EFE" w:rsidRDefault="006F3EFE" w:rsidP="0063075C">
      <w:pPr>
        <w:spacing w:before="120"/>
        <w:jc w:val="both"/>
        <w:rPr>
          <w:rFonts w:eastAsia="Calibri"/>
          <w:sz w:val="26"/>
          <w:szCs w:val="26"/>
          <w:lang w:val="nl-NL"/>
          <w14:ligatures w14:val="none"/>
        </w:rPr>
      </w:pPr>
      <w:r>
        <w:rPr>
          <w:rFonts w:eastAsia="Calibri"/>
          <w:sz w:val="26"/>
          <w:szCs w:val="26"/>
          <w:lang w:val="nl-NL"/>
          <w14:ligatures w14:val="none"/>
        </w:rPr>
        <w:t>Ngày báo cáo:</w:t>
      </w:r>
    </w:p>
    <w:p w14:paraId="5CAF428D" w14:textId="77777777" w:rsidR="006F3EFE" w:rsidRDefault="006F3EFE" w:rsidP="006F3EFE">
      <w:pPr>
        <w:rPr>
          <w:rFonts w:eastAsia="Calibri"/>
          <w:sz w:val="26"/>
          <w:szCs w:val="26"/>
          <w:lang w:val="nl-NL"/>
          <w14:ligatures w14:val="none"/>
        </w:rPr>
      </w:pPr>
    </w:p>
    <w:p w14:paraId="4A98FA28" w14:textId="77777777" w:rsidR="006F3EFE" w:rsidRDefault="006F3EFE" w:rsidP="006F3EFE">
      <w:pPr>
        <w:rPr>
          <w:rFonts w:eastAsia="Calibri"/>
          <w:i/>
          <w:sz w:val="26"/>
          <w:szCs w:val="26"/>
          <w:lang w:val="nl-NL"/>
          <w14:ligatures w14:val="none"/>
        </w:rPr>
      </w:pPr>
    </w:p>
    <w:p w14:paraId="69C1AFB0" w14:textId="77777777" w:rsidR="006F3EFE" w:rsidRDefault="006F3EFE" w:rsidP="006F3EFE">
      <w:pPr>
        <w:rPr>
          <w:rFonts w:eastAsia="Calibri"/>
          <w:i/>
          <w:sz w:val="26"/>
          <w:szCs w:val="26"/>
          <w:lang w:val="nl-NL"/>
          <w14:ligatures w14:val="none"/>
        </w:rPr>
      </w:pPr>
    </w:p>
    <w:p w14:paraId="467DE700" w14:textId="77777777" w:rsidR="006F3EFE" w:rsidRDefault="006F3EFE" w:rsidP="006F3EFE">
      <w:pPr>
        <w:rPr>
          <w:rFonts w:eastAsia="Calibri"/>
          <w:i/>
          <w:sz w:val="26"/>
          <w:szCs w:val="26"/>
          <w:lang w:val="nl-NL"/>
          <w14:ligatures w14:val="none"/>
        </w:rPr>
      </w:pPr>
    </w:p>
    <w:p w14:paraId="6713D2B3" w14:textId="77777777" w:rsidR="006F3EFE" w:rsidRDefault="006F3EFE" w:rsidP="006F3EFE">
      <w:pPr>
        <w:rPr>
          <w:rFonts w:eastAsia="Calibri"/>
          <w:i/>
          <w:sz w:val="26"/>
          <w:szCs w:val="26"/>
          <w:lang w:val="nl-NL"/>
          <w14:ligatures w14:val="none"/>
        </w:rPr>
      </w:pPr>
    </w:p>
    <w:p w14:paraId="7E8705D9" w14:textId="77777777" w:rsidR="006F3EFE" w:rsidRDefault="006F3EFE" w:rsidP="006F3EFE">
      <w:pPr>
        <w:rPr>
          <w:rFonts w:eastAsia="Calibri"/>
          <w:i/>
          <w:sz w:val="26"/>
          <w:szCs w:val="26"/>
          <w:lang w:val="nl-NL"/>
          <w14:ligatures w14:val="none"/>
        </w:rPr>
      </w:pPr>
    </w:p>
    <w:p w14:paraId="1CF85A75" w14:textId="77777777" w:rsidR="006F3EFE" w:rsidRDefault="006F3EFE" w:rsidP="006F3EFE">
      <w:pPr>
        <w:rPr>
          <w:rFonts w:eastAsia="Calibri"/>
          <w:i/>
          <w:sz w:val="26"/>
          <w:szCs w:val="26"/>
          <w:lang w:val="nl-NL"/>
          <w14:ligatures w14:val="none"/>
        </w:rPr>
      </w:pPr>
    </w:p>
    <w:p w14:paraId="7EB30175" w14:textId="77777777" w:rsidR="006F3EFE" w:rsidRDefault="006F3EFE" w:rsidP="006F3EFE">
      <w:pPr>
        <w:rPr>
          <w:rFonts w:eastAsia="Calibri"/>
          <w:i/>
          <w:sz w:val="26"/>
          <w:szCs w:val="26"/>
          <w:lang w:val="nl-NL"/>
          <w14:ligatures w14:val="none"/>
        </w:rPr>
      </w:pPr>
    </w:p>
    <w:p w14:paraId="344BE63B" w14:textId="77777777" w:rsidR="006F3EFE" w:rsidRDefault="006F3EFE" w:rsidP="006F3EFE">
      <w:pPr>
        <w:rPr>
          <w:rFonts w:eastAsia="Calibri"/>
          <w:i/>
          <w:sz w:val="26"/>
          <w:szCs w:val="26"/>
          <w:lang w:val="nl-NL"/>
          <w14:ligatures w14:val="none"/>
        </w:rPr>
      </w:pPr>
    </w:p>
    <w:p w14:paraId="5ECC41AB" w14:textId="77777777" w:rsidR="006F3EFE" w:rsidRDefault="006F3EFE" w:rsidP="006F3EFE">
      <w:pPr>
        <w:rPr>
          <w:rFonts w:eastAsia="Calibri"/>
          <w:i/>
          <w:sz w:val="26"/>
          <w:szCs w:val="26"/>
          <w:lang w:val="nl-NL"/>
          <w14:ligatures w14:val="none"/>
        </w:rPr>
      </w:pPr>
    </w:p>
    <w:p w14:paraId="5D002DF6" w14:textId="77777777" w:rsidR="006F3EFE" w:rsidRDefault="006F3EFE" w:rsidP="006F3EFE">
      <w:pPr>
        <w:rPr>
          <w:rFonts w:eastAsia="Calibri"/>
          <w:i/>
          <w:sz w:val="26"/>
          <w:szCs w:val="26"/>
          <w:lang w:val="nl-NL"/>
          <w14:ligatures w14:val="none"/>
        </w:rPr>
      </w:pPr>
    </w:p>
    <w:p w14:paraId="6AF02555" w14:textId="77777777" w:rsidR="006F3EFE" w:rsidRDefault="006F3EFE" w:rsidP="006F3EFE">
      <w:pPr>
        <w:rPr>
          <w:rFonts w:eastAsia="Calibri"/>
          <w:i/>
          <w:sz w:val="26"/>
          <w:szCs w:val="26"/>
          <w:lang w:val="nl-NL"/>
          <w14:ligatures w14:val="none"/>
        </w:rPr>
      </w:pPr>
    </w:p>
    <w:p w14:paraId="19D52E75" w14:textId="77777777" w:rsidR="006F3EFE" w:rsidRDefault="006F3EFE" w:rsidP="006F3EFE">
      <w:pPr>
        <w:rPr>
          <w:rFonts w:eastAsia="Calibri"/>
          <w:i/>
          <w:sz w:val="26"/>
          <w:szCs w:val="26"/>
          <w:lang w:val="nl-NL"/>
          <w14:ligatures w14:val="none"/>
        </w:rPr>
      </w:pPr>
    </w:p>
    <w:p w14:paraId="22640CA8" w14:textId="77777777" w:rsidR="006F3EFE" w:rsidRDefault="006F3EFE" w:rsidP="006F3EFE">
      <w:pPr>
        <w:rPr>
          <w:rFonts w:eastAsia="Calibri"/>
          <w:i/>
          <w:sz w:val="26"/>
          <w:szCs w:val="26"/>
          <w:lang w:val="nl-NL"/>
          <w14:ligatures w14:val="none"/>
        </w:rPr>
      </w:pPr>
    </w:p>
    <w:p w14:paraId="73464DD0" w14:textId="77777777" w:rsidR="006F3EFE" w:rsidRDefault="006F3EFE" w:rsidP="006F3EFE">
      <w:pPr>
        <w:rPr>
          <w:rFonts w:eastAsia="Calibri"/>
          <w:i/>
          <w:sz w:val="26"/>
          <w:szCs w:val="26"/>
          <w:lang w:val="nl-NL"/>
          <w14:ligatures w14:val="none"/>
        </w:rPr>
      </w:pPr>
    </w:p>
    <w:p w14:paraId="6B241B06" w14:textId="77777777" w:rsidR="006F3EFE" w:rsidRDefault="006F3EFE" w:rsidP="006F3EFE">
      <w:pPr>
        <w:rPr>
          <w:rFonts w:eastAsia="Calibri"/>
          <w:i/>
          <w:sz w:val="26"/>
          <w:szCs w:val="26"/>
          <w:lang w:val="nl-NL"/>
          <w14:ligatures w14:val="none"/>
        </w:rPr>
      </w:pPr>
    </w:p>
    <w:p w14:paraId="632D95C3" w14:textId="77777777" w:rsidR="006F3EFE" w:rsidRDefault="006F3EFE" w:rsidP="006F3EFE">
      <w:pPr>
        <w:rPr>
          <w:rFonts w:eastAsia="Calibri"/>
          <w:i/>
          <w:sz w:val="26"/>
          <w:szCs w:val="26"/>
          <w:lang w:val="nl-NL"/>
          <w14:ligatures w14:val="none"/>
        </w:rPr>
      </w:pPr>
    </w:p>
    <w:p w14:paraId="6DD3654B" w14:textId="77777777" w:rsidR="006F3EFE" w:rsidRDefault="006F3EFE" w:rsidP="006F3EFE">
      <w:pPr>
        <w:rPr>
          <w:rFonts w:eastAsia="Calibri"/>
          <w:i/>
          <w:sz w:val="26"/>
          <w:szCs w:val="26"/>
          <w:lang w:val="nl-NL"/>
          <w14:ligatures w14:val="none"/>
        </w:rPr>
      </w:pPr>
      <w:r>
        <w:rPr>
          <w:rFonts w:eastAsia="Calibri"/>
          <w:i/>
          <w:sz w:val="26"/>
          <w:szCs w:val="26"/>
          <w:lang w:val="nl-NL"/>
          <w14:ligatures w14:val="none"/>
        </w:rPr>
        <w:lastRenderedPageBreak/>
        <w:t>Trang 3</w:t>
      </w:r>
    </w:p>
    <w:p w14:paraId="61E1EAB3" w14:textId="77777777" w:rsidR="006F3EFE" w:rsidRDefault="006F3EFE" w:rsidP="006F3EFE">
      <w:pPr>
        <w:rPr>
          <w:rFonts w:eastAsia="Calibri"/>
          <w:sz w:val="26"/>
          <w:szCs w:val="26"/>
          <w:lang w:val="nl-NL"/>
          <w14:ligatures w14:val="none"/>
        </w:rPr>
      </w:pPr>
    </w:p>
    <w:p w14:paraId="32F5C9FE" w14:textId="77777777" w:rsidR="006F3EFE" w:rsidRDefault="006F3EFE" w:rsidP="006F3EFE">
      <w:pPr>
        <w:rPr>
          <w:rFonts w:eastAsia="Calibri"/>
          <w:sz w:val="26"/>
          <w:szCs w:val="26"/>
          <w:lang w:val="nl-NL"/>
          <w14:ligatures w14:val="none"/>
        </w:rPr>
      </w:pPr>
    </w:p>
    <w:p w14:paraId="1A52DD82" w14:textId="77777777" w:rsidR="006F3EFE" w:rsidRDefault="006F3EFE" w:rsidP="006F3EFE">
      <w:pPr>
        <w:jc w:val="center"/>
        <w:rPr>
          <w:rFonts w:eastAsia="Calibri"/>
          <w:b/>
          <w:sz w:val="26"/>
          <w:szCs w:val="26"/>
          <w:lang w:val="nl-NL"/>
          <w14:ligatures w14:val="none"/>
        </w:rPr>
      </w:pPr>
      <w:r>
        <w:rPr>
          <w:rFonts w:eastAsia="Calibri"/>
          <w:b/>
          <w:sz w:val="26"/>
          <w:szCs w:val="26"/>
          <w:lang w:val="nl-NL"/>
          <w14:ligatures w14:val="none"/>
        </w:rPr>
        <w:t>BẢNG TÓM TẮT NGHIÊN CỨU</w:t>
      </w:r>
    </w:p>
    <w:p w14:paraId="78087B98" w14:textId="77777777" w:rsidR="006F3EFE" w:rsidRDefault="006F3EFE" w:rsidP="006F3EFE">
      <w:pPr>
        <w:rPr>
          <w:rFonts w:eastAsia="Calibri"/>
          <w:sz w:val="26"/>
          <w:szCs w:val="26"/>
          <w:lang w:val="nl-NL"/>
          <w14:ligatures w14:val="none"/>
        </w:rPr>
      </w:pPr>
    </w:p>
    <w:p w14:paraId="787A7F56" w14:textId="77777777" w:rsidR="006F3EFE" w:rsidRDefault="006F3EFE" w:rsidP="006F3EFE">
      <w:pPr>
        <w:rPr>
          <w:rFonts w:eastAsia="Calibri"/>
          <w:sz w:val="26"/>
          <w:szCs w:val="26"/>
          <w:lang w:val="nl-NL"/>
          <w14:ligatures w14:val="none"/>
        </w:rPr>
      </w:pPr>
    </w:p>
    <w:p w14:paraId="0E73EFAB" w14:textId="77777777" w:rsidR="006F3EFE" w:rsidRDefault="006F3EFE" w:rsidP="006F3EFE">
      <w:pPr>
        <w:rPr>
          <w:rFonts w:eastAsia="Calibri"/>
          <w:sz w:val="26"/>
          <w:szCs w:val="26"/>
          <w:lang w:val="nl-NL"/>
          <w14:ligatures w14:val="none"/>
        </w:rPr>
      </w:pPr>
    </w:p>
    <w:p w14:paraId="10BE3C7B" w14:textId="77777777" w:rsidR="006F3EFE" w:rsidRDefault="006F3EFE" w:rsidP="006F3EFE">
      <w:pPr>
        <w:rPr>
          <w:rFonts w:eastAsia="Calibri"/>
          <w:sz w:val="26"/>
          <w:szCs w:val="26"/>
          <w:lang w:val="nl-NL"/>
          <w14:ligatures w14:val="none"/>
        </w:rPr>
      </w:pPr>
    </w:p>
    <w:p w14:paraId="6D22E77D" w14:textId="77777777" w:rsidR="006F3EFE" w:rsidRDefault="006F3EFE" w:rsidP="006F3EFE">
      <w:pPr>
        <w:rPr>
          <w:rFonts w:eastAsia="Calibri"/>
          <w:sz w:val="26"/>
          <w:szCs w:val="26"/>
          <w:lang w:val="nl-NL"/>
          <w14:ligatures w14:val="none"/>
        </w:rPr>
      </w:pPr>
    </w:p>
    <w:p w14:paraId="6F179813" w14:textId="77777777" w:rsidR="006F3EFE" w:rsidRDefault="006F3EFE" w:rsidP="006F3EFE">
      <w:pPr>
        <w:rPr>
          <w:rFonts w:eastAsia="Calibri"/>
          <w:sz w:val="26"/>
          <w:szCs w:val="26"/>
          <w:lang w:val="nl-NL"/>
          <w14:ligatures w14:val="none"/>
        </w:rPr>
      </w:pPr>
    </w:p>
    <w:p w14:paraId="7731FFDE" w14:textId="77777777" w:rsidR="006F3EFE" w:rsidRDefault="006F3EFE" w:rsidP="006F3EFE">
      <w:pPr>
        <w:rPr>
          <w:rFonts w:eastAsia="Calibri"/>
          <w:sz w:val="26"/>
          <w:szCs w:val="26"/>
          <w:lang w:val="nl-NL"/>
          <w14:ligatures w14:val="none"/>
        </w:rPr>
      </w:pPr>
    </w:p>
    <w:p w14:paraId="5431E84D" w14:textId="77777777" w:rsidR="006F3EFE" w:rsidRDefault="006F3EFE" w:rsidP="006F3EFE">
      <w:pPr>
        <w:rPr>
          <w:rFonts w:eastAsia="Calibri"/>
          <w:sz w:val="26"/>
          <w:szCs w:val="26"/>
          <w:lang w:val="nl-NL"/>
          <w14:ligatures w14:val="none"/>
        </w:rPr>
      </w:pPr>
    </w:p>
    <w:p w14:paraId="19A9A72B" w14:textId="77777777" w:rsidR="006F3EFE" w:rsidRDefault="006F3EFE" w:rsidP="006F3EFE">
      <w:pPr>
        <w:rPr>
          <w:rFonts w:eastAsia="Calibri"/>
          <w:sz w:val="26"/>
          <w:szCs w:val="26"/>
          <w:lang w:val="nl-NL"/>
          <w14:ligatures w14:val="none"/>
        </w:rPr>
      </w:pPr>
    </w:p>
    <w:p w14:paraId="1C7EE441" w14:textId="77777777" w:rsidR="006F3EFE" w:rsidRDefault="006F3EFE" w:rsidP="006F3EFE">
      <w:pPr>
        <w:rPr>
          <w:rFonts w:eastAsia="Calibri"/>
          <w:sz w:val="26"/>
          <w:szCs w:val="26"/>
          <w:lang w:val="nl-NL"/>
          <w14:ligatures w14:val="none"/>
        </w:rPr>
      </w:pPr>
    </w:p>
    <w:p w14:paraId="4B075DF7" w14:textId="77777777" w:rsidR="006F3EFE" w:rsidRDefault="006F3EFE" w:rsidP="006F3EFE">
      <w:pPr>
        <w:rPr>
          <w:rFonts w:eastAsia="Calibri"/>
          <w:sz w:val="26"/>
          <w:szCs w:val="26"/>
          <w:lang w:val="nl-NL"/>
          <w14:ligatures w14:val="none"/>
        </w:rPr>
      </w:pPr>
    </w:p>
    <w:p w14:paraId="74ACAA17" w14:textId="77777777" w:rsidR="006F3EFE" w:rsidRDefault="006F3EFE" w:rsidP="006F3EFE">
      <w:pPr>
        <w:rPr>
          <w:rFonts w:eastAsia="Calibri"/>
          <w:sz w:val="26"/>
          <w:szCs w:val="26"/>
          <w:lang w:val="nl-NL"/>
          <w14:ligatures w14:val="none"/>
        </w:rPr>
      </w:pPr>
    </w:p>
    <w:p w14:paraId="1F061AA3" w14:textId="77777777" w:rsidR="006F3EFE" w:rsidRDefault="006F3EFE" w:rsidP="006F3EFE">
      <w:pPr>
        <w:rPr>
          <w:rFonts w:eastAsia="Calibri"/>
          <w:sz w:val="26"/>
          <w:szCs w:val="26"/>
          <w:lang w:val="nl-NL"/>
          <w14:ligatures w14:val="none"/>
        </w:rPr>
      </w:pPr>
    </w:p>
    <w:p w14:paraId="48389071" w14:textId="77777777" w:rsidR="006F3EFE" w:rsidRDefault="006F3EFE" w:rsidP="006F3EFE">
      <w:pPr>
        <w:rPr>
          <w:rFonts w:eastAsia="Calibri"/>
          <w:sz w:val="26"/>
          <w:szCs w:val="26"/>
          <w:lang w:val="nl-NL"/>
          <w14:ligatures w14:val="none"/>
        </w:rPr>
      </w:pPr>
    </w:p>
    <w:p w14:paraId="3D0A25DA" w14:textId="77777777" w:rsidR="006F3EFE" w:rsidRDefault="006F3EFE" w:rsidP="006F3EFE">
      <w:pPr>
        <w:rPr>
          <w:rFonts w:eastAsia="Calibri"/>
          <w:sz w:val="26"/>
          <w:szCs w:val="26"/>
          <w:lang w:val="nl-NL"/>
          <w14:ligatures w14:val="none"/>
        </w:rPr>
      </w:pPr>
    </w:p>
    <w:p w14:paraId="495AFE20" w14:textId="77777777" w:rsidR="006F3EFE" w:rsidRDefault="006F3EFE" w:rsidP="006F3EFE">
      <w:pPr>
        <w:rPr>
          <w:rFonts w:eastAsia="Calibri"/>
          <w:sz w:val="26"/>
          <w:szCs w:val="26"/>
          <w:lang w:val="nl-NL"/>
          <w14:ligatures w14:val="none"/>
        </w:rPr>
      </w:pPr>
    </w:p>
    <w:p w14:paraId="42D3FAF9" w14:textId="77777777" w:rsidR="006F3EFE" w:rsidRDefault="006F3EFE" w:rsidP="006F3EFE">
      <w:pPr>
        <w:rPr>
          <w:rFonts w:eastAsia="Calibri"/>
          <w:sz w:val="26"/>
          <w:szCs w:val="26"/>
          <w:lang w:val="nl-NL"/>
          <w14:ligatures w14:val="none"/>
        </w:rPr>
      </w:pPr>
    </w:p>
    <w:p w14:paraId="59500B21" w14:textId="77777777" w:rsidR="006F3EFE" w:rsidRDefault="006F3EFE" w:rsidP="006F3EFE">
      <w:pPr>
        <w:rPr>
          <w:rFonts w:eastAsia="Calibri"/>
          <w:sz w:val="26"/>
          <w:szCs w:val="26"/>
          <w:lang w:val="nl-NL"/>
          <w14:ligatures w14:val="none"/>
        </w:rPr>
      </w:pPr>
    </w:p>
    <w:p w14:paraId="6EC7E7AC" w14:textId="77777777" w:rsidR="006F3EFE" w:rsidRDefault="006F3EFE" w:rsidP="006F3EFE">
      <w:pPr>
        <w:rPr>
          <w:rFonts w:eastAsia="Calibri"/>
          <w:sz w:val="26"/>
          <w:szCs w:val="26"/>
          <w:lang w:val="nl-NL"/>
          <w14:ligatures w14:val="none"/>
        </w:rPr>
      </w:pPr>
    </w:p>
    <w:p w14:paraId="060FA6E7" w14:textId="77777777" w:rsidR="006F3EFE" w:rsidRDefault="006F3EFE" w:rsidP="006F3EFE">
      <w:pPr>
        <w:rPr>
          <w:rFonts w:eastAsia="Calibri"/>
          <w:sz w:val="26"/>
          <w:szCs w:val="26"/>
          <w:lang w:val="nl-NL"/>
          <w14:ligatures w14:val="none"/>
        </w:rPr>
      </w:pPr>
    </w:p>
    <w:p w14:paraId="2182914F" w14:textId="77777777" w:rsidR="006F3EFE" w:rsidRDefault="006F3EFE" w:rsidP="006F3EFE">
      <w:pPr>
        <w:rPr>
          <w:rFonts w:eastAsia="Calibri"/>
          <w:sz w:val="26"/>
          <w:szCs w:val="26"/>
          <w:lang w:val="nl-NL"/>
          <w14:ligatures w14:val="none"/>
        </w:rPr>
      </w:pPr>
    </w:p>
    <w:p w14:paraId="290D4FAE" w14:textId="77777777" w:rsidR="006F3EFE" w:rsidRDefault="006F3EFE" w:rsidP="006F3EFE">
      <w:pPr>
        <w:rPr>
          <w:rFonts w:eastAsia="Calibri"/>
          <w:sz w:val="26"/>
          <w:szCs w:val="26"/>
          <w:lang w:val="nl-NL"/>
          <w14:ligatures w14:val="none"/>
        </w:rPr>
      </w:pPr>
    </w:p>
    <w:p w14:paraId="7EB680BA" w14:textId="77777777" w:rsidR="006F3EFE" w:rsidRDefault="006F3EFE" w:rsidP="006F3EFE">
      <w:pPr>
        <w:rPr>
          <w:rFonts w:eastAsia="Calibri"/>
          <w:sz w:val="26"/>
          <w:szCs w:val="26"/>
          <w:lang w:val="nl-NL"/>
          <w14:ligatures w14:val="none"/>
        </w:rPr>
      </w:pPr>
    </w:p>
    <w:p w14:paraId="3A755A74" w14:textId="77777777" w:rsidR="006F3EFE" w:rsidRDefault="006F3EFE" w:rsidP="006F3EFE">
      <w:pPr>
        <w:rPr>
          <w:rFonts w:eastAsia="Calibri"/>
          <w:sz w:val="26"/>
          <w:szCs w:val="26"/>
          <w:lang w:val="nl-NL"/>
          <w14:ligatures w14:val="none"/>
        </w:rPr>
      </w:pPr>
    </w:p>
    <w:p w14:paraId="431BE9C9" w14:textId="77777777" w:rsidR="006F3EFE" w:rsidRDefault="006F3EFE" w:rsidP="006F3EFE">
      <w:pPr>
        <w:rPr>
          <w:rFonts w:eastAsia="Calibri"/>
          <w:sz w:val="26"/>
          <w:szCs w:val="26"/>
          <w:lang w:val="nl-NL"/>
          <w14:ligatures w14:val="none"/>
        </w:rPr>
      </w:pPr>
    </w:p>
    <w:p w14:paraId="20E48F1A" w14:textId="77777777" w:rsidR="006F3EFE" w:rsidRDefault="006F3EFE" w:rsidP="006F3EFE">
      <w:pPr>
        <w:rPr>
          <w:rFonts w:eastAsia="Calibri"/>
          <w:sz w:val="26"/>
          <w:szCs w:val="26"/>
          <w:lang w:val="nl-NL"/>
          <w14:ligatures w14:val="none"/>
        </w:rPr>
      </w:pPr>
    </w:p>
    <w:p w14:paraId="7B528C11" w14:textId="77777777" w:rsidR="006F3EFE" w:rsidRDefault="006F3EFE" w:rsidP="006F3EFE">
      <w:pPr>
        <w:rPr>
          <w:rFonts w:eastAsia="Calibri"/>
          <w:sz w:val="26"/>
          <w:szCs w:val="26"/>
          <w:lang w:val="nl-NL"/>
          <w14:ligatures w14:val="none"/>
        </w:rPr>
      </w:pPr>
    </w:p>
    <w:p w14:paraId="28D46E26" w14:textId="77777777" w:rsidR="006F3EFE" w:rsidRDefault="006F3EFE" w:rsidP="006F3EFE">
      <w:pPr>
        <w:rPr>
          <w:rFonts w:eastAsia="Calibri"/>
          <w:sz w:val="26"/>
          <w:szCs w:val="26"/>
          <w:lang w:val="nl-NL"/>
          <w14:ligatures w14:val="none"/>
        </w:rPr>
      </w:pPr>
    </w:p>
    <w:p w14:paraId="789278F3" w14:textId="77777777" w:rsidR="006F3EFE" w:rsidRDefault="006F3EFE" w:rsidP="006F3EFE">
      <w:pPr>
        <w:rPr>
          <w:rFonts w:eastAsia="Calibri"/>
          <w:sz w:val="26"/>
          <w:szCs w:val="26"/>
          <w:lang w:val="nl-NL"/>
          <w14:ligatures w14:val="none"/>
        </w:rPr>
      </w:pPr>
    </w:p>
    <w:p w14:paraId="2636F79E" w14:textId="77777777" w:rsidR="006F3EFE" w:rsidRDefault="006F3EFE" w:rsidP="006F3EFE">
      <w:pPr>
        <w:rPr>
          <w:rFonts w:eastAsia="Calibri"/>
          <w:sz w:val="26"/>
          <w:szCs w:val="26"/>
          <w:lang w:val="nl-NL"/>
          <w14:ligatures w14:val="none"/>
        </w:rPr>
      </w:pPr>
    </w:p>
    <w:p w14:paraId="25C62D42" w14:textId="77777777" w:rsidR="006F3EFE" w:rsidRDefault="006F3EFE" w:rsidP="006F3EFE">
      <w:pPr>
        <w:rPr>
          <w:rFonts w:eastAsia="Calibri"/>
          <w:sz w:val="26"/>
          <w:szCs w:val="26"/>
          <w:lang w:val="nl-NL"/>
          <w14:ligatures w14:val="none"/>
        </w:rPr>
      </w:pPr>
    </w:p>
    <w:p w14:paraId="3EC3140B" w14:textId="77777777" w:rsidR="006F3EFE" w:rsidRDefault="006F3EFE" w:rsidP="006F3EFE">
      <w:pPr>
        <w:rPr>
          <w:rFonts w:eastAsia="Calibri"/>
          <w:sz w:val="26"/>
          <w:szCs w:val="26"/>
          <w:lang w:val="nl-NL"/>
          <w14:ligatures w14:val="none"/>
        </w:rPr>
      </w:pPr>
    </w:p>
    <w:p w14:paraId="5CE4C662" w14:textId="77777777" w:rsidR="006F3EFE" w:rsidRDefault="006F3EFE" w:rsidP="006F3EFE">
      <w:pPr>
        <w:rPr>
          <w:rFonts w:eastAsia="Calibri"/>
          <w:sz w:val="26"/>
          <w:szCs w:val="26"/>
          <w:lang w:val="nl-NL"/>
          <w14:ligatures w14:val="none"/>
        </w:rPr>
      </w:pPr>
    </w:p>
    <w:p w14:paraId="4F9B7604" w14:textId="77777777" w:rsidR="006F3EFE" w:rsidRDefault="006F3EFE" w:rsidP="006F3EFE">
      <w:pPr>
        <w:rPr>
          <w:rFonts w:eastAsia="Calibri"/>
          <w:sz w:val="26"/>
          <w:szCs w:val="26"/>
          <w:lang w:val="nl-NL"/>
          <w14:ligatures w14:val="none"/>
        </w:rPr>
      </w:pPr>
    </w:p>
    <w:p w14:paraId="1A0B5E2F" w14:textId="77777777" w:rsidR="006F3EFE" w:rsidRDefault="006F3EFE" w:rsidP="006F3EFE">
      <w:pPr>
        <w:rPr>
          <w:rFonts w:eastAsia="Calibri"/>
          <w:sz w:val="26"/>
          <w:szCs w:val="26"/>
          <w:lang w:val="nl-NL"/>
          <w14:ligatures w14:val="none"/>
        </w:rPr>
      </w:pPr>
    </w:p>
    <w:p w14:paraId="4128E5AD" w14:textId="77777777" w:rsidR="006F3EFE" w:rsidRDefault="006F3EFE" w:rsidP="006F3EFE">
      <w:pPr>
        <w:rPr>
          <w:rFonts w:eastAsia="Calibri"/>
          <w:sz w:val="26"/>
          <w:szCs w:val="26"/>
          <w:lang w:val="nl-NL"/>
          <w14:ligatures w14:val="none"/>
        </w:rPr>
      </w:pPr>
    </w:p>
    <w:p w14:paraId="58FFE4F4" w14:textId="77777777" w:rsidR="006F3EFE" w:rsidRDefault="006F3EFE" w:rsidP="006F3EFE">
      <w:pPr>
        <w:rPr>
          <w:rFonts w:eastAsia="Calibri"/>
          <w:sz w:val="26"/>
          <w:szCs w:val="26"/>
          <w:lang w:val="nl-NL"/>
          <w14:ligatures w14:val="none"/>
        </w:rPr>
      </w:pPr>
    </w:p>
    <w:p w14:paraId="6BFF4CF0" w14:textId="77777777" w:rsidR="006F3EFE" w:rsidRDefault="006F3EFE" w:rsidP="006F3EFE">
      <w:pPr>
        <w:rPr>
          <w:rFonts w:eastAsia="Calibri"/>
          <w:sz w:val="26"/>
          <w:szCs w:val="26"/>
          <w:lang w:val="nl-NL"/>
          <w14:ligatures w14:val="none"/>
        </w:rPr>
      </w:pPr>
    </w:p>
    <w:p w14:paraId="3C378D65" w14:textId="77777777" w:rsidR="006F3EFE" w:rsidRDefault="006F3EFE" w:rsidP="006F3EFE">
      <w:pPr>
        <w:rPr>
          <w:rFonts w:eastAsia="Calibri"/>
          <w:i/>
          <w:sz w:val="26"/>
          <w:szCs w:val="26"/>
          <w:lang w:val="nl-NL"/>
          <w14:ligatures w14:val="none"/>
        </w:rPr>
      </w:pPr>
    </w:p>
    <w:p w14:paraId="3A383F6C" w14:textId="77777777" w:rsidR="006F3EFE" w:rsidRDefault="006F3EFE" w:rsidP="006F3EFE">
      <w:pPr>
        <w:rPr>
          <w:rFonts w:eastAsia="Calibri"/>
          <w:i/>
          <w:sz w:val="26"/>
          <w:szCs w:val="26"/>
          <w:lang w:val="nl-NL"/>
          <w14:ligatures w14:val="none"/>
        </w:rPr>
      </w:pPr>
    </w:p>
    <w:p w14:paraId="1AE5E302" w14:textId="77777777" w:rsidR="006F3EFE" w:rsidRDefault="006F3EFE" w:rsidP="006F3EFE">
      <w:pPr>
        <w:rPr>
          <w:rFonts w:eastAsia="Calibri"/>
          <w:i/>
          <w:sz w:val="26"/>
          <w:szCs w:val="26"/>
          <w:lang w:val="nl-NL"/>
          <w14:ligatures w14:val="none"/>
        </w:rPr>
      </w:pPr>
    </w:p>
    <w:p w14:paraId="0042963A" w14:textId="77777777" w:rsidR="006F3EFE" w:rsidRDefault="006F3EFE" w:rsidP="006F3EFE">
      <w:pPr>
        <w:rPr>
          <w:rFonts w:eastAsia="Calibri"/>
          <w:i/>
          <w:sz w:val="26"/>
          <w:szCs w:val="26"/>
          <w:lang w:val="nl-NL"/>
          <w14:ligatures w14:val="none"/>
        </w:rPr>
      </w:pPr>
    </w:p>
    <w:p w14:paraId="1589E206" w14:textId="77777777" w:rsidR="006F3EFE" w:rsidRDefault="006F3EFE" w:rsidP="006F3EFE">
      <w:pPr>
        <w:rPr>
          <w:rFonts w:eastAsia="Calibri"/>
          <w:i/>
          <w:sz w:val="26"/>
          <w:szCs w:val="26"/>
          <w:lang w:val="nl-NL"/>
          <w14:ligatures w14:val="none"/>
        </w:rPr>
      </w:pPr>
    </w:p>
    <w:p w14:paraId="65B0C770" w14:textId="77777777" w:rsidR="006F3EFE" w:rsidRDefault="006F3EFE" w:rsidP="006F3EFE">
      <w:pPr>
        <w:rPr>
          <w:rFonts w:eastAsia="Calibri"/>
          <w:i/>
          <w:sz w:val="26"/>
          <w:szCs w:val="26"/>
          <w:lang w:val="nl-NL"/>
          <w14:ligatures w14:val="none"/>
        </w:rPr>
      </w:pPr>
    </w:p>
    <w:p w14:paraId="49DFF1EE" w14:textId="77777777" w:rsidR="006F3EFE" w:rsidRDefault="006F3EFE" w:rsidP="006F3EFE">
      <w:pPr>
        <w:rPr>
          <w:rFonts w:eastAsia="Calibri"/>
          <w:i/>
          <w:sz w:val="26"/>
          <w:szCs w:val="26"/>
          <w:lang w:val="nl-NL"/>
          <w14:ligatures w14:val="none"/>
        </w:rPr>
      </w:pPr>
      <w:r>
        <w:rPr>
          <w:rFonts w:eastAsia="Calibri"/>
          <w:i/>
          <w:sz w:val="26"/>
          <w:szCs w:val="26"/>
          <w:lang w:val="nl-NL"/>
          <w14:ligatures w14:val="none"/>
        </w:rPr>
        <w:lastRenderedPageBreak/>
        <w:t>Trang 4</w:t>
      </w:r>
    </w:p>
    <w:p w14:paraId="2F510623" w14:textId="77777777" w:rsidR="006F3EFE" w:rsidRDefault="006F3EFE" w:rsidP="006F3EFE">
      <w:pPr>
        <w:rPr>
          <w:rFonts w:eastAsia="Calibri"/>
          <w:sz w:val="26"/>
          <w:szCs w:val="26"/>
          <w:lang w:val="nl-NL"/>
          <w14:ligatures w14:val="none"/>
        </w:rPr>
      </w:pPr>
    </w:p>
    <w:p w14:paraId="52653BEA" w14:textId="77777777" w:rsidR="006F3EFE" w:rsidRDefault="006F3EFE" w:rsidP="006F3EFE">
      <w:pPr>
        <w:rPr>
          <w:rFonts w:eastAsia="Calibri"/>
          <w:sz w:val="26"/>
          <w:szCs w:val="26"/>
          <w:lang w:val="nl-NL"/>
          <w14:ligatures w14:val="none"/>
        </w:rPr>
      </w:pPr>
    </w:p>
    <w:p w14:paraId="10B859A0" w14:textId="77777777" w:rsidR="006F3EFE" w:rsidRDefault="006F3EFE" w:rsidP="006F3EFE">
      <w:pPr>
        <w:jc w:val="center"/>
        <w:rPr>
          <w:rFonts w:eastAsia="Calibri"/>
          <w:b/>
          <w:sz w:val="26"/>
          <w:szCs w:val="26"/>
          <w:lang w:val="nl-NL"/>
          <w14:ligatures w14:val="none"/>
        </w:rPr>
      </w:pPr>
      <w:r>
        <w:rPr>
          <w:rFonts w:eastAsia="Calibri"/>
          <w:b/>
          <w:sz w:val="26"/>
          <w:szCs w:val="26"/>
          <w:lang w:val="nl-NL"/>
          <w14:ligatures w14:val="none"/>
        </w:rPr>
        <w:t>NHỮNG CHỮ VIẾT TẮT</w:t>
      </w:r>
    </w:p>
    <w:p w14:paraId="0B530BE5" w14:textId="77777777" w:rsidR="006F3EFE" w:rsidRDefault="006F3EFE" w:rsidP="006F3EFE">
      <w:pPr>
        <w:rPr>
          <w:rFonts w:eastAsia="Calibri"/>
          <w:sz w:val="26"/>
          <w:szCs w:val="26"/>
          <w:lang w:val="nl-NL"/>
          <w14:ligatures w14:val="none"/>
        </w:rPr>
      </w:pPr>
    </w:p>
    <w:p w14:paraId="0BFC0F96" w14:textId="77777777" w:rsidR="006F3EFE" w:rsidRDefault="006F3EFE" w:rsidP="006F3EFE">
      <w:pPr>
        <w:rPr>
          <w:rFonts w:eastAsia="Calibri"/>
          <w:sz w:val="26"/>
          <w:szCs w:val="26"/>
          <w:lang w:val="nl-NL"/>
          <w14:ligatures w14:val="none"/>
        </w:rPr>
      </w:pPr>
    </w:p>
    <w:p w14:paraId="5FEE943A" w14:textId="77777777" w:rsidR="006F3EFE" w:rsidRDefault="006F3EFE" w:rsidP="006F3EFE">
      <w:pPr>
        <w:rPr>
          <w:rFonts w:eastAsia="Calibri"/>
          <w:sz w:val="26"/>
          <w:szCs w:val="26"/>
          <w:lang w:val="nl-NL"/>
          <w14:ligatures w14:val="none"/>
        </w:rPr>
      </w:pPr>
    </w:p>
    <w:p w14:paraId="5EB971C0" w14:textId="77777777" w:rsidR="006F3EFE" w:rsidRDefault="006F3EFE" w:rsidP="006F3EFE">
      <w:pPr>
        <w:rPr>
          <w:rFonts w:eastAsia="Calibri"/>
          <w:sz w:val="26"/>
          <w:szCs w:val="26"/>
          <w:lang w:val="nl-NL"/>
          <w14:ligatures w14:val="none"/>
        </w:rPr>
      </w:pPr>
    </w:p>
    <w:p w14:paraId="0B4DB62F" w14:textId="77777777" w:rsidR="006F3EFE" w:rsidRDefault="006F3EFE" w:rsidP="006F3EFE">
      <w:pPr>
        <w:rPr>
          <w:rFonts w:eastAsia="Calibri"/>
          <w:sz w:val="26"/>
          <w:szCs w:val="26"/>
          <w:lang w:val="nl-NL"/>
          <w14:ligatures w14:val="none"/>
        </w:rPr>
      </w:pPr>
    </w:p>
    <w:p w14:paraId="3F52DDF9" w14:textId="77777777" w:rsidR="006F3EFE" w:rsidRDefault="006F3EFE" w:rsidP="006F3EFE">
      <w:pPr>
        <w:rPr>
          <w:rFonts w:eastAsia="Calibri"/>
          <w:sz w:val="26"/>
          <w:szCs w:val="26"/>
          <w:lang w:val="nl-NL"/>
          <w14:ligatures w14:val="none"/>
        </w:rPr>
      </w:pPr>
    </w:p>
    <w:p w14:paraId="691A7C6F" w14:textId="77777777" w:rsidR="006F3EFE" w:rsidRDefault="006F3EFE" w:rsidP="006F3EFE">
      <w:pPr>
        <w:rPr>
          <w:rFonts w:eastAsia="Calibri"/>
          <w:sz w:val="26"/>
          <w:szCs w:val="26"/>
          <w:lang w:val="nl-NL"/>
          <w14:ligatures w14:val="none"/>
        </w:rPr>
      </w:pPr>
    </w:p>
    <w:p w14:paraId="3824AC81" w14:textId="77777777" w:rsidR="006F3EFE" w:rsidRDefault="006F3EFE" w:rsidP="006F3EFE">
      <w:pPr>
        <w:rPr>
          <w:rFonts w:eastAsia="Calibri"/>
          <w:sz w:val="26"/>
          <w:szCs w:val="26"/>
          <w:lang w:val="nl-NL"/>
          <w14:ligatures w14:val="none"/>
        </w:rPr>
      </w:pPr>
    </w:p>
    <w:p w14:paraId="71FAA634" w14:textId="77777777" w:rsidR="006F3EFE" w:rsidRDefault="006F3EFE" w:rsidP="006F3EFE">
      <w:pPr>
        <w:rPr>
          <w:rFonts w:eastAsia="Calibri"/>
          <w:sz w:val="26"/>
          <w:szCs w:val="26"/>
          <w:lang w:val="nl-NL"/>
          <w14:ligatures w14:val="none"/>
        </w:rPr>
      </w:pPr>
    </w:p>
    <w:p w14:paraId="37C714D3" w14:textId="77777777" w:rsidR="006F3EFE" w:rsidRDefault="006F3EFE" w:rsidP="006F3EFE">
      <w:pPr>
        <w:rPr>
          <w:rFonts w:eastAsia="Calibri"/>
          <w:sz w:val="26"/>
          <w:szCs w:val="26"/>
          <w:lang w:val="nl-NL"/>
          <w14:ligatures w14:val="none"/>
        </w:rPr>
      </w:pPr>
    </w:p>
    <w:p w14:paraId="6B76A6E9" w14:textId="77777777" w:rsidR="006F3EFE" w:rsidRDefault="006F3EFE" w:rsidP="006F3EFE">
      <w:pPr>
        <w:rPr>
          <w:rFonts w:eastAsia="Calibri"/>
          <w:sz w:val="26"/>
          <w:szCs w:val="26"/>
          <w:lang w:val="nl-NL"/>
          <w14:ligatures w14:val="none"/>
        </w:rPr>
      </w:pPr>
    </w:p>
    <w:p w14:paraId="41EE24B1" w14:textId="77777777" w:rsidR="006F3EFE" w:rsidRDefault="006F3EFE" w:rsidP="006F3EFE">
      <w:pPr>
        <w:rPr>
          <w:rFonts w:eastAsia="Calibri"/>
          <w:sz w:val="26"/>
          <w:szCs w:val="26"/>
          <w:lang w:val="nl-NL"/>
          <w14:ligatures w14:val="none"/>
        </w:rPr>
      </w:pPr>
    </w:p>
    <w:p w14:paraId="68027171" w14:textId="77777777" w:rsidR="006F3EFE" w:rsidRDefault="006F3EFE" w:rsidP="006F3EFE">
      <w:pPr>
        <w:rPr>
          <w:rFonts w:eastAsia="Calibri"/>
          <w:sz w:val="26"/>
          <w:szCs w:val="26"/>
          <w:lang w:val="nl-NL"/>
          <w14:ligatures w14:val="none"/>
        </w:rPr>
      </w:pPr>
    </w:p>
    <w:p w14:paraId="40C6DF68" w14:textId="77777777" w:rsidR="006F3EFE" w:rsidRDefault="006F3EFE" w:rsidP="006F3EFE">
      <w:pPr>
        <w:rPr>
          <w:rFonts w:eastAsia="Calibri"/>
          <w:sz w:val="26"/>
          <w:szCs w:val="26"/>
          <w:lang w:val="nl-NL"/>
          <w14:ligatures w14:val="none"/>
        </w:rPr>
      </w:pPr>
    </w:p>
    <w:p w14:paraId="28756D14" w14:textId="77777777" w:rsidR="006F3EFE" w:rsidRDefault="006F3EFE" w:rsidP="006F3EFE">
      <w:pPr>
        <w:rPr>
          <w:rFonts w:eastAsia="Calibri"/>
          <w:sz w:val="26"/>
          <w:szCs w:val="26"/>
          <w:lang w:val="nl-NL"/>
          <w14:ligatures w14:val="none"/>
        </w:rPr>
      </w:pPr>
    </w:p>
    <w:p w14:paraId="3BE65901" w14:textId="77777777" w:rsidR="006F3EFE" w:rsidRDefault="006F3EFE" w:rsidP="006F3EFE">
      <w:pPr>
        <w:rPr>
          <w:rFonts w:eastAsia="Calibri"/>
          <w:sz w:val="26"/>
          <w:szCs w:val="26"/>
          <w:lang w:val="nl-NL"/>
          <w14:ligatures w14:val="none"/>
        </w:rPr>
      </w:pPr>
    </w:p>
    <w:p w14:paraId="0EF152CF" w14:textId="77777777" w:rsidR="006F3EFE" w:rsidRDefault="006F3EFE" w:rsidP="006F3EFE">
      <w:pPr>
        <w:rPr>
          <w:rFonts w:eastAsia="Calibri"/>
          <w:sz w:val="26"/>
          <w:szCs w:val="26"/>
          <w:lang w:val="nl-NL"/>
          <w14:ligatures w14:val="none"/>
        </w:rPr>
      </w:pPr>
    </w:p>
    <w:p w14:paraId="5B0281B3" w14:textId="77777777" w:rsidR="006F3EFE" w:rsidRDefault="006F3EFE" w:rsidP="006F3EFE">
      <w:pPr>
        <w:rPr>
          <w:rFonts w:eastAsia="Calibri"/>
          <w:sz w:val="26"/>
          <w:szCs w:val="26"/>
          <w:lang w:val="nl-NL"/>
          <w14:ligatures w14:val="none"/>
        </w:rPr>
      </w:pPr>
    </w:p>
    <w:p w14:paraId="0A369A34" w14:textId="77777777" w:rsidR="006F3EFE" w:rsidRDefault="006F3EFE" w:rsidP="006F3EFE">
      <w:pPr>
        <w:rPr>
          <w:rFonts w:eastAsia="Calibri"/>
          <w:sz w:val="26"/>
          <w:szCs w:val="26"/>
          <w:lang w:val="nl-NL"/>
          <w14:ligatures w14:val="none"/>
        </w:rPr>
      </w:pPr>
    </w:p>
    <w:p w14:paraId="6BC67F20" w14:textId="77777777" w:rsidR="006F3EFE" w:rsidRDefault="006F3EFE" w:rsidP="006F3EFE">
      <w:pPr>
        <w:rPr>
          <w:rFonts w:eastAsia="Calibri"/>
          <w:sz w:val="26"/>
          <w:szCs w:val="26"/>
          <w:lang w:val="nl-NL"/>
          <w14:ligatures w14:val="none"/>
        </w:rPr>
      </w:pPr>
    </w:p>
    <w:p w14:paraId="3907DE58" w14:textId="77777777" w:rsidR="006F3EFE" w:rsidRDefault="006F3EFE" w:rsidP="006F3EFE">
      <w:pPr>
        <w:rPr>
          <w:rFonts w:eastAsia="Calibri"/>
          <w:sz w:val="26"/>
          <w:szCs w:val="26"/>
          <w:lang w:val="nl-NL"/>
          <w14:ligatures w14:val="none"/>
        </w:rPr>
      </w:pPr>
    </w:p>
    <w:p w14:paraId="7DE9A936" w14:textId="77777777" w:rsidR="006F3EFE" w:rsidRDefault="006F3EFE" w:rsidP="006F3EFE">
      <w:pPr>
        <w:rPr>
          <w:rFonts w:eastAsia="Calibri"/>
          <w:sz w:val="26"/>
          <w:szCs w:val="26"/>
          <w:lang w:val="nl-NL"/>
          <w14:ligatures w14:val="none"/>
        </w:rPr>
      </w:pPr>
    </w:p>
    <w:p w14:paraId="080D7541" w14:textId="77777777" w:rsidR="006F3EFE" w:rsidRDefault="006F3EFE" w:rsidP="006F3EFE">
      <w:pPr>
        <w:rPr>
          <w:rFonts w:eastAsia="Calibri"/>
          <w:sz w:val="26"/>
          <w:szCs w:val="26"/>
          <w:lang w:val="nl-NL"/>
          <w14:ligatures w14:val="none"/>
        </w:rPr>
      </w:pPr>
    </w:p>
    <w:p w14:paraId="0758032D" w14:textId="77777777" w:rsidR="006F3EFE" w:rsidRDefault="006F3EFE" w:rsidP="006F3EFE">
      <w:pPr>
        <w:rPr>
          <w:rFonts w:eastAsia="Calibri"/>
          <w:sz w:val="26"/>
          <w:szCs w:val="26"/>
          <w:lang w:val="nl-NL"/>
          <w14:ligatures w14:val="none"/>
        </w:rPr>
      </w:pPr>
    </w:p>
    <w:p w14:paraId="567E908A" w14:textId="77777777" w:rsidR="006F3EFE" w:rsidRDefault="006F3EFE" w:rsidP="006F3EFE">
      <w:pPr>
        <w:rPr>
          <w:rFonts w:eastAsia="Calibri"/>
          <w:sz w:val="26"/>
          <w:szCs w:val="26"/>
          <w:lang w:val="nl-NL"/>
          <w14:ligatures w14:val="none"/>
        </w:rPr>
      </w:pPr>
    </w:p>
    <w:p w14:paraId="507BEB01" w14:textId="77777777" w:rsidR="006F3EFE" w:rsidRDefault="006F3EFE" w:rsidP="006F3EFE">
      <w:pPr>
        <w:rPr>
          <w:rFonts w:eastAsia="Calibri"/>
          <w:sz w:val="26"/>
          <w:szCs w:val="26"/>
          <w:lang w:val="nl-NL"/>
          <w14:ligatures w14:val="none"/>
        </w:rPr>
      </w:pPr>
    </w:p>
    <w:p w14:paraId="3CF35C48" w14:textId="77777777" w:rsidR="006F3EFE" w:rsidRDefault="006F3EFE" w:rsidP="006F3EFE">
      <w:pPr>
        <w:rPr>
          <w:rFonts w:eastAsia="Calibri"/>
          <w:sz w:val="26"/>
          <w:szCs w:val="26"/>
          <w:lang w:val="nl-NL"/>
          <w14:ligatures w14:val="none"/>
        </w:rPr>
      </w:pPr>
    </w:p>
    <w:p w14:paraId="5F28049B" w14:textId="77777777" w:rsidR="006F3EFE" w:rsidRDefault="006F3EFE" w:rsidP="006F3EFE">
      <w:pPr>
        <w:rPr>
          <w:rFonts w:eastAsia="Calibri"/>
          <w:sz w:val="26"/>
          <w:szCs w:val="26"/>
          <w:lang w:val="nl-NL"/>
          <w14:ligatures w14:val="none"/>
        </w:rPr>
      </w:pPr>
    </w:p>
    <w:p w14:paraId="1D458EF8" w14:textId="77777777" w:rsidR="006F3EFE" w:rsidRDefault="006F3EFE" w:rsidP="006F3EFE">
      <w:pPr>
        <w:rPr>
          <w:rFonts w:eastAsia="Calibri"/>
          <w:sz w:val="26"/>
          <w:szCs w:val="26"/>
          <w:lang w:val="nl-NL"/>
          <w14:ligatures w14:val="none"/>
        </w:rPr>
      </w:pPr>
    </w:p>
    <w:p w14:paraId="108A7FB6" w14:textId="77777777" w:rsidR="006F3EFE" w:rsidRDefault="006F3EFE" w:rsidP="006F3EFE">
      <w:pPr>
        <w:rPr>
          <w:rFonts w:eastAsia="Calibri"/>
          <w:sz w:val="26"/>
          <w:szCs w:val="26"/>
          <w:lang w:val="nl-NL"/>
          <w14:ligatures w14:val="none"/>
        </w:rPr>
      </w:pPr>
    </w:p>
    <w:p w14:paraId="2C5224C3" w14:textId="77777777" w:rsidR="006F3EFE" w:rsidRDefault="006F3EFE" w:rsidP="006F3EFE">
      <w:pPr>
        <w:rPr>
          <w:rFonts w:eastAsia="Calibri"/>
          <w:sz w:val="26"/>
          <w:szCs w:val="26"/>
          <w:lang w:val="nl-NL"/>
          <w14:ligatures w14:val="none"/>
        </w:rPr>
      </w:pPr>
    </w:p>
    <w:p w14:paraId="665916CB" w14:textId="77777777" w:rsidR="006F3EFE" w:rsidRDefault="006F3EFE" w:rsidP="006F3EFE">
      <w:pPr>
        <w:rPr>
          <w:rFonts w:eastAsia="Calibri"/>
          <w:sz w:val="26"/>
          <w:szCs w:val="26"/>
          <w:lang w:val="nl-NL"/>
          <w14:ligatures w14:val="none"/>
        </w:rPr>
      </w:pPr>
    </w:p>
    <w:p w14:paraId="02CC4E4E" w14:textId="77777777" w:rsidR="006F3EFE" w:rsidRDefault="006F3EFE" w:rsidP="006F3EFE">
      <w:pPr>
        <w:rPr>
          <w:rFonts w:eastAsia="Calibri"/>
          <w:sz w:val="26"/>
          <w:szCs w:val="26"/>
          <w:lang w:val="nl-NL"/>
          <w14:ligatures w14:val="none"/>
        </w:rPr>
      </w:pPr>
    </w:p>
    <w:p w14:paraId="72E4B0AB" w14:textId="77777777" w:rsidR="006F3EFE" w:rsidRDefault="006F3EFE" w:rsidP="006F3EFE">
      <w:pPr>
        <w:rPr>
          <w:rFonts w:eastAsia="Calibri"/>
          <w:sz w:val="26"/>
          <w:szCs w:val="26"/>
          <w:lang w:val="nl-NL"/>
          <w14:ligatures w14:val="none"/>
        </w:rPr>
      </w:pPr>
    </w:p>
    <w:p w14:paraId="4A5A8204" w14:textId="77777777" w:rsidR="006F3EFE" w:rsidRDefault="006F3EFE" w:rsidP="006F3EFE">
      <w:pPr>
        <w:rPr>
          <w:rFonts w:eastAsia="Calibri"/>
          <w:sz w:val="26"/>
          <w:szCs w:val="26"/>
          <w:lang w:val="nl-NL"/>
          <w14:ligatures w14:val="none"/>
        </w:rPr>
      </w:pPr>
    </w:p>
    <w:p w14:paraId="0D3AA19B" w14:textId="77777777" w:rsidR="006F3EFE" w:rsidRDefault="006F3EFE" w:rsidP="006F3EFE">
      <w:pPr>
        <w:rPr>
          <w:rFonts w:eastAsia="Calibri"/>
          <w:sz w:val="26"/>
          <w:szCs w:val="26"/>
          <w:lang w:val="nl-NL"/>
          <w14:ligatures w14:val="none"/>
        </w:rPr>
      </w:pPr>
    </w:p>
    <w:p w14:paraId="1D567C18" w14:textId="77777777" w:rsidR="006F3EFE" w:rsidRDefault="006F3EFE" w:rsidP="006F3EFE">
      <w:pPr>
        <w:rPr>
          <w:rFonts w:eastAsia="Calibri"/>
          <w:sz w:val="26"/>
          <w:szCs w:val="26"/>
          <w:lang w:val="nl-NL"/>
          <w14:ligatures w14:val="none"/>
        </w:rPr>
      </w:pPr>
    </w:p>
    <w:p w14:paraId="19E374D2" w14:textId="77777777" w:rsidR="006F3EFE" w:rsidRDefault="006F3EFE" w:rsidP="006F3EFE">
      <w:pPr>
        <w:rPr>
          <w:rFonts w:eastAsia="Calibri"/>
          <w:sz w:val="26"/>
          <w:szCs w:val="26"/>
          <w:lang w:val="nl-NL"/>
          <w14:ligatures w14:val="none"/>
        </w:rPr>
      </w:pPr>
    </w:p>
    <w:p w14:paraId="4605566F" w14:textId="77777777" w:rsidR="006F3EFE" w:rsidRDefault="006F3EFE" w:rsidP="006F3EFE">
      <w:pPr>
        <w:rPr>
          <w:rFonts w:eastAsia="Calibri"/>
          <w:i/>
          <w:sz w:val="26"/>
          <w:szCs w:val="26"/>
          <w:lang w:val="nl-NL"/>
          <w14:ligatures w14:val="none"/>
        </w:rPr>
      </w:pPr>
    </w:p>
    <w:p w14:paraId="55D1B85D" w14:textId="77777777" w:rsidR="006F3EFE" w:rsidRDefault="006F3EFE" w:rsidP="006F3EFE">
      <w:pPr>
        <w:rPr>
          <w:rFonts w:eastAsia="Calibri"/>
          <w:i/>
          <w:sz w:val="26"/>
          <w:szCs w:val="26"/>
          <w:lang w:val="nl-NL"/>
          <w14:ligatures w14:val="none"/>
        </w:rPr>
      </w:pPr>
    </w:p>
    <w:p w14:paraId="699AB208" w14:textId="77777777" w:rsidR="006F3EFE" w:rsidRDefault="006F3EFE" w:rsidP="006F3EFE">
      <w:pPr>
        <w:rPr>
          <w:rFonts w:eastAsia="Calibri"/>
          <w:i/>
          <w:sz w:val="26"/>
          <w:szCs w:val="26"/>
          <w:lang w:val="nl-NL"/>
          <w14:ligatures w14:val="none"/>
        </w:rPr>
      </w:pPr>
    </w:p>
    <w:p w14:paraId="6EACCC79" w14:textId="77777777" w:rsidR="006F3EFE" w:rsidRDefault="006F3EFE" w:rsidP="006F3EFE">
      <w:pPr>
        <w:rPr>
          <w:rFonts w:eastAsia="Calibri"/>
          <w:i/>
          <w:sz w:val="26"/>
          <w:szCs w:val="26"/>
          <w:lang w:val="nl-NL"/>
          <w14:ligatures w14:val="none"/>
        </w:rPr>
      </w:pPr>
    </w:p>
    <w:p w14:paraId="762D298D" w14:textId="77777777" w:rsidR="006F3EFE" w:rsidRDefault="006F3EFE" w:rsidP="006F3EFE">
      <w:pPr>
        <w:rPr>
          <w:rFonts w:eastAsia="Calibri"/>
          <w:i/>
          <w:sz w:val="26"/>
          <w:szCs w:val="26"/>
          <w:lang w:val="nl-NL"/>
          <w14:ligatures w14:val="none"/>
        </w:rPr>
      </w:pPr>
    </w:p>
    <w:p w14:paraId="3DA00022" w14:textId="77777777" w:rsidR="006F3EFE" w:rsidRDefault="006F3EFE" w:rsidP="006F3EFE">
      <w:pPr>
        <w:rPr>
          <w:rFonts w:eastAsia="Calibri"/>
          <w:i/>
          <w:sz w:val="26"/>
          <w:szCs w:val="26"/>
          <w:lang w:val="nl-NL"/>
          <w14:ligatures w14:val="none"/>
        </w:rPr>
      </w:pPr>
    </w:p>
    <w:p w14:paraId="3E31E035" w14:textId="77777777" w:rsidR="006F3EFE" w:rsidRDefault="006F3EFE" w:rsidP="006F3EFE">
      <w:pPr>
        <w:rPr>
          <w:rFonts w:eastAsia="Calibri"/>
          <w:i/>
          <w:sz w:val="26"/>
          <w:szCs w:val="26"/>
          <w:lang w:val="nl-NL"/>
          <w14:ligatures w14:val="none"/>
        </w:rPr>
      </w:pPr>
      <w:r>
        <w:rPr>
          <w:rFonts w:eastAsia="Calibri"/>
          <w:i/>
          <w:sz w:val="26"/>
          <w:szCs w:val="26"/>
          <w:lang w:val="nl-NL"/>
          <w14:ligatures w14:val="none"/>
        </w:rPr>
        <w:lastRenderedPageBreak/>
        <w:t>Trang 5</w:t>
      </w:r>
    </w:p>
    <w:p w14:paraId="1A733283" w14:textId="77777777" w:rsidR="006F3EFE" w:rsidRDefault="006F3EFE" w:rsidP="006F3EFE">
      <w:pPr>
        <w:rPr>
          <w:rFonts w:eastAsia="Calibri"/>
          <w:sz w:val="26"/>
          <w:szCs w:val="26"/>
          <w:lang w:val="nl-NL"/>
          <w14:ligatures w14:val="none"/>
        </w:rPr>
      </w:pPr>
    </w:p>
    <w:p w14:paraId="50659C96" w14:textId="77777777" w:rsidR="006F3EFE" w:rsidRDefault="006F3EFE" w:rsidP="006F3EFE">
      <w:pPr>
        <w:jc w:val="center"/>
        <w:rPr>
          <w:rFonts w:eastAsia="Calibri"/>
          <w:b/>
          <w:sz w:val="26"/>
          <w:szCs w:val="26"/>
          <w:lang w:val="nl-NL"/>
          <w14:ligatures w14:val="none"/>
        </w:rPr>
      </w:pPr>
      <w:r>
        <w:rPr>
          <w:rFonts w:eastAsia="Calibri"/>
          <w:b/>
          <w:sz w:val="26"/>
          <w:szCs w:val="26"/>
          <w:lang w:val="nl-NL"/>
          <w14:ligatures w14:val="none"/>
        </w:rPr>
        <w:t>MỤC LỤC</w:t>
      </w:r>
    </w:p>
    <w:p w14:paraId="65350DE4" w14:textId="77777777" w:rsidR="006F3EFE" w:rsidRDefault="006F3EFE" w:rsidP="006F3EFE">
      <w:pPr>
        <w:rPr>
          <w:rFonts w:eastAsia="Calibri"/>
          <w:b/>
          <w:sz w:val="26"/>
          <w:szCs w:val="26"/>
          <w:lang w:val="nl-NL"/>
          <w14:ligatures w14:val="none"/>
        </w:rPr>
      </w:pPr>
    </w:p>
    <w:p w14:paraId="3F62D725" w14:textId="77777777" w:rsidR="006F3EFE" w:rsidRDefault="006F3EFE" w:rsidP="006F3EFE">
      <w:pPr>
        <w:rPr>
          <w:rFonts w:eastAsia="Calibri"/>
          <w:b/>
          <w:sz w:val="26"/>
          <w:szCs w:val="26"/>
          <w:lang w:val="nl-NL"/>
          <w14:ligatures w14:val="none"/>
        </w:rPr>
      </w:pPr>
    </w:p>
    <w:p w14:paraId="4DE46ED2" w14:textId="77777777" w:rsidR="006F3EFE" w:rsidRDefault="006F3EFE" w:rsidP="006F3EFE">
      <w:pPr>
        <w:rPr>
          <w:rFonts w:eastAsia="Calibri"/>
          <w:b/>
          <w:sz w:val="26"/>
          <w:szCs w:val="26"/>
          <w:lang w:val="nl-NL"/>
          <w14:ligatures w14:val="none"/>
        </w:rPr>
      </w:pPr>
    </w:p>
    <w:p w14:paraId="4F7C59F6" w14:textId="77777777" w:rsidR="006F3EFE" w:rsidRDefault="006F3EFE" w:rsidP="006F3EFE">
      <w:pPr>
        <w:rPr>
          <w:rFonts w:eastAsia="Calibri"/>
          <w:b/>
          <w:sz w:val="26"/>
          <w:szCs w:val="26"/>
          <w:lang w:val="nl-NL"/>
          <w14:ligatures w14:val="none"/>
        </w:rPr>
      </w:pPr>
    </w:p>
    <w:p w14:paraId="70940CE1" w14:textId="77777777" w:rsidR="006F3EFE" w:rsidRDefault="006F3EFE" w:rsidP="006F3EFE">
      <w:pPr>
        <w:rPr>
          <w:rFonts w:eastAsia="Calibri"/>
          <w:b/>
          <w:sz w:val="26"/>
          <w:szCs w:val="26"/>
          <w:lang w:val="nl-NL"/>
          <w14:ligatures w14:val="none"/>
        </w:rPr>
      </w:pPr>
    </w:p>
    <w:p w14:paraId="7ABEFDC2" w14:textId="77777777" w:rsidR="006F3EFE" w:rsidRDefault="006F3EFE" w:rsidP="006F3EFE">
      <w:pPr>
        <w:rPr>
          <w:rFonts w:eastAsia="Calibri"/>
          <w:b/>
          <w:sz w:val="26"/>
          <w:szCs w:val="26"/>
          <w:lang w:val="nl-NL"/>
          <w14:ligatures w14:val="none"/>
        </w:rPr>
      </w:pPr>
    </w:p>
    <w:p w14:paraId="0C19FC95" w14:textId="77777777" w:rsidR="006F3EFE" w:rsidRDefault="006F3EFE" w:rsidP="006F3EFE">
      <w:pPr>
        <w:rPr>
          <w:rFonts w:eastAsia="Calibri"/>
          <w:b/>
          <w:sz w:val="26"/>
          <w:szCs w:val="26"/>
          <w:lang w:val="nl-NL"/>
          <w14:ligatures w14:val="none"/>
        </w:rPr>
      </w:pPr>
    </w:p>
    <w:p w14:paraId="5BFB9268" w14:textId="77777777" w:rsidR="006F3EFE" w:rsidRDefault="006F3EFE" w:rsidP="006F3EFE">
      <w:pPr>
        <w:rPr>
          <w:rFonts w:eastAsia="Calibri"/>
          <w:b/>
          <w:sz w:val="26"/>
          <w:szCs w:val="26"/>
          <w:lang w:val="nl-NL"/>
          <w14:ligatures w14:val="none"/>
        </w:rPr>
      </w:pPr>
    </w:p>
    <w:p w14:paraId="5D2C750C" w14:textId="77777777" w:rsidR="006F3EFE" w:rsidRDefault="006F3EFE" w:rsidP="006F3EFE">
      <w:pPr>
        <w:rPr>
          <w:rFonts w:eastAsia="Calibri"/>
          <w:b/>
          <w:sz w:val="26"/>
          <w:szCs w:val="26"/>
          <w:lang w:val="nl-NL"/>
          <w14:ligatures w14:val="none"/>
        </w:rPr>
      </w:pPr>
    </w:p>
    <w:p w14:paraId="0D934253" w14:textId="77777777" w:rsidR="006F3EFE" w:rsidRDefault="006F3EFE" w:rsidP="006F3EFE">
      <w:pPr>
        <w:rPr>
          <w:rFonts w:eastAsia="Calibri"/>
          <w:b/>
          <w:sz w:val="26"/>
          <w:szCs w:val="26"/>
          <w:lang w:val="nl-NL"/>
          <w14:ligatures w14:val="none"/>
        </w:rPr>
      </w:pPr>
    </w:p>
    <w:p w14:paraId="65643262" w14:textId="77777777" w:rsidR="006F3EFE" w:rsidRDefault="006F3EFE" w:rsidP="006F3EFE">
      <w:pPr>
        <w:rPr>
          <w:rFonts w:eastAsia="Calibri"/>
          <w:b/>
          <w:sz w:val="26"/>
          <w:szCs w:val="26"/>
          <w:lang w:val="nl-NL"/>
          <w14:ligatures w14:val="none"/>
        </w:rPr>
      </w:pPr>
    </w:p>
    <w:p w14:paraId="4FEDB756" w14:textId="77777777" w:rsidR="006F3EFE" w:rsidRDefault="006F3EFE" w:rsidP="006F3EFE">
      <w:pPr>
        <w:rPr>
          <w:rFonts w:eastAsia="Calibri"/>
          <w:b/>
          <w:sz w:val="26"/>
          <w:szCs w:val="26"/>
          <w:lang w:val="nl-NL"/>
          <w14:ligatures w14:val="none"/>
        </w:rPr>
      </w:pPr>
    </w:p>
    <w:p w14:paraId="6D9F40FF" w14:textId="77777777" w:rsidR="006F3EFE" w:rsidRDefault="006F3EFE" w:rsidP="006F3EFE">
      <w:pPr>
        <w:rPr>
          <w:rFonts w:eastAsia="Calibri"/>
          <w:b/>
          <w:sz w:val="26"/>
          <w:szCs w:val="26"/>
          <w:lang w:val="nl-NL"/>
          <w14:ligatures w14:val="none"/>
        </w:rPr>
      </w:pPr>
    </w:p>
    <w:p w14:paraId="118D5FEA" w14:textId="77777777" w:rsidR="006F3EFE" w:rsidRDefault="006F3EFE" w:rsidP="006F3EFE">
      <w:pPr>
        <w:rPr>
          <w:rFonts w:eastAsia="Calibri"/>
          <w:b/>
          <w:sz w:val="26"/>
          <w:szCs w:val="26"/>
          <w:lang w:val="nl-NL"/>
          <w14:ligatures w14:val="none"/>
        </w:rPr>
      </w:pPr>
    </w:p>
    <w:p w14:paraId="77A54F6C" w14:textId="77777777" w:rsidR="006F3EFE" w:rsidRDefault="006F3EFE" w:rsidP="006F3EFE">
      <w:pPr>
        <w:rPr>
          <w:rFonts w:eastAsia="Calibri"/>
          <w:b/>
          <w:sz w:val="26"/>
          <w:szCs w:val="26"/>
          <w:lang w:val="nl-NL"/>
          <w14:ligatures w14:val="none"/>
        </w:rPr>
      </w:pPr>
    </w:p>
    <w:p w14:paraId="1BE4E403" w14:textId="77777777" w:rsidR="006F3EFE" w:rsidRDefault="006F3EFE" w:rsidP="006F3EFE">
      <w:pPr>
        <w:rPr>
          <w:rFonts w:eastAsia="Calibri"/>
          <w:b/>
          <w:sz w:val="26"/>
          <w:szCs w:val="26"/>
          <w:lang w:val="nl-NL"/>
          <w14:ligatures w14:val="none"/>
        </w:rPr>
      </w:pPr>
    </w:p>
    <w:p w14:paraId="370C11A5" w14:textId="77777777" w:rsidR="006F3EFE" w:rsidRDefault="006F3EFE" w:rsidP="006F3EFE">
      <w:pPr>
        <w:rPr>
          <w:rFonts w:eastAsia="Calibri"/>
          <w:b/>
          <w:sz w:val="26"/>
          <w:szCs w:val="26"/>
          <w:lang w:val="nl-NL"/>
          <w14:ligatures w14:val="none"/>
        </w:rPr>
      </w:pPr>
    </w:p>
    <w:p w14:paraId="650DB683" w14:textId="77777777" w:rsidR="006F3EFE" w:rsidRDefault="006F3EFE" w:rsidP="006F3EFE">
      <w:pPr>
        <w:rPr>
          <w:rFonts w:eastAsia="Calibri"/>
          <w:b/>
          <w:sz w:val="26"/>
          <w:szCs w:val="26"/>
          <w:lang w:val="nl-NL"/>
          <w14:ligatures w14:val="none"/>
        </w:rPr>
      </w:pPr>
    </w:p>
    <w:p w14:paraId="5A1FBC0B" w14:textId="77777777" w:rsidR="006F3EFE" w:rsidRDefault="006F3EFE" w:rsidP="006F3EFE">
      <w:pPr>
        <w:rPr>
          <w:rFonts w:eastAsia="Calibri"/>
          <w:b/>
          <w:sz w:val="26"/>
          <w:szCs w:val="26"/>
          <w:lang w:val="nl-NL"/>
          <w14:ligatures w14:val="none"/>
        </w:rPr>
      </w:pPr>
    </w:p>
    <w:p w14:paraId="0E7DE6E3" w14:textId="77777777" w:rsidR="006F3EFE" w:rsidRDefault="006F3EFE" w:rsidP="006F3EFE">
      <w:pPr>
        <w:rPr>
          <w:rFonts w:eastAsia="Calibri"/>
          <w:b/>
          <w:sz w:val="26"/>
          <w:szCs w:val="26"/>
          <w:lang w:val="nl-NL"/>
          <w14:ligatures w14:val="none"/>
        </w:rPr>
      </w:pPr>
    </w:p>
    <w:p w14:paraId="0F0F53BB" w14:textId="77777777" w:rsidR="006F3EFE" w:rsidRDefault="006F3EFE" w:rsidP="006F3EFE">
      <w:pPr>
        <w:rPr>
          <w:rFonts w:eastAsia="Calibri"/>
          <w:b/>
          <w:sz w:val="26"/>
          <w:szCs w:val="26"/>
          <w:lang w:val="nl-NL"/>
          <w14:ligatures w14:val="none"/>
        </w:rPr>
      </w:pPr>
    </w:p>
    <w:p w14:paraId="5A0BE86D" w14:textId="77777777" w:rsidR="006F3EFE" w:rsidRDefault="006F3EFE" w:rsidP="006F3EFE">
      <w:pPr>
        <w:rPr>
          <w:rFonts w:eastAsia="Calibri"/>
          <w:b/>
          <w:sz w:val="26"/>
          <w:szCs w:val="26"/>
          <w:lang w:val="nl-NL"/>
          <w14:ligatures w14:val="none"/>
        </w:rPr>
      </w:pPr>
    </w:p>
    <w:p w14:paraId="15E07FFB" w14:textId="77777777" w:rsidR="006F3EFE" w:rsidRDefault="006F3EFE" w:rsidP="006F3EFE">
      <w:pPr>
        <w:rPr>
          <w:rFonts w:eastAsia="Calibri"/>
          <w:b/>
          <w:sz w:val="26"/>
          <w:szCs w:val="26"/>
          <w:lang w:val="nl-NL"/>
          <w14:ligatures w14:val="none"/>
        </w:rPr>
      </w:pPr>
    </w:p>
    <w:p w14:paraId="609A869D" w14:textId="77777777" w:rsidR="006F3EFE" w:rsidRDefault="006F3EFE" w:rsidP="006F3EFE">
      <w:pPr>
        <w:rPr>
          <w:rFonts w:eastAsia="Calibri"/>
          <w:b/>
          <w:sz w:val="26"/>
          <w:szCs w:val="26"/>
          <w:lang w:val="nl-NL"/>
          <w14:ligatures w14:val="none"/>
        </w:rPr>
      </w:pPr>
    </w:p>
    <w:p w14:paraId="232B2B59" w14:textId="77777777" w:rsidR="006F3EFE" w:rsidRDefault="006F3EFE" w:rsidP="006F3EFE">
      <w:pPr>
        <w:rPr>
          <w:rFonts w:eastAsia="Calibri"/>
          <w:b/>
          <w:sz w:val="26"/>
          <w:szCs w:val="26"/>
          <w:lang w:val="nl-NL"/>
          <w14:ligatures w14:val="none"/>
        </w:rPr>
      </w:pPr>
    </w:p>
    <w:p w14:paraId="4A2AC7E7" w14:textId="77777777" w:rsidR="006F3EFE" w:rsidRDefault="006F3EFE" w:rsidP="006F3EFE">
      <w:pPr>
        <w:rPr>
          <w:rFonts w:eastAsia="Calibri"/>
          <w:b/>
          <w:sz w:val="26"/>
          <w:szCs w:val="26"/>
          <w:lang w:val="nl-NL"/>
          <w14:ligatures w14:val="none"/>
        </w:rPr>
      </w:pPr>
    </w:p>
    <w:p w14:paraId="6643C933" w14:textId="77777777" w:rsidR="006F3EFE" w:rsidRDefault="006F3EFE" w:rsidP="006F3EFE">
      <w:pPr>
        <w:rPr>
          <w:rFonts w:eastAsia="Calibri"/>
          <w:b/>
          <w:sz w:val="26"/>
          <w:szCs w:val="26"/>
          <w:lang w:val="nl-NL"/>
          <w14:ligatures w14:val="none"/>
        </w:rPr>
      </w:pPr>
    </w:p>
    <w:p w14:paraId="518A9307" w14:textId="77777777" w:rsidR="006F3EFE" w:rsidRDefault="006F3EFE" w:rsidP="006F3EFE">
      <w:pPr>
        <w:rPr>
          <w:rFonts w:eastAsia="Calibri"/>
          <w:b/>
          <w:sz w:val="26"/>
          <w:szCs w:val="26"/>
          <w:lang w:val="nl-NL"/>
          <w14:ligatures w14:val="none"/>
        </w:rPr>
      </w:pPr>
    </w:p>
    <w:p w14:paraId="4C3743CA" w14:textId="77777777" w:rsidR="006F3EFE" w:rsidRDefault="006F3EFE" w:rsidP="006F3EFE">
      <w:pPr>
        <w:rPr>
          <w:rFonts w:eastAsia="Calibri"/>
          <w:b/>
          <w:sz w:val="26"/>
          <w:szCs w:val="26"/>
          <w:lang w:val="nl-NL"/>
          <w14:ligatures w14:val="none"/>
        </w:rPr>
      </w:pPr>
    </w:p>
    <w:p w14:paraId="7F308AD3" w14:textId="77777777" w:rsidR="006F3EFE" w:rsidRDefault="006F3EFE" w:rsidP="006F3EFE">
      <w:pPr>
        <w:rPr>
          <w:rFonts w:eastAsia="Calibri"/>
          <w:b/>
          <w:sz w:val="26"/>
          <w:szCs w:val="26"/>
          <w:lang w:val="nl-NL"/>
          <w14:ligatures w14:val="none"/>
        </w:rPr>
      </w:pPr>
    </w:p>
    <w:p w14:paraId="044AB6D1" w14:textId="77777777" w:rsidR="006F3EFE" w:rsidRDefault="006F3EFE" w:rsidP="006F3EFE">
      <w:pPr>
        <w:rPr>
          <w:rFonts w:eastAsia="Calibri"/>
          <w:b/>
          <w:sz w:val="26"/>
          <w:szCs w:val="26"/>
          <w:lang w:val="nl-NL"/>
          <w14:ligatures w14:val="none"/>
        </w:rPr>
      </w:pPr>
    </w:p>
    <w:p w14:paraId="415434A3" w14:textId="77777777" w:rsidR="006F3EFE" w:rsidRDefault="006F3EFE" w:rsidP="006F3EFE">
      <w:pPr>
        <w:rPr>
          <w:rFonts w:eastAsia="Calibri"/>
          <w:b/>
          <w:sz w:val="26"/>
          <w:szCs w:val="26"/>
          <w:lang w:val="nl-NL"/>
          <w14:ligatures w14:val="none"/>
        </w:rPr>
      </w:pPr>
    </w:p>
    <w:p w14:paraId="56741A58" w14:textId="77777777" w:rsidR="006F3EFE" w:rsidRDefault="006F3EFE" w:rsidP="006F3EFE">
      <w:pPr>
        <w:rPr>
          <w:rFonts w:eastAsia="Calibri"/>
          <w:b/>
          <w:sz w:val="26"/>
          <w:szCs w:val="26"/>
          <w:lang w:val="nl-NL"/>
          <w14:ligatures w14:val="none"/>
        </w:rPr>
      </w:pPr>
    </w:p>
    <w:p w14:paraId="3F238699" w14:textId="77777777" w:rsidR="006F3EFE" w:rsidRDefault="006F3EFE" w:rsidP="006F3EFE">
      <w:pPr>
        <w:rPr>
          <w:rFonts w:eastAsia="Calibri"/>
          <w:b/>
          <w:sz w:val="26"/>
          <w:szCs w:val="26"/>
          <w:lang w:val="nl-NL"/>
          <w14:ligatures w14:val="none"/>
        </w:rPr>
      </w:pPr>
    </w:p>
    <w:p w14:paraId="50EF733F" w14:textId="77777777" w:rsidR="006F3EFE" w:rsidRDefault="006F3EFE" w:rsidP="006F3EFE">
      <w:pPr>
        <w:rPr>
          <w:rFonts w:eastAsia="Calibri"/>
          <w:b/>
          <w:sz w:val="26"/>
          <w:szCs w:val="26"/>
          <w:lang w:val="nl-NL"/>
          <w14:ligatures w14:val="none"/>
        </w:rPr>
      </w:pPr>
    </w:p>
    <w:p w14:paraId="0D2525A9" w14:textId="77777777" w:rsidR="006F3EFE" w:rsidRDefault="006F3EFE" w:rsidP="006F3EFE">
      <w:pPr>
        <w:rPr>
          <w:rFonts w:eastAsia="Calibri"/>
          <w:b/>
          <w:sz w:val="26"/>
          <w:szCs w:val="26"/>
          <w:lang w:val="nl-NL"/>
          <w14:ligatures w14:val="none"/>
        </w:rPr>
      </w:pPr>
    </w:p>
    <w:p w14:paraId="65227BD7" w14:textId="77777777" w:rsidR="006F3EFE" w:rsidRDefault="006F3EFE" w:rsidP="006F3EFE">
      <w:pPr>
        <w:rPr>
          <w:rFonts w:eastAsia="Calibri"/>
          <w:b/>
          <w:sz w:val="26"/>
          <w:szCs w:val="26"/>
          <w:lang w:val="nl-NL"/>
          <w14:ligatures w14:val="none"/>
        </w:rPr>
      </w:pPr>
    </w:p>
    <w:p w14:paraId="76F5D0D4" w14:textId="77777777" w:rsidR="006F3EFE" w:rsidRDefault="006F3EFE" w:rsidP="006F3EFE">
      <w:pPr>
        <w:rPr>
          <w:rFonts w:eastAsia="Calibri"/>
          <w:b/>
          <w:sz w:val="26"/>
          <w:szCs w:val="26"/>
          <w:lang w:val="nl-NL"/>
          <w14:ligatures w14:val="none"/>
        </w:rPr>
      </w:pPr>
    </w:p>
    <w:p w14:paraId="4F593A2B" w14:textId="77777777" w:rsidR="006F3EFE" w:rsidRDefault="006F3EFE" w:rsidP="006F3EFE">
      <w:pPr>
        <w:rPr>
          <w:rFonts w:eastAsia="Calibri"/>
          <w:b/>
          <w:sz w:val="26"/>
          <w:szCs w:val="26"/>
          <w:lang w:val="nl-NL"/>
          <w14:ligatures w14:val="none"/>
        </w:rPr>
      </w:pPr>
    </w:p>
    <w:p w14:paraId="2D1965DB" w14:textId="77777777" w:rsidR="006F3EFE" w:rsidRDefault="006F3EFE" w:rsidP="006F3EFE">
      <w:pPr>
        <w:rPr>
          <w:rFonts w:eastAsia="Calibri"/>
          <w:b/>
          <w:sz w:val="26"/>
          <w:szCs w:val="26"/>
          <w:lang w:val="nl-NL"/>
          <w14:ligatures w14:val="none"/>
        </w:rPr>
      </w:pPr>
    </w:p>
    <w:p w14:paraId="42653B0E" w14:textId="77777777" w:rsidR="006F3EFE" w:rsidRDefault="006F3EFE" w:rsidP="006F3EFE">
      <w:pPr>
        <w:rPr>
          <w:rFonts w:eastAsia="Calibri"/>
          <w:b/>
          <w:sz w:val="26"/>
          <w:szCs w:val="26"/>
          <w:lang w:val="nl-NL"/>
          <w14:ligatures w14:val="none"/>
        </w:rPr>
      </w:pPr>
    </w:p>
    <w:p w14:paraId="40976047" w14:textId="77777777" w:rsidR="006F3EFE" w:rsidRDefault="006F3EFE" w:rsidP="006F3EFE">
      <w:pPr>
        <w:rPr>
          <w:rFonts w:eastAsia="Calibri"/>
          <w:b/>
          <w:sz w:val="26"/>
          <w:szCs w:val="26"/>
          <w:lang w:val="nl-NL"/>
          <w14:ligatures w14:val="none"/>
        </w:rPr>
      </w:pPr>
    </w:p>
    <w:p w14:paraId="0A55559E" w14:textId="77777777" w:rsidR="006F3EFE" w:rsidRDefault="006F3EFE" w:rsidP="006F3EFE">
      <w:pPr>
        <w:rPr>
          <w:rFonts w:eastAsia="Calibri"/>
          <w:b/>
          <w:sz w:val="26"/>
          <w:szCs w:val="26"/>
          <w:lang w:val="nl-NL"/>
          <w14:ligatures w14:val="none"/>
        </w:rPr>
      </w:pPr>
    </w:p>
    <w:p w14:paraId="06C24F5D" w14:textId="77777777" w:rsidR="006F3EFE" w:rsidRDefault="006F3EFE" w:rsidP="006F3EFE">
      <w:pPr>
        <w:rPr>
          <w:rFonts w:eastAsia="Calibri"/>
          <w:b/>
          <w:sz w:val="26"/>
          <w:szCs w:val="26"/>
          <w:lang w:val="nl-NL"/>
          <w14:ligatures w14:val="none"/>
        </w:rPr>
      </w:pPr>
    </w:p>
    <w:p w14:paraId="676B68C4" w14:textId="77777777" w:rsidR="006F3EFE" w:rsidRDefault="006F3EFE" w:rsidP="006F3EFE">
      <w:pPr>
        <w:rPr>
          <w:rFonts w:eastAsia="Calibri"/>
          <w:b/>
          <w:sz w:val="26"/>
          <w:szCs w:val="26"/>
          <w:lang w:val="nl-NL"/>
          <w14:ligatures w14:val="none"/>
        </w:rPr>
      </w:pPr>
    </w:p>
    <w:p w14:paraId="1E9F1A12" w14:textId="77777777" w:rsidR="006F3EFE" w:rsidRDefault="006F3EFE" w:rsidP="006F3EFE">
      <w:pPr>
        <w:rPr>
          <w:rFonts w:eastAsia="Calibri"/>
          <w:b/>
          <w:sz w:val="26"/>
          <w:szCs w:val="26"/>
          <w:lang w:val="nl-NL"/>
          <w14:ligatures w14:val="none"/>
        </w:rPr>
      </w:pPr>
      <w:r>
        <w:rPr>
          <w:rFonts w:eastAsia="Calibri"/>
          <w:b/>
          <w:sz w:val="26"/>
          <w:szCs w:val="26"/>
          <w:lang w:val="nl-NL"/>
          <w14:ligatures w14:val="none"/>
        </w:rPr>
        <w:lastRenderedPageBreak/>
        <w:t>CÁC NỘI DUNG CẦN CÓ TRONG BÁO CÁO KẾT QUẢ NGHIÊN CỨU</w:t>
      </w:r>
    </w:p>
    <w:p w14:paraId="58B7E979" w14:textId="77777777" w:rsidR="006F3EFE" w:rsidRPr="0063075C" w:rsidRDefault="006F3EFE" w:rsidP="006F3EFE">
      <w:pPr>
        <w:rPr>
          <w:rFonts w:eastAsia="Calibri"/>
          <w:b/>
          <w:sz w:val="20"/>
          <w:szCs w:val="26"/>
          <w:lang w:val="nl-NL"/>
          <w14:ligatures w14:val="none"/>
        </w:rPr>
      </w:pPr>
    </w:p>
    <w:p w14:paraId="2284A4FF" w14:textId="77777777" w:rsidR="006F3EFE" w:rsidRDefault="006F3EFE" w:rsidP="0063075C">
      <w:pPr>
        <w:spacing w:before="120"/>
        <w:ind w:firstLine="567"/>
        <w:jc w:val="both"/>
        <w:rPr>
          <w:rFonts w:eastAsia="Calibri"/>
          <w:b/>
          <w:sz w:val="26"/>
          <w:szCs w:val="26"/>
          <w:lang w:val="nl-NL"/>
          <w14:ligatures w14:val="none"/>
        </w:rPr>
      </w:pPr>
      <w:r>
        <w:rPr>
          <w:rFonts w:eastAsia="Calibri"/>
          <w:b/>
          <w:sz w:val="26"/>
          <w:szCs w:val="26"/>
          <w:lang w:val="nl-NL"/>
          <w14:ligatures w14:val="none"/>
        </w:rPr>
        <w:t xml:space="preserve">1. Đặt vấn đề (Giới thiệu nghiên cứu) </w:t>
      </w:r>
    </w:p>
    <w:p w14:paraId="55BA7C8A" w14:textId="002F269E" w:rsidR="006F3EFE" w:rsidRDefault="006F3EFE" w:rsidP="0063075C">
      <w:pPr>
        <w:spacing w:before="120"/>
        <w:ind w:firstLine="567"/>
        <w:jc w:val="both"/>
        <w:rPr>
          <w:rFonts w:eastAsia="Calibri"/>
          <w:b/>
          <w:sz w:val="26"/>
          <w:szCs w:val="26"/>
          <w:lang w:val="nl-NL"/>
          <w14:ligatures w14:val="none"/>
        </w:rPr>
      </w:pPr>
      <w:r>
        <w:rPr>
          <w:rFonts w:eastAsia="Calibri"/>
          <w:b/>
          <w:sz w:val="26"/>
          <w:szCs w:val="26"/>
          <w:lang w:val="nl-NL"/>
          <w14:ligatures w14:val="none"/>
        </w:rPr>
        <w:t>2. Mục tiêu nghiên cứu</w:t>
      </w:r>
    </w:p>
    <w:p w14:paraId="6E4892EC" w14:textId="77777777" w:rsidR="006F3EFE" w:rsidRDefault="006F3EFE" w:rsidP="0063075C">
      <w:pPr>
        <w:spacing w:before="120"/>
        <w:ind w:firstLine="567"/>
        <w:jc w:val="both"/>
        <w:rPr>
          <w:rFonts w:eastAsia="Calibri"/>
          <w:b/>
          <w:sz w:val="26"/>
          <w:szCs w:val="26"/>
          <w:lang w:val="nl-NL"/>
          <w14:ligatures w14:val="none"/>
        </w:rPr>
      </w:pPr>
      <w:r>
        <w:rPr>
          <w:rFonts w:eastAsia="Calibri"/>
          <w:b/>
          <w:sz w:val="26"/>
          <w:szCs w:val="26"/>
          <w:lang w:val="nl-NL"/>
          <w14:ligatures w14:val="none"/>
        </w:rPr>
        <w:t xml:space="preserve">3. Kế hoạch nghiên cứu </w:t>
      </w:r>
    </w:p>
    <w:p w14:paraId="71394AF0" w14:textId="2E0DFE26" w:rsidR="006F3EFE" w:rsidRDefault="006F3EFE" w:rsidP="0063075C">
      <w:pPr>
        <w:spacing w:before="120"/>
        <w:ind w:firstLine="567"/>
        <w:jc w:val="both"/>
        <w:rPr>
          <w:rFonts w:eastAsia="Calibri"/>
          <w:sz w:val="26"/>
          <w:szCs w:val="26"/>
          <w:lang w:val="nl-NL"/>
          <w14:ligatures w14:val="none"/>
        </w:rPr>
      </w:pPr>
      <w:r>
        <w:rPr>
          <w:rFonts w:eastAsia="Calibri"/>
          <w:sz w:val="26"/>
          <w:szCs w:val="26"/>
          <w:lang w:val="nl-NL"/>
          <w14:ligatures w14:val="none"/>
        </w:rPr>
        <w:t>3.1</w:t>
      </w:r>
      <w:r w:rsidR="00676E18">
        <w:rPr>
          <w:rFonts w:eastAsia="Calibri"/>
          <w:sz w:val="26"/>
          <w:szCs w:val="26"/>
          <w:lang w:val="nl-NL"/>
          <w14:ligatures w14:val="none"/>
        </w:rPr>
        <w:t>.</w:t>
      </w:r>
      <w:r>
        <w:rPr>
          <w:rFonts w:eastAsia="Calibri"/>
          <w:sz w:val="26"/>
          <w:szCs w:val="26"/>
          <w:lang w:val="nl-NL"/>
          <w14:ligatures w14:val="none"/>
        </w:rPr>
        <w:t xml:space="preserve"> Kế hoạch và thiết kế nghiên cứu</w:t>
      </w:r>
    </w:p>
    <w:p w14:paraId="3DFCC5E9" w14:textId="31233752" w:rsidR="006F3EFE" w:rsidRDefault="006F3EFE" w:rsidP="0063075C">
      <w:pPr>
        <w:spacing w:before="120"/>
        <w:ind w:firstLine="567"/>
        <w:jc w:val="both"/>
        <w:rPr>
          <w:rFonts w:eastAsia="Calibri"/>
          <w:sz w:val="26"/>
          <w:szCs w:val="26"/>
          <w:lang w:val="nl-NL"/>
          <w14:ligatures w14:val="none"/>
        </w:rPr>
      </w:pPr>
      <w:r>
        <w:rPr>
          <w:rFonts w:eastAsia="Calibri"/>
          <w:sz w:val="26"/>
          <w:szCs w:val="26"/>
          <w:lang w:val="nl-NL"/>
          <w14:ligatures w14:val="none"/>
        </w:rPr>
        <w:t>3.2</w:t>
      </w:r>
      <w:r w:rsidR="00676E18">
        <w:rPr>
          <w:rFonts w:eastAsia="Calibri"/>
          <w:sz w:val="26"/>
          <w:szCs w:val="26"/>
          <w:lang w:val="nl-NL"/>
          <w14:ligatures w14:val="none"/>
        </w:rPr>
        <w:t>.</w:t>
      </w:r>
      <w:r>
        <w:rPr>
          <w:rFonts w:eastAsia="Calibri"/>
          <w:sz w:val="26"/>
          <w:szCs w:val="26"/>
          <w:lang w:val="nl-NL"/>
          <w14:ligatures w14:val="none"/>
        </w:rPr>
        <w:t xml:space="preserve"> Bàn luận về thiết kế nghiên cứu, việc chọn đối chứng</w:t>
      </w:r>
    </w:p>
    <w:p w14:paraId="254144B4" w14:textId="4B3B5DDA" w:rsidR="006F3EFE" w:rsidRDefault="006F3EFE" w:rsidP="0063075C">
      <w:pPr>
        <w:spacing w:before="120"/>
        <w:ind w:firstLine="567"/>
        <w:jc w:val="both"/>
        <w:rPr>
          <w:rFonts w:eastAsia="Calibri"/>
          <w:sz w:val="26"/>
          <w:szCs w:val="26"/>
          <w:lang w:val="nl-NL"/>
          <w14:ligatures w14:val="none"/>
        </w:rPr>
      </w:pPr>
      <w:r>
        <w:rPr>
          <w:rFonts w:eastAsia="Calibri"/>
          <w:sz w:val="26"/>
          <w:szCs w:val="26"/>
          <w:lang w:val="nl-NL"/>
          <w14:ligatures w14:val="none"/>
        </w:rPr>
        <w:t>3.3</w:t>
      </w:r>
      <w:r w:rsidR="00676E18">
        <w:rPr>
          <w:rFonts w:eastAsia="Calibri"/>
          <w:sz w:val="26"/>
          <w:szCs w:val="26"/>
          <w:lang w:val="nl-NL"/>
          <w14:ligatures w14:val="none"/>
        </w:rPr>
        <w:t>.</w:t>
      </w:r>
      <w:r>
        <w:rPr>
          <w:rFonts w:eastAsia="Calibri"/>
          <w:sz w:val="26"/>
          <w:szCs w:val="26"/>
          <w:lang w:val="nl-NL"/>
          <w14:ligatures w14:val="none"/>
        </w:rPr>
        <w:t xml:space="preserve"> Lựa chọn đối tượng (quần thể) nghiên cứu (tiêu chuẩn lựa chọn, tiêu chuẩn loại trừ, loại bỏ </w:t>
      </w:r>
      <w:r w:rsidR="00EB394A">
        <w:rPr>
          <w:rFonts w:eastAsia="Calibri"/>
          <w:sz w:val="26"/>
          <w:szCs w:val="26"/>
          <w:lang w:val="nl-NL"/>
          <w14:ligatures w14:val="none"/>
        </w:rPr>
        <w:t>người bệnh</w:t>
      </w:r>
      <w:r>
        <w:rPr>
          <w:rFonts w:eastAsia="Calibri"/>
          <w:sz w:val="26"/>
          <w:szCs w:val="26"/>
          <w:lang w:val="nl-NL"/>
          <w14:ligatures w14:val="none"/>
        </w:rPr>
        <w:t xml:space="preserve"> ra khỏi điều trị hoặc thử nghiệm)</w:t>
      </w:r>
    </w:p>
    <w:p w14:paraId="53F564B0" w14:textId="02F6D3D4" w:rsidR="006F3EFE" w:rsidRDefault="006F3EFE" w:rsidP="0063075C">
      <w:pPr>
        <w:spacing w:before="120"/>
        <w:ind w:firstLine="567"/>
        <w:jc w:val="both"/>
        <w:rPr>
          <w:rFonts w:eastAsia="Calibri"/>
          <w:sz w:val="26"/>
          <w:szCs w:val="26"/>
          <w:lang w:val="nl-NL"/>
          <w14:ligatures w14:val="none"/>
        </w:rPr>
      </w:pPr>
      <w:r>
        <w:rPr>
          <w:rFonts w:eastAsia="Calibri"/>
          <w:sz w:val="26"/>
          <w:szCs w:val="26"/>
          <w:lang w:val="nl-NL"/>
          <w14:ligatures w14:val="none"/>
        </w:rPr>
        <w:t>3.4</w:t>
      </w:r>
      <w:r w:rsidR="00676E18">
        <w:rPr>
          <w:rFonts w:eastAsia="Calibri"/>
          <w:sz w:val="26"/>
          <w:szCs w:val="26"/>
          <w:lang w:val="nl-NL"/>
          <w14:ligatures w14:val="none"/>
        </w:rPr>
        <w:t>.</w:t>
      </w:r>
      <w:r>
        <w:rPr>
          <w:rFonts w:eastAsia="Calibri"/>
          <w:sz w:val="26"/>
          <w:szCs w:val="26"/>
          <w:lang w:val="nl-NL"/>
          <w14:ligatures w14:val="none"/>
        </w:rPr>
        <w:t xml:space="preserve"> Kỹ thuật mới, phương pháp mới dùng trong nghiên cứu</w:t>
      </w:r>
    </w:p>
    <w:p w14:paraId="08248FBA" w14:textId="0CC70C2E" w:rsidR="006F3EFE" w:rsidRDefault="006F3EFE" w:rsidP="0063075C">
      <w:pPr>
        <w:spacing w:before="120"/>
        <w:ind w:firstLine="567"/>
        <w:jc w:val="both"/>
        <w:rPr>
          <w:rFonts w:eastAsia="Calibri"/>
          <w:sz w:val="26"/>
          <w:szCs w:val="26"/>
          <w:lang w:val="nl-NL"/>
          <w14:ligatures w14:val="none"/>
        </w:rPr>
      </w:pPr>
      <w:r>
        <w:rPr>
          <w:rFonts w:eastAsia="Calibri"/>
          <w:sz w:val="26"/>
          <w:szCs w:val="26"/>
          <w:lang w:val="nl-NL"/>
          <w14:ligatures w14:val="none"/>
        </w:rPr>
        <w:t>3.5</w:t>
      </w:r>
      <w:r w:rsidR="00676E18">
        <w:rPr>
          <w:rFonts w:eastAsia="Calibri"/>
          <w:sz w:val="26"/>
          <w:szCs w:val="26"/>
          <w:lang w:val="nl-NL"/>
          <w14:ligatures w14:val="none"/>
        </w:rPr>
        <w:t>.</w:t>
      </w:r>
      <w:r>
        <w:rPr>
          <w:rFonts w:eastAsia="Calibri"/>
          <w:sz w:val="26"/>
          <w:szCs w:val="26"/>
          <w:lang w:val="nl-NL"/>
          <w14:ligatures w14:val="none"/>
        </w:rPr>
        <w:t xml:space="preserve"> Mô tả phương pháp bảo đảm chất lượng dữ liệu</w:t>
      </w:r>
    </w:p>
    <w:p w14:paraId="7DAA9999" w14:textId="47CD1F4B" w:rsidR="006F3EFE" w:rsidRDefault="006F3EFE" w:rsidP="0063075C">
      <w:pPr>
        <w:spacing w:before="120"/>
        <w:ind w:firstLine="567"/>
        <w:jc w:val="both"/>
        <w:rPr>
          <w:rFonts w:eastAsia="Calibri"/>
          <w:sz w:val="26"/>
          <w:szCs w:val="26"/>
          <w:lang w:val="nl-NL"/>
          <w14:ligatures w14:val="none"/>
        </w:rPr>
      </w:pPr>
      <w:r>
        <w:rPr>
          <w:rFonts w:eastAsia="Calibri"/>
          <w:sz w:val="26"/>
          <w:szCs w:val="26"/>
          <w:lang w:val="nl-NL"/>
          <w14:ligatures w14:val="none"/>
        </w:rPr>
        <w:t>3.6</w:t>
      </w:r>
      <w:r w:rsidR="00676E18">
        <w:rPr>
          <w:rFonts w:eastAsia="Calibri"/>
          <w:sz w:val="26"/>
          <w:szCs w:val="26"/>
          <w:lang w:val="nl-NL"/>
          <w14:ligatures w14:val="none"/>
        </w:rPr>
        <w:t>.</w:t>
      </w:r>
      <w:r>
        <w:rPr>
          <w:rFonts w:eastAsia="Calibri"/>
          <w:sz w:val="26"/>
          <w:szCs w:val="26"/>
          <w:lang w:val="nl-NL"/>
          <w14:ligatures w14:val="none"/>
        </w:rPr>
        <w:t xml:space="preserve"> Phương pháp thống kê đã nêu trong đề cương và xác định cỡ mẫu</w:t>
      </w:r>
    </w:p>
    <w:p w14:paraId="14D38A48" w14:textId="779AEA9E" w:rsidR="006F3EFE" w:rsidRDefault="006F3EFE" w:rsidP="0063075C">
      <w:pPr>
        <w:spacing w:before="120"/>
        <w:ind w:firstLine="567"/>
        <w:jc w:val="both"/>
        <w:rPr>
          <w:rFonts w:eastAsia="Calibri"/>
          <w:sz w:val="26"/>
          <w:szCs w:val="26"/>
          <w:lang w:val="nl-NL"/>
          <w14:ligatures w14:val="none"/>
        </w:rPr>
      </w:pPr>
      <w:r>
        <w:rPr>
          <w:rFonts w:eastAsia="Calibri"/>
          <w:sz w:val="26"/>
          <w:szCs w:val="26"/>
          <w:lang w:val="nl-NL"/>
          <w14:ligatures w14:val="none"/>
        </w:rPr>
        <w:t>3.7</w:t>
      </w:r>
      <w:r w:rsidR="00676E18">
        <w:rPr>
          <w:rFonts w:eastAsia="Calibri"/>
          <w:sz w:val="26"/>
          <w:szCs w:val="26"/>
          <w:lang w:val="nl-NL"/>
          <w14:ligatures w14:val="none"/>
        </w:rPr>
        <w:t>.</w:t>
      </w:r>
      <w:r>
        <w:rPr>
          <w:rFonts w:eastAsia="Calibri"/>
          <w:sz w:val="26"/>
          <w:szCs w:val="26"/>
          <w:lang w:val="nl-NL"/>
          <w14:ligatures w14:val="none"/>
        </w:rPr>
        <w:t xml:space="preserve"> Những thay đổi khi thực hiện nghiên cứu và phân tích theo kế hoạch.</w:t>
      </w:r>
    </w:p>
    <w:p w14:paraId="6BEFDEA0" w14:textId="1553AF1A" w:rsidR="006F3EFE" w:rsidRDefault="006F3EFE" w:rsidP="0063075C">
      <w:pPr>
        <w:spacing w:before="120"/>
        <w:ind w:firstLine="567"/>
        <w:jc w:val="both"/>
        <w:rPr>
          <w:rFonts w:eastAsia="Calibri"/>
          <w:b/>
          <w:sz w:val="26"/>
          <w:szCs w:val="26"/>
          <w:lang w:val="nl-NL"/>
          <w14:ligatures w14:val="none"/>
        </w:rPr>
      </w:pPr>
      <w:r>
        <w:rPr>
          <w:rFonts w:eastAsia="Calibri"/>
          <w:b/>
          <w:sz w:val="26"/>
          <w:szCs w:val="26"/>
          <w:lang w:val="nl-NL"/>
          <w14:ligatures w14:val="none"/>
        </w:rPr>
        <w:t>4. Người tham gia nghiên cứu (</w:t>
      </w:r>
      <w:r w:rsidR="00EB394A">
        <w:rPr>
          <w:rFonts w:eastAsia="Calibri"/>
          <w:b/>
          <w:sz w:val="26"/>
          <w:szCs w:val="26"/>
          <w:lang w:val="nl-NL"/>
          <w14:ligatures w14:val="none"/>
        </w:rPr>
        <w:t>người bệnh</w:t>
      </w:r>
      <w:r>
        <w:rPr>
          <w:rFonts w:eastAsia="Calibri"/>
          <w:b/>
          <w:sz w:val="26"/>
          <w:szCs w:val="26"/>
          <w:lang w:val="nl-NL"/>
          <w14:ligatures w14:val="none"/>
        </w:rPr>
        <w:t>/người tình nguyện)</w:t>
      </w:r>
    </w:p>
    <w:p w14:paraId="6C3C8FB1" w14:textId="1E33840D" w:rsidR="006F3EFE" w:rsidRDefault="006F3EFE" w:rsidP="0063075C">
      <w:pPr>
        <w:spacing w:before="120"/>
        <w:ind w:firstLine="567"/>
        <w:jc w:val="both"/>
        <w:rPr>
          <w:rFonts w:eastAsia="Calibri"/>
          <w:sz w:val="26"/>
          <w:szCs w:val="26"/>
          <w:lang w:val="nl-NL"/>
          <w14:ligatures w14:val="none"/>
        </w:rPr>
      </w:pPr>
      <w:r>
        <w:rPr>
          <w:rFonts w:eastAsia="Calibri"/>
          <w:sz w:val="26"/>
          <w:szCs w:val="26"/>
          <w:lang w:val="nl-NL"/>
          <w14:ligatures w14:val="none"/>
        </w:rPr>
        <w:t>4.1</w:t>
      </w:r>
      <w:r w:rsidR="00676E18">
        <w:rPr>
          <w:rFonts w:eastAsia="Calibri"/>
          <w:sz w:val="26"/>
          <w:szCs w:val="26"/>
          <w:lang w:val="nl-NL"/>
          <w14:ligatures w14:val="none"/>
        </w:rPr>
        <w:t xml:space="preserve">. </w:t>
      </w:r>
      <w:r>
        <w:rPr>
          <w:rFonts w:eastAsia="Calibri"/>
          <w:sz w:val="26"/>
          <w:szCs w:val="26"/>
          <w:lang w:val="nl-NL"/>
          <w14:ligatures w14:val="none"/>
        </w:rPr>
        <w:t xml:space="preserve">Tình hình </w:t>
      </w:r>
      <w:r w:rsidR="00EB394A">
        <w:rPr>
          <w:rFonts w:eastAsia="Calibri"/>
          <w:sz w:val="26"/>
          <w:szCs w:val="26"/>
          <w:lang w:val="nl-NL"/>
          <w14:ligatures w14:val="none"/>
        </w:rPr>
        <w:t>người bệnh</w:t>
      </w:r>
      <w:r>
        <w:rPr>
          <w:rFonts w:eastAsia="Calibri"/>
          <w:sz w:val="26"/>
          <w:szCs w:val="26"/>
          <w:lang w:val="nl-NL"/>
          <w14:ligatures w14:val="none"/>
        </w:rPr>
        <w:t xml:space="preserve"> tham gia nghiên cứu</w:t>
      </w:r>
    </w:p>
    <w:p w14:paraId="6A6164F8" w14:textId="0395B337" w:rsidR="006F3EFE" w:rsidRDefault="006F3EFE" w:rsidP="0063075C">
      <w:pPr>
        <w:spacing w:before="120"/>
        <w:ind w:firstLine="567"/>
        <w:jc w:val="both"/>
        <w:rPr>
          <w:rFonts w:eastAsia="Calibri"/>
          <w:sz w:val="26"/>
          <w:szCs w:val="26"/>
          <w:lang w:val="nl-NL"/>
          <w14:ligatures w14:val="none"/>
        </w:rPr>
      </w:pPr>
      <w:r>
        <w:rPr>
          <w:rFonts w:eastAsia="Calibri"/>
          <w:sz w:val="26"/>
          <w:szCs w:val="26"/>
          <w:lang w:val="nl-NL"/>
          <w14:ligatures w14:val="none"/>
        </w:rPr>
        <w:t>4.2</w:t>
      </w:r>
      <w:r w:rsidR="00676E18">
        <w:rPr>
          <w:rFonts w:eastAsia="Calibri"/>
          <w:sz w:val="26"/>
          <w:szCs w:val="26"/>
          <w:lang w:val="nl-NL"/>
          <w14:ligatures w14:val="none"/>
        </w:rPr>
        <w:t xml:space="preserve">. </w:t>
      </w:r>
      <w:r>
        <w:rPr>
          <w:rFonts w:eastAsia="Calibri"/>
          <w:sz w:val="26"/>
          <w:szCs w:val="26"/>
          <w:lang w:val="nl-NL"/>
          <w14:ligatures w14:val="none"/>
        </w:rPr>
        <w:t>Những sai số so với đề cương</w:t>
      </w:r>
    </w:p>
    <w:p w14:paraId="77F5B9FC" w14:textId="77777777" w:rsidR="006F3EFE" w:rsidRDefault="006F3EFE" w:rsidP="0063075C">
      <w:pPr>
        <w:spacing w:before="120"/>
        <w:ind w:firstLine="567"/>
        <w:jc w:val="both"/>
        <w:rPr>
          <w:rFonts w:eastAsia="Calibri"/>
          <w:b/>
          <w:sz w:val="26"/>
          <w:szCs w:val="26"/>
          <w:lang w:val="nl-NL"/>
          <w14:ligatures w14:val="none"/>
        </w:rPr>
      </w:pPr>
      <w:r>
        <w:rPr>
          <w:rFonts w:eastAsia="Calibri"/>
          <w:b/>
          <w:sz w:val="26"/>
          <w:szCs w:val="26"/>
          <w:lang w:val="nl-NL"/>
          <w14:ligatures w14:val="none"/>
        </w:rPr>
        <w:t xml:space="preserve">5. Đánh giá hiệu quả </w:t>
      </w:r>
    </w:p>
    <w:p w14:paraId="28ECF574" w14:textId="711387F5" w:rsidR="006F3EFE" w:rsidRDefault="006F3EFE" w:rsidP="0063075C">
      <w:pPr>
        <w:spacing w:before="120"/>
        <w:ind w:firstLine="567"/>
        <w:jc w:val="both"/>
        <w:rPr>
          <w:rFonts w:eastAsia="Calibri"/>
          <w:sz w:val="26"/>
          <w:szCs w:val="26"/>
          <w:lang w:val="nl-NL"/>
          <w14:ligatures w14:val="none"/>
        </w:rPr>
      </w:pPr>
      <w:r>
        <w:rPr>
          <w:rFonts w:eastAsia="Calibri"/>
          <w:sz w:val="26"/>
          <w:szCs w:val="26"/>
          <w:lang w:val="nl-NL"/>
          <w14:ligatures w14:val="none"/>
        </w:rPr>
        <w:t>5</w:t>
      </w:r>
      <w:r>
        <w:rPr>
          <w:rFonts w:eastAsia="Calibri"/>
          <w:sz w:val="26"/>
          <w:szCs w:val="26"/>
          <w:lang w:val="vi-VN"/>
          <w14:ligatures w14:val="none"/>
        </w:rPr>
        <w:t>.1</w:t>
      </w:r>
      <w:r w:rsidR="00676E18">
        <w:rPr>
          <w:rFonts w:eastAsia="Calibri"/>
          <w:sz w:val="26"/>
          <w:szCs w:val="26"/>
          <w14:ligatures w14:val="none"/>
        </w:rPr>
        <w:t>.</w:t>
      </w:r>
      <w:r>
        <w:rPr>
          <w:rFonts w:eastAsia="Calibri"/>
          <w:sz w:val="26"/>
          <w:szCs w:val="26"/>
          <w:lang w:val="vi-VN"/>
          <w14:ligatures w14:val="none"/>
        </w:rPr>
        <w:t xml:space="preserve"> </w:t>
      </w:r>
      <w:r>
        <w:rPr>
          <w:rFonts w:eastAsia="Calibri"/>
          <w:sz w:val="26"/>
          <w:szCs w:val="26"/>
          <w:lang w:val="nl-NL"/>
          <w14:ligatures w14:val="none"/>
        </w:rPr>
        <w:t>Dữ liệu phân tích</w:t>
      </w:r>
    </w:p>
    <w:p w14:paraId="25913530" w14:textId="0160AF5F" w:rsidR="006F3EFE" w:rsidRDefault="006F3EFE" w:rsidP="0063075C">
      <w:pPr>
        <w:spacing w:before="120"/>
        <w:ind w:firstLine="567"/>
        <w:jc w:val="both"/>
        <w:rPr>
          <w:rFonts w:eastAsia="Calibri"/>
          <w:sz w:val="26"/>
          <w:szCs w:val="26"/>
          <w:lang w:val="nl-NL"/>
          <w14:ligatures w14:val="none"/>
        </w:rPr>
      </w:pPr>
      <w:r>
        <w:rPr>
          <w:rFonts w:eastAsia="Calibri"/>
          <w:sz w:val="26"/>
          <w:szCs w:val="26"/>
          <w:lang w:val="nl-NL"/>
          <w14:ligatures w14:val="none"/>
        </w:rPr>
        <w:t xml:space="preserve">Phải xác định chính xác những </w:t>
      </w:r>
      <w:r w:rsidR="00EB394A">
        <w:rPr>
          <w:rFonts w:eastAsia="Calibri"/>
          <w:sz w:val="26"/>
          <w:szCs w:val="26"/>
          <w:lang w:val="nl-NL"/>
          <w14:ligatures w14:val="none"/>
        </w:rPr>
        <w:t>người bệnh</w:t>
      </w:r>
      <w:r>
        <w:rPr>
          <w:rFonts w:eastAsia="Calibri"/>
          <w:sz w:val="26"/>
          <w:szCs w:val="26"/>
          <w:lang w:val="nl-NL"/>
          <w14:ligatures w14:val="none"/>
        </w:rPr>
        <w:t xml:space="preserve"> được dùng trong phân tích hiệu quả và những trường hợp loại trừ, lý do.</w:t>
      </w:r>
    </w:p>
    <w:p w14:paraId="288CB852" w14:textId="7BC2A7DF" w:rsidR="006F3EFE" w:rsidRDefault="006F3EFE" w:rsidP="0063075C">
      <w:pPr>
        <w:spacing w:before="120"/>
        <w:ind w:firstLine="567"/>
        <w:jc w:val="both"/>
        <w:rPr>
          <w:rFonts w:eastAsia="Calibri"/>
          <w:sz w:val="26"/>
          <w:szCs w:val="26"/>
          <w:lang w:val="nl-NL"/>
          <w14:ligatures w14:val="none"/>
        </w:rPr>
      </w:pPr>
      <w:r>
        <w:rPr>
          <w:rFonts w:eastAsia="Calibri"/>
          <w:sz w:val="26"/>
          <w:szCs w:val="26"/>
          <w:lang w:val="nl-NL"/>
          <w14:ligatures w14:val="none"/>
        </w:rPr>
        <w:t>5.2</w:t>
      </w:r>
      <w:r w:rsidR="00676E18">
        <w:rPr>
          <w:rFonts w:eastAsia="Calibri"/>
          <w:sz w:val="26"/>
          <w:szCs w:val="26"/>
          <w:lang w:val="nl-NL"/>
          <w14:ligatures w14:val="none"/>
        </w:rPr>
        <w:t>.</w:t>
      </w:r>
      <w:r>
        <w:rPr>
          <w:rFonts w:eastAsia="Calibri"/>
          <w:sz w:val="26"/>
          <w:szCs w:val="26"/>
          <w:lang w:val="nl-NL"/>
          <w14:ligatures w14:val="none"/>
        </w:rPr>
        <w:t xml:space="preserve"> Đặc điểm về nhân chủng học và các đặc điểm cơ bản khác</w:t>
      </w:r>
    </w:p>
    <w:p w14:paraId="3987EF6A" w14:textId="58645431" w:rsidR="006F3EFE" w:rsidRDefault="006F3EFE" w:rsidP="0063075C">
      <w:pPr>
        <w:spacing w:before="120"/>
        <w:ind w:firstLine="567"/>
        <w:jc w:val="both"/>
        <w:rPr>
          <w:rFonts w:eastAsia="Calibri"/>
          <w:sz w:val="26"/>
          <w:szCs w:val="26"/>
          <w:lang w:val="nl-NL"/>
          <w14:ligatures w14:val="none"/>
        </w:rPr>
      </w:pPr>
      <w:r>
        <w:rPr>
          <w:rFonts w:eastAsia="Calibri"/>
          <w:sz w:val="26"/>
          <w:szCs w:val="26"/>
          <w:lang w:val="nl-NL"/>
          <w14:ligatures w14:val="none"/>
        </w:rPr>
        <w:t xml:space="preserve">Lập bảng tóm tắt các đặc điểm nhân chủng học của từng </w:t>
      </w:r>
      <w:r w:rsidR="00EB394A">
        <w:rPr>
          <w:rFonts w:eastAsia="Calibri"/>
          <w:sz w:val="26"/>
          <w:szCs w:val="26"/>
          <w:lang w:val="nl-NL"/>
          <w14:ligatures w14:val="none"/>
        </w:rPr>
        <w:t>người bệnh</w:t>
      </w:r>
    </w:p>
    <w:p w14:paraId="11A88F1C" w14:textId="18AA424D" w:rsidR="006F3EFE" w:rsidRDefault="006F3EFE" w:rsidP="0063075C">
      <w:pPr>
        <w:spacing w:before="120"/>
        <w:ind w:firstLine="567"/>
        <w:jc w:val="both"/>
        <w:rPr>
          <w:rFonts w:eastAsia="Calibri"/>
          <w:sz w:val="26"/>
          <w:szCs w:val="26"/>
          <w:lang w:val="nl-NL"/>
          <w14:ligatures w14:val="none"/>
        </w:rPr>
      </w:pPr>
      <w:r>
        <w:rPr>
          <w:rFonts w:eastAsia="Calibri"/>
          <w:sz w:val="26"/>
          <w:szCs w:val="26"/>
          <w:lang w:val="nl-NL"/>
          <w14:ligatures w14:val="none"/>
        </w:rPr>
        <w:t>5.3</w:t>
      </w:r>
      <w:r w:rsidR="00676E18">
        <w:rPr>
          <w:rFonts w:eastAsia="Calibri"/>
          <w:sz w:val="26"/>
          <w:szCs w:val="26"/>
          <w:lang w:val="nl-NL"/>
          <w14:ligatures w14:val="none"/>
        </w:rPr>
        <w:t>.</w:t>
      </w:r>
      <w:r>
        <w:rPr>
          <w:rFonts w:eastAsia="Calibri"/>
          <w:sz w:val="26"/>
          <w:szCs w:val="26"/>
          <w:lang w:val="nl-NL"/>
          <w14:ligatures w14:val="none"/>
        </w:rPr>
        <w:t xml:space="preserve"> Xác định sự phù hợp của kỹ thuật</w:t>
      </w:r>
      <w:r>
        <w:rPr>
          <w:rFonts w:eastAsia="Calibri"/>
          <w:sz w:val="26"/>
          <w:szCs w:val="26"/>
          <w:lang w:val="vi-VN"/>
          <w14:ligatures w14:val="none"/>
        </w:rPr>
        <w:t xml:space="preserve"> mới</w:t>
      </w:r>
      <w:r>
        <w:rPr>
          <w:rFonts w:eastAsia="Calibri"/>
          <w:sz w:val="26"/>
          <w:szCs w:val="26"/>
          <w:lang w:val="nl-NL"/>
          <w14:ligatures w14:val="none"/>
        </w:rPr>
        <w:t>/phương pháp mới</w:t>
      </w:r>
    </w:p>
    <w:p w14:paraId="0A86DCB3" w14:textId="5B1A002C" w:rsidR="006F3EFE" w:rsidRDefault="006F3EFE" w:rsidP="0063075C">
      <w:pPr>
        <w:spacing w:before="120"/>
        <w:ind w:firstLine="567"/>
        <w:jc w:val="both"/>
        <w:rPr>
          <w:rFonts w:eastAsia="Calibri"/>
          <w:sz w:val="26"/>
          <w:szCs w:val="26"/>
          <w:lang w:val="nl-NL"/>
          <w14:ligatures w14:val="none"/>
        </w:rPr>
      </w:pPr>
      <w:r>
        <w:rPr>
          <w:rFonts w:eastAsia="Calibri"/>
          <w:sz w:val="26"/>
          <w:szCs w:val="26"/>
          <w:lang w:val="nl-NL"/>
          <w14:ligatures w14:val="none"/>
        </w:rPr>
        <w:t xml:space="preserve">Tóm tắt và phân tích bất kỳ một kết quả nào đánh giá sự phù hợp của từng </w:t>
      </w:r>
      <w:r w:rsidR="00EB394A">
        <w:rPr>
          <w:rFonts w:eastAsia="Calibri"/>
          <w:sz w:val="26"/>
          <w:szCs w:val="26"/>
          <w:lang w:val="nl-NL"/>
          <w14:ligatures w14:val="none"/>
        </w:rPr>
        <w:t>người bệnh</w:t>
      </w:r>
      <w:r>
        <w:rPr>
          <w:rFonts w:eastAsia="Calibri"/>
          <w:sz w:val="26"/>
          <w:szCs w:val="26"/>
          <w:lang w:val="nl-NL"/>
          <w14:ligatures w14:val="none"/>
        </w:rPr>
        <w:t xml:space="preserve"> với kỹ thuật/phương pháp mới được thử nghiệm.</w:t>
      </w:r>
    </w:p>
    <w:p w14:paraId="4C5B8B4E" w14:textId="0E1335D4" w:rsidR="006F3EFE" w:rsidRDefault="006F3EFE" w:rsidP="0063075C">
      <w:pPr>
        <w:spacing w:before="120"/>
        <w:ind w:firstLine="567"/>
        <w:jc w:val="both"/>
        <w:rPr>
          <w:rFonts w:eastAsia="Calibri"/>
          <w:sz w:val="26"/>
          <w:szCs w:val="26"/>
          <w:lang w:val="nl-NL"/>
          <w14:ligatures w14:val="none"/>
        </w:rPr>
      </w:pPr>
      <w:r>
        <w:rPr>
          <w:rFonts w:eastAsia="Calibri"/>
          <w:sz w:val="26"/>
          <w:szCs w:val="26"/>
          <w:lang w:val="nl-NL"/>
          <w14:ligatures w14:val="none"/>
        </w:rPr>
        <w:t>5.4</w:t>
      </w:r>
      <w:r w:rsidR="00676E18">
        <w:rPr>
          <w:rFonts w:eastAsia="Calibri"/>
          <w:sz w:val="26"/>
          <w:szCs w:val="26"/>
          <w:lang w:val="nl-NL"/>
          <w14:ligatures w14:val="none"/>
        </w:rPr>
        <w:t>.</w:t>
      </w:r>
      <w:r>
        <w:rPr>
          <w:rFonts w:eastAsia="Calibri"/>
          <w:sz w:val="26"/>
          <w:szCs w:val="26"/>
          <w:lang w:val="nl-NL"/>
          <w14:ligatures w14:val="none"/>
        </w:rPr>
        <w:t xml:space="preserve"> Hiệu quả điều trị và bảng số liệu từng </w:t>
      </w:r>
      <w:r w:rsidR="00EB394A">
        <w:rPr>
          <w:rFonts w:eastAsia="Calibri"/>
          <w:sz w:val="26"/>
          <w:szCs w:val="26"/>
          <w:lang w:val="nl-NL"/>
          <w14:ligatures w14:val="none"/>
        </w:rPr>
        <w:t>người bệnh</w:t>
      </w:r>
    </w:p>
    <w:p w14:paraId="6EFC11DD" w14:textId="77777777" w:rsidR="006F3EFE" w:rsidRPr="0063075C" w:rsidRDefault="006F3EFE" w:rsidP="0063075C">
      <w:pPr>
        <w:spacing w:before="120"/>
        <w:ind w:firstLine="567"/>
        <w:jc w:val="both"/>
        <w:rPr>
          <w:rFonts w:eastAsia="Calibri"/>
          <w:sz w:val="26"/>
          <w:szCs w:val="26"/>
          <w:lang w:val="nl-NL"/>
          <w14:ligatures w14:val="none"/>
        </w:rPr>
      </w:pPr>
      <w:r w:rsidRPr="0063075C">
        <w:rPr>
          <w:rFonts w:eastAsia="Calibri"/>
          <w:sz w:val="26"/>
          <w:szCs w:val="26"/>
          <w:lang w:val="nl-NL"/>
          <w14:ligatures w14:val="none"/>
        </w:rPr>
        <w:t>Phân tích hiệu quả</w:t>
      </w:r>
    </w:p>
    <w:p w14:paraId="57464604" w14:textId="77777777" w:rsidR="006F3EFE" w:rsidRPr="0063075C" w:rsidRDefault="006F3EFE" w:rsidP="0063075C">
      <w:pPr>
        <w:spacing w:before="120"/>
        <w:ind w:firstLine="567"/>
        <w:jc w:val="both"/>
        <w:rPr>
          <w:rFonts w:eastAsia="Calibri"/>
          <w:sz w:val="26"/>
          <w:szCs w:val="26"/>
          <w:lang w:val="nl-NL"/>
          <w14:ligatures w14:val="none"/>
        </w:rPr>
      </w:pPr>
      <w:r w:rsidRPr="0063075C">
        <w:rPr>
          <w:rFonts w:eastAsia="Calibri"/>
          <w:sz w:val="26"/>
          <w:szCs w:val="26"/>
          <w:lang w:val="nl-NL"/>
          <w14:ligatures w14:val="none"/>
        </w:rPr>
        <w:t xml:space="preserve">Phân tích/thống kê </w:t>
      </w:r>
    </w:p>
    <w:p w14:paraId="3DF8F5AC" w14:textId="74D031AF" w:rsidR="006F3EFE" w:rsidRPr="0063075C" w:rsidRDefault="006F3EFE" w:rsidP="0063075C">
      <w:pPr>
        <w:spacing w:before="120"/>
        <w:ind w:firstLine="567"/>
        <w:jc w:val="both"/>
        <w:rPr>
          <w:rFonts w:eastAsia="Calibri"/>
          <w:sz w:val="26"/>
          <w:szCs w:val="26"/>
          <w:lang w:val="nl-NL"/>
          <w14:ligatures w14:val="none"/>
        </w:rPr>
      </w:pPr>
      <w:r w:rsidRPr="0063075C">
        <w:rPr>
          <w:rFonts w:eastAsia="Calibri"/>
          <w:sz w:val="26"/>
          <w:szCs w:val="26"/>
          <w:lang w:val="nl-NL"/>
          <w14:ligatures w14:val="none"/>
        </w:rPr>
        <w:t xml:space="preserve">Lập bảng số liệu đáp ứng của từng </w:t>
      </w:r>
      <w:r w:rsidR="00EB394A" w:rsidRPr="0063075C">
        <w:rPr>
          <w:rFonts w:eastAsia="Calibri"/>
          <w:sz w:val="26"/>
          <w:szCs w:val="26"/>
          <w:lang w:val="nl-NL"/>
          <w14:ligatures w14:val="none"/>
        </w:rPr>
        <w:t>người bệnh</w:t>
      </w:r>
    </w:p>
    <w:p w14:paraId="12F5A8BF" w14:textId="77777777" w:rsidR="006F3EFE" w:rsidRPr="0063075C" w:rsidRDefault="006F3EFE" w:rsidP="0063075C">
      <w:pPr>
        <w:spacing w:before="120"/>
        <w:ind w:firstLine="567"/>
        <w:jc w:val="both"/>
        <w:rPr>
          <w:rFonts w:eastAsia="Calibri"/>
          <w:sz w:val="26"/>
          <w:szCs w:val="26"/>
          <w:lang w:val="nl-NL"/>
          <w14:ligatures w14:val="none"/>
        </w:rPr>
      </w:pPr>
      <w:r w:rsidRPr="0063075C">
        <w:rPr>
          <w:rFonts w:eastAsia="Calibri"/>
          <w:sz w:val="26"/>
          <w:szCs w:val="26"/>
          <w:lang w:val="nl-NL"/>
          <w14:ligatures w14:val="none"/>
        </w:rPr>
        <w:t>Quy trình kỹ thuật/phương pháp, liều dùng (trường hợp kỹ thuật mới, phương pháp mới có sử dụng sản phẩm) và mối quan hệ với đáp ứng trị liệu.</w:t>
      </w:r>
    </w:p>
    <w:p w14:paraId="75575205" w14:textId="45D72E37" w:rsidR="006F3EFE" w:rsidRPr="0063075C" w:rsidRDefault="006F3EFE" w:rsidP="0063075C">
      <w:pPr>
        <w:spacing w:before="120"/>
        <w:ind w:firstLine="567"/>
        <w:jc w:val="both"/>
        <w:rPr>
          <w:rFonts w:eastAsia="Calibri"/>
          <w:sz w:val="26"/>
          <w:szCs w:val="26"/>
          <w:lang w:val="nl-NL"/>
          <w14:ligatures w14:val="none"/>
        </w:rPr>
      </w:pPr>
      <w:r w:rsidRPr="0063075C">
        <w:rPr>
          <w:rFonts w:eastAsia="Calibri"/>
          <w:sz w:val="26"/>
          <w:szCs w:val="26"/>
          <w:lang w:val="nl-NL"/>
          <w14:ligatures w14:val="none"/>
        </w:rPr>
        <w:t xml:space="preserve">Trình bày số liệu của từng </w:t>
      </w:r>
      <w:r w:rsidR="00EB394A" w:rsidRPr="0063075C">
        <w:rPr>
          <w:rFonts w:eastAsia="Calibri"/>
          <w:sz w:val="26"/>
          <w:szCs w:val="26"/>
          <w:lang w:val="nl-NL"/>
          <w14:ligatures w14:val="none"/>
        </w:rPr>
        <w:t>người bệnh</w:t>
      </w:r>
      <w:r w:rsidRPr="0063075C">
        <w:rPr>
          <w:rFonts w:eastAsia="Calibri"/>
          <w:sz w:val="26"/>
          <w:szCs w:val="26"/>
          <w:lang w:val="nl-NL"/>
          <w14:ligatures w14:val="none"/>
        </w:rPr>
        <w:t xml:space="preserve"> </w:t>
      </w:r>
    </w:p>
    <w:p w14:paraId="31F27138" w14:textId="77777777" w:rsidR="006F3EFE" w:rsidRPr="0063075C" w:rsidRDefault="006F3EFE" w:rsidP="0063075C">
      <w:pPr>
        <w:spacing w:before="120"/>
        <w:ind w:firstLine="567"/>
        <w:jc w:val="both"/>
        <w:rPr>
          <w:rFonts w:eastAsia="Calibri"/>
          <w:sz w:val="26"/>
          <w:szCs w:val="26"/>
          <w:lang w:val="nl-NL"/>
          <w14:ligatures w14:val="none"/>
        </w:rPr>
      </w:pPr>
      <w:r w:rsidRPr="0063075C">
        <w:rPr>
          <w:rFonts w:eastAsia="Calibri"/>
          <w:sz w:val="26"/>
          <w:szCs w:val="26"/>
          <w:lang w:val="nl-NL"/>
          <w14:ligatures w14:val="none"/>
        </w:rPr>
        <w:t>Kết luận về hiệu quả</w:t>
      </w:r>
    </w:p>
    <w:p w14:paraId="1AD8B1FE" w14:textId="7275DD51" w:rsidR="006F3EFE" w:rsidRDefault="006F3EFE" w:rsidP="0063075C">
      <w:pPr>
        <w:spacing w:before="120"/>
        <w:ind w:firstLine="567"/>
        <w:jc w:val="both"/>
        <w:rPr>
          <w:rFonts w:eastAsia="Calibri"/>
          <w:b/>
          <w:sz w:val="26"/>
          <w:szCs w:val="26"/>
          <w:lang w:val="nl-NL"/>
          <w14:ligatures w14:val="none"/>
        </w:rPr>
      </w:pPr>
      <w:r>
        <w:rPr>
          <w:rFonts w:eastAsia="Calibri"/>
          <w:b/>
          <w:sz w:val="26"/>
          <w:szCs w:val="26"/>
          <w:lang w:val="nl-NL"/>
          <w14:ligatures w14:val="none"/>
        </w:rPr>
        <w:t>6</w:t>
      </w:r>
      <w:r w:rsidR="0063075C">
        <w:rPr>
          <w:rFonts w:eastAsia="Calibri"/>
          <w:b/>
          <w:sz w:val="26"/>
          <w:szCs w:val="26"/>
          <w:lang w:val="nl-NL"/>
          <w14:ligatures w14:val="none"/>
        </w:rPr>
        <w:t>.</w:t>
      </w:r>
      <w:r>
        <w:rPr>
          <w:rFonts w:eastAsia="Calibri"/>
          <w:b/>
          <w:sz w:val="26"/>
          <w:szCs w:val="26"/>
          <w:lang w:val="nl-NL"/>
          <w14:ligatures w14:val="none"/>
        </w:rPr>
        <w:t xml:space="preserve"> Đánh giá an toàn</w:t>
      </w:r>
    </w:p>
    <w:p w14:paraId="06312296" w14:textId="77777777" w:rsidR="006F3EFE" w:rsidRDefault="006F3EFE" w:rsidP="0063075C">
      <w:pPr>
        <w:spacing w:before="120"/>
        <w:ind w:firstLine="567"/>
        <w:jc w:val="both"/>
        <w:rPr>
          <w:rFonts w:eastAsia="Calibri"/>
          <w:sz w:val="26"/>
          <w:szCs w:val="26"/>
          <w:lang w:val="nl-NL"/>
          <w14:ligatures w14:val="none"/>
        </w:rPr>
      </w:pPr>
      <w:r>
        <w:rPr>
          <w:rFonts w:eastAsia="Calibri"/>
          <w:sz w:val="26"/>
          <w:szCs w:val="26"/>
          <w:lang w:val="nl-NL"/>
          <w14:ligatures w14:val="none"/>
        </w:rPr>
        <w:t>Phân tích số liệu liên quan đến độ an toàn được xem xét ở 3 mức:</w:t>
      </w:r>
    </w:p>
    <w:p w14:paraId="260888A5" w14:textId="77777777" w:rsidR="006F3EFE" w:rsidRDefault="006F3EFE" w:rsidP="0063075C">
      <w:pPr>
        <w:spacing w:before="120"/>
        <w:ind w:firstLine="567"/>
        <w:jc w:val="both"/>
        <w:rPr>
          <w:rFonts w:eastAsia="Calibri"/>
          <w:sz w:val="26"/>
          <w:szCs w:val="26"/>
          <w:lang w:val="nl-NL"/>
          <w14:ligatures w14:val="none"/>
        </w:rPr>
      </w:pPr>
      <w:r>
        <w:rPr>
          <w:rFonts w:eastAsia="Calibri"/>
          <w:sz w:val="26"/>
          <w:szCs w:val="26"/>
          <w:lang w:val="nl-NL"/>
          <w14:ligatures w14:val="none"/>
        </w:rPr>
        <w:t>- Mức độ phơi nhiễm () cần kiểm tra để xác định mức an toàn của nghiên cứu.</w:t>
      </w:r>
    </w:p>
    <w:p w14:paraId="306EE59A" w14:textId="77777777" w:rsidR="006F3EFE" w:rsidRPr="0063075C" w:rsidRDefault="006F3EFE" w:rsidP="0063075C">
      <w:pPr>
        <w:spacing w:before="120"/>
        <w:ind w:firstLine="567"/>
        <w:jc w:val="both"/>
        <w:rPr>
          <w:rFonts w:eastAsia="Calibri"/>
          <w:spacing w:val="-4"/>
          <w:sz w:val="26"/>
          <w:szCs w:val="26"/>
          <w:lang w:val="nl-NL"/>
          <w14:ligatures w14:val="none"/>
        </w:rPr>
      </w:pPr>
      <w:r w:rsidRPr="0063075C">
        <w:rPr>
          <w:rFonts w:eastAsia="Calibri"/>
          <w:spacing w:val="-4"/>
          <w:sz w:val="26"/>
          <w:szCs w:val="26"/>
          <w:lang w:val="nl-NL"/>
          <w14:ligatures w14:val="none"/>
        </w:rPr>
        <w:lastRenderedPageBreak/>
        <w:t xml:space="preserve">- Những biến cố bất lợi thường gặp hơn và những xét nghiệm hay thay đổi cần được xác định, cũng như các yếu tố ảnh hưởng đến tần </w:t>
      </w:r>
      <w:r w:rsidRPr="0063075C">
        <w:rPr>
          <w:rFonts w:eastAsia="Calibri"/>
          <w:spacing w:val="-4"/>
          <w:sz w:val="26"/>
          <w:szCs w:val="26"/>
          <w:lang w:val="vi-VN"/>
          <w14:ligatures w14:val="none"/>
        </w:rPr>
        <w:t>s</w:t>
      </w:r>
      <w:r w:rsidRPr="0063075C">
        <w:rPr>
          <w:rFonts w:eastAsia="Calibri"/>
          <w:spacing w:val="-4"/>
          <w:sz w:val="26"/>
          <w:szCs w:val="26"/>
          <w:lang w:val="nl-NL"/>
          <w14:ligatures w14:val="none"/>
        </w:rPr>
        <w:t>uất của biến cố không mong muốn.</w:t>
      </w:r>
    </w:p>
    <w:p w14:paraId="296B1F9C" w14:textId="77777777" w:rsidR="006F3EFE" w:rsidRDefault="006F3EFE" w:rsidP="0063075C">
      <w:pPr>
        <w:spacing w:before="120"/>
        <w:ind w:firstLine="567"/>
        <w:jc w:val="both"/>
        <w:rPr>
          <w:rFonts w:eastAsia="Calibri"/>
          <w:sz w:val="26"/>
          <w:szCs w:val="26"/>
          <w:lang w:val="nl-NL"/>
          <w14:ligatures w14:val="none"/>
        </w:rPr>
      </w:pPr>
      <w:r>
        <w:rPr>
          <w:rFonts w:eastAsia="Calibri"/>
          <w:sz w:val="26"/>
          <w:szCs w:val="26"/>
          <w:lang w:val="nl-NL"/>
          <w14:ligatures w14:val="none"/>
        </w:rPr>
        <w:t>- Những biến cố bất lợi nghiêm trọng, biến cố không mong muốn đáng kể, thường xảy ra ở những người tham gia/người</w:t>
      </w:r>
      <w:r>
        <w:rPr>
          <w:rFonts w:eastAsia="Calibri"/>
          <w:sz w:val="26"/>
          <w:szCs w:val="26"/>
          <w:lang w:val="vi-VN"/>
          <w14:ligatures w14:val="none"/>
        </w:rPr>
        <w:t xml:space="preserve"> </w:t>
      </w:r>
      <w:r>
        <w:rPr>
          <w:rFonts w:eastAsia="Calibri"/>
          <w:sz w:val="26"/>
          <w:szCs w:val="26"/>
          <w:lang w:val="nl-NL"/>
          <w14:ligatures w14:val="none"/>
        </w:rPr>
        <w:t>bệnh phải rút khỏi nghiên cứu trước thời hạn, hoặc những người tham gia/người</w:t>
      </w:r>
      <w:r>
        <w:rPr>
          <w:rFonts w:eastAsia="Calibri"/>
          <w:sz w:val="26"/>
          <w:szCs w:val="26"/>
          <w:lang w:val="vi-VN"/>
          <w14:ligatures w14:val="none"/>
        </w:rPr>
        <w:t xml:space="preserve"> </w:t>
      </w:r>
      <w:r>
        <w:rPr>
          <w:rFonts w:eastAsia="Calibri"/>
          <w:sz w:val="26"/>
          <w:szCs w:val="26"/>
          <w:lang w:val="nl-NL"/>
          <w14:ligatures w14:val="none"/>
        </w:rPr>
        <w:t>bệnh tử vong, bất kể biến cố bất lợi nghiêm trọng đó có liên quan đến kỹ thuật, phương pháp hay không.</w:t>
      </w:r>
    </w:p>
    <w:p w14:paraId="12A7AA7E" w14:textId="73A23471" w:rsidR="006F3EFE" w:rsidRDefault="006F3EFE" w:rsidP="0063075C">
      <w:pPr>
        <w:spacing w:before="120"/>
        <w:ind w:firstLine="567"/>
        <w:jc w:val="both"/>
        <w:rPr>
          <w:rFonts w:eastAsia="Calibri"/>
          <w:b/>
          <w:sz w:val="26"/>
          <w:szCs w:val="26"/>
          <w:lang w:val="nl-NL"/>
          <w14:ligatures w14:val="none"/>
        </w:rPr>
      </w:pPr>
      <w:r>
        <w:rPr>
          <w:rFonts w:eastAsia="Calibri"/>
          <w:b/>
          <w:sz w:val="26"/>
          <w:szCs w:val="26"/>
          <w:lang w:val="nl-NL"/>
          <w14:ligatures w14:val="none"/>
        </w:rPr>
        <w:t>7</w:t>
      </w:r>
      <w:r w:rsidR="0063075C">
        <w:rPr>
          <w:rFonts w:eastAsia="Calibri"/>
          <w:b/>
          <w:sz w:val="26"/>
          <w:szCs w:val="26"/>
          <w:lang w:val="nl-NL"/>
          <w14:ligatures w14:val="none"/>
        </w:rPr>
        <w:t>.</w:t>
      </w:r>
      <w:r>
        <w:rPr>
          <w:rFonts w:eastAsia="Calibri"/>
          <w:b/>
          <w:sz w:val="26"/>
          <w:szCs w:val="26"/>
          <w:lang w:val="nl-NL"/>
          <w14:ligatures w14:val="none"/>
        </w:rPr>
        <w:t xml:space="preserve"> Mức độ phơi nhiễm</w:t>
      </w:r>
    </w:p>
    <w:p w14:paraId="45444FC2" w14:textId="77777777" w:rsidR="006F3EFE" w:rsidRPr="00A356E4" w:rsidRDefault="006F3EFE" w:rsidP="0063075C">
      <w:pPr>
        <w:spacing w:before="120"/>
        <w:ind w:firstLine="567"/>
        <w:jc w:val="both"/>
        <w:rPr>
          <w:rFonts w:eastAsia="Calibri"/>
          <w:sz w:val="26"/>
          <w:szCs w:val="26"/>
          <w:lang w:val="nl-NL"/>
          <w14:ligatures w14:val="none"/>
        </w:rPr>
      </w:pPr>
      <w:r>
        <w:rPr>
          <w:rFonts w:eastAsia="Calibri"/>
          <w:sz w:val="26"/>
          <w:szCs w:val="26"/>
          <w:lang w:val="nl-NL"/>
          <w14:ligatures w14:val="none"/>
        </w:rPr>
        <w:t>Mức độ phơi nhiễm cần được đánh giá theo số lượng người</w:t>
      </w:r>
      <w:r>
        <w:rPr>
          <w:rFonts w:eastAsia="Calibri"/>
          <w:sz w:val="26"/>
          <w:szCs w:val="26"/>
          <w:lang w:val="vi-VN"/>
          <w14:ligatures w14:val="none"/>
        </w:rPr>
        <w:t xml:space="preserve"> </w:t>
      </w:r>
      <w:r>
        <w:rPr>
          <w:rFonts w:eastAsia="Calibri"/>
          <w:sz w:val="26"/>
          <w:szCs w:val="26"/>
          <w:lang w:val="nl-NL"/>
          <w14:ligatures w14:val="none"/>
        </w:rPr>
        <w:t>bệnh đã được thực hiện kỹ thuật</w:t>
      </w:r>
      <w:r>
        <w:rPr>
          <w:rFonts w:eastAsia="Calibri"/>
          <w:sz w:val="26"/>
          <w:szCs w:val="26"/>
          <w:lang w:val="vi-VN"/>
          <w14:ligatures w14:val="none"/>
        </w:rPr>
        <w:t xml:space="preserve"> mới</w:t>
      </w:r>
      <w:r>
        <w:rPr>
          <w:rFonts w:eastAsia="Calibri"/>
          <w:sz w:val="26"/>
          <w:szCs w:val="26"/>
          <w:lang w:val="nl-NL"/>
          <w14:ligatures w14:val="none"/>
        </w:rPr>
        <w:t>/phương pháp mới, khoảng thời gian thực hiện và mức độ</w:t>
      </w:r>
      <w:r>
        <w:rPr>
          <w:rFonts w:eastAsia="Calibri"/>
          <w:b/>
          <w:i/>
          <w:sz w:val="26"/>
          <w:szCs w:val="26"/>
          <w:lang w:val="nl-NL"/>
          <w14:ligatures w14:val="none"/>
        </w:rPr>
        <w:t xml:space="preserve"> </w:t>
      </w:r>
      <w:r w:rsidRPr="00A356E4">
        <w:rPr>
          <w:rFonts w:eastAsia="Calibri"/>
          <w:sz w:val="26"/>
          <w:szCs w:val="26"/>
          <w:lang w:val="nl-NL"/>
          <w14:ligatures w14:val="none"/>
        </w:rPr>
        <w:t>liều dùng (trường hợp kỹ thuật mới, phương pháp mới có sử dụng sản phẩm).</w:t>
      </w:r>
    </w:p>
    <w:p w14:paraId="7225F10E" w14:textId="394F830E" w:rsidR="006F3EFE" w:rsidRDefault="006F3EFE" w:rsidP="0063075C">
      <w:pPr>
        <w:spacing w:before="120"/>
        <w:ind w:firstLine="567"/>
        <w:jc w:val="both"/>
        <w:rPr>
          <w:rFonts w:eastAsia="Calibri"/>
          <w:b/>
          <w:sz w:val="26"/>
          <w:szCs w:val="26"/>
          <w14:ligatures w14:val="none"/>
        </w:rPr>
      </w:pPr>
      <w:r>
        <w:rPr>
          <w:rFonts w:eastAsia="Calibri"/>
          <w:b/>
          <w:sz w:val="26"/>
          <w:szCs w:val="26"/>
          <w14:ligatures w14:val="none"/>
        </w:rPr>
        <w:t>8</w:t>
      </w:r>
      <w:r w:rsidR="0063075C">
        <w:rPr>
          <w:rFonts w:eastAsia="Calibri"/>
          <w:b/>
          <w:sz w:val="26"/>
          <w:szCs w:val="26"/>
          <w14:ligatures w14:val="none"/>
        </w:rPr>
        <w:t>.</w:t>
      </w:r>
      <w:r>
        <w:rPr>
          <w:rFonts w:eastAsia="Calibri"/>
          <w:b/>
          <w:sz w:val="26"/>
          <w:szCs w:val="26"/>
          <w14:ligatures w14:val="none"/>
        </w:rPr>
        <w:t xml:space="preserve"> </w:t>
      </w:r>
      <w:proofErr w:type="spellStart"/>
      <w:r>
        <w:rPr>
          <w:rFonts w:eastAsia="Calibri"/>
          <w:b/>
          <w:sz w:val="26"/>
          <w:szCs w:val="26"/>
          <w14:ligatures w14:val="none"/>
        </w:rPr>
        <w:t>Sự</w:t>
      </w:r>
      <w:proofErr w:type="spellEnd"/>
      <w:r>
        <w:rPr>
          <w:rFonts w:eastAsia="Calibri"/>
          <w:b/>
          <w:sz w:val="26"/>
          <w:szCs w:val="26"/>
          <w14:ligatures w14:val="none"/>
        </w:rPr>
        <w:t xml:space="preserve"> </w:t>
      </w:r>
      <w:proofErr w:type="spellStart"/>
      <w:r>
        <w:rPr>
          <w:rFonts w:eastAsia="Calibri"/>
          <w:b/>
          <w:sz w:val="26"/>
          <w:szCs w:val="26"/>
          <w14:ligatures w14:val="none"/>
        </w:rPr>
        <w:t>cố</w:t>
      </w:r>
      <w:proofErr w:type="spellEnd"/>
      <w:r>
        <w:rPr>
          <w:rFonts w:eastAsia="Calibri"/>
          <w:b/>
          <w:sz w:val="26"/>
          <w:szCs w:val="26"/>
          <w14:ligatures w14:val="none"/>
        </w:rPr>
        <w:t xml:space="preserve"> </w:t>
      </w:r>
      <w:proofErr w:type="spellStart"/>
      <w:r>
        <w:rPr>
          <w:rFonts w:eastAsia="Calibri"/>
          <w:b/>
          <w:sz w:val="26"/>
          <w:szCs w:val="26"/>
          <w14:ligatures w14:val="none"/>
        </w:rPr>
        <w:t>không</w:t>
      </w:r>
      <w:proofErr w:type="spellEnd"/>
      <w:r>
        <w:rPr>
          <w:rFonts w:eastAsia="Calibri"/>
          <w:b/>
          <w:sz w:val="26"/>
          <w:szCs w:val="26"/>
          <w14:ligatures w14:val="none"/>
        </w:rPr>
        <w:t xml:space="preserve"> </w:t>
      </w:r>
      <w:proofErr w:type="spellStart"/>
      <w:r>
        <w:rPr>
          <w:rFonts w:eastAsia="Calibri"/>
          <w:b/>
          <w:sz w:val="26"/>
          <w:szCs w:val="26"/>
          <w14:ligatures w14:val="none"/>
        </w:rPr>
        <w:t>mong</w:t>
      </w:r>
      <w:proofErr w:type="spellEnd"/>
      <w:r>
        <w:rPr>
          <w:rFonts w:eastAsia="Calibri"/>
          <w:b/>
          <w:sz w:val="26"/>
          <w:szCs w:val="26"/>
          <w14:ligatures w14:val="none"/>
        </w:rPr>
        <w:t xml:space="preserve"> </w:t>
      </w:r>
      <w:proofErr w:type="spellStart"/>
      <w:r>
        <w:rPr>
          <w:rFonts w:eastAsia="Calibri"/>
          <w:b/>
          <w:sz w:val="26"/>
          <w:szCs w:val="26"/>
          <w14:ligatures w14:val="none"/>
        </w:rPr>
        <w:t>muốn</w:t>
      </w:r>
      <w:proofErr w:type="spellEnd"/>
      <w:r>
        <w:rPr>
          <w:rFonts w:eastAsia="Calibri"/>
          <w:b/>
          <w:sz w:val="26"/>
          <w:szCs w:val="26"/>
          <w14:ligatures w14:val="none"/>
        </w:rPr>
        <w:t xml:space="preserve"> (AE)</w:t>
      </w:r>
    </w:p>
    <w:p w14:paraId="349D9B93" w14:textId="77777777" w:rsidR="006F3EFE" w:rsidRPr="00A356E4" w:rsidRDefault="006F3EFE" w:rsidP="0063075C">
      <w:pPr>
        <w:spacing w:before="120"/>
        <w:ind w:firstLine="567"/>
        <w:jc w:val="both"/>
        <w:rPr>
          <w:rFonts w:eastAsia="Calibri"/>
          <w:sz w:val="26"/>
          <w:szCs w:val="26"/>
          <w14:ligatures w14:val="none"/>
        </w:rPr>
      </w:pPr>
      <w:proofErr w:type="spellStart"/>
      <w:r w:rsidRPr="00A356E4">
        <w:rPr>
          <w:rFonts w:eastAsia="Calibri"/>
          <w:sz w:val="26"/>
          <w:szCs w:val="26"/>
          <w14:ligatures w14:val="none"/>
        </w:rPr>
        <w:t>Tóm</w:t>
      </w:r>
      <w:proofErr w:type="spellEnd"/>
      <w:r w:rsidRPr="00A356E4">
        <w:rPr>
          <w:rFonts w:eastAsia="Calibri"/>
          <w:sz w:val="26"/>
          <w:szCs w:val="26"/>
          <w14:ligatures w14:val="none"/>
        </w:rPr>
        <w:t xml:space="preserve"> </w:t>
      </w:r>
      <w:proofErr w:type="spellStart"/>
      <w:r w:rsidRPr="00A356E4">
        <w:rPr>
          <w:rFonts w:eastAsia="Calibri"/>
          <w:sz w:val="26"/>
          <w:szCs w:val="26"/>
          <w14:ligatures w14:val="none"/>
        </w:rPr>
        <w:t>tắt</w:t>
      </w:r>
      <w:proofErr w:type="spellEnd"/>
      <w:r w:rsidRPr="00A356E4">
        <w:rPr>
          <w:rFonts w:eastAsia="Calibri"/>
          <w:sz w:val="26"/>
          <w:szCs w:val="26"/>
          <w14:ligatures w14:val="none"/>
        </w:rPr>
        <w:t xml:space="preserve"> </w:t>
      </w:r>
      <w:proofErr w:type="spellStart"/>
      <w:r w:rsidRPr="00A356E4">
        <w:rPr>
          <w:rFonts w:eastAsia="Calibri"/>
          <w:sz w:val="26"/>
          <w:szCs w:val="26"/>
          <w14:ligatures w14:val="none"/>
        </w:rPr>
        <w:t>về</w:t>
      </w:r>
      <w:proofErr w:type="spellEnd"/>
      <w:r w:rsidRPr="00A356E4">
        <w:rPr>
          <w:rFonts w:eastAsia="Calibri"/>
          <w:sz w:val="26"/>
          <w:szCs w:val="26"/>
          <w14:ligatures w14:val="none"/>
        </w:rPr>
        <w:t xml:space="preserve"> AE</w:t>
      </w:r>
    </w:p>
    <w:p w14:paraId="1D66290D" w14:textId="77777777" w:rsidR="006F3EFE" w:rsidRPr="00A356E4" w:rsidRDefault="006F3EFE" w:rsidP="0063075C">
      <w:pPr>
        <w:spacing w:before="120"/>
        <w:ind w:firstLine="567"/>
        <w:jc w:val="both"/>
        <w:rPr>
          <w:rFonts w:eastAsia="Calibri"/>
          <w:sz w:val="26"/>
          <w:szCs w:val="26"/>
          <w14:ligatures w14:val="none"/>
        </w:rPr>
      </w:pPr>
      <w:proofErr w:type="spellStart"/>
      <w:r w:rsidRPr="00A356E4">
        <w:rPr>
          <w:rFonts w:eastAsia="Calibri"/>
          <w:sz w:val="26"/>
          <w:szCs w:val="26"/>
          <w14:ligatures w14:val="none"/>
        </w:rPr>
        <w:t>Trình</w:t>
      </w:r>
      <w:proofErr w:type="spellEnd"/>
      <w:r w:rsidRPr="00A356E4">
        <w:rPr>
          <w:rFonts w:eastAsia="Calibri"/>
          <w:sz w:val="26"/>
          <w:szCs w:val="26"/>
          <w14:ligatures w14:val="none"/>
        </w:rPr>
        <w:t xml:space="preserve"> </w:t>
      </w:r>
      <w:proofErr w:type="spellStart"/>
      <w:r w:rsidRPr="00A356E4">
        <w:rPr>
          <w:rFonts w:eastAsia="Calibri"/>
          <w:sz w:val="26"/>
          <w:szCs w:val="26"/>
          <w14:ligatures w14:val="none"/>
        </w:rPr>
        <w:t>bày</w:t>
      </w:r>
      <w:proofErr w:type="spellEnd"/>
      <w:r w:rsidRPr="00A356E4">
        <w:rPr>
          <w:rFonts w:eastAsia="Calibri"/>
          <w:sz w:val="26"/>
          <w:szCs w:val="26"/>
          <w14:ligatures w14:val="none"/>
        </w:rPr>
        <w:t xml:space="preserve"> </w:t>
      </w:r>
      <w:proofErr w:type="spellStart"/>
      <w:r w:rsidRPr="00A356E4">
        <w:rPr>
          <w:rFonts w:eastAsia="Calibri"/>
          <w:sz w:val="26"/>
          <w:szCs w:val="26"/>
          <w14:ligatures w14:val="none"/>
        </w:rPr>
        <w:t>các</w:t>
      </w:r>
      <w:proofErr w:type="spellEnd"/>
      <w:r w:rsidRPr="00A356E4">
        <w:rPr>
          <w:rFonts w:eastAsia="Calibri"/>
          <w:sz w:val="26"/>
          <w:szCs w:val="26"/>
          <w14:ligatures w14:val="none"/>
        </w:rPr>
        <w:t xml:space="preserve"> AE</w:t>
      </w:r>
    </w:p>
    <w:p w14:paraId="7341989C" w14:textId="77777777" w:rsidR="006F3EFE" w:rsidRPr="00A356E4" w:rsidRDefault="006F3EFE" w:rsidP="0063075C">
      <w:pPr>
        <w:spacing w:before="120"/>
        <w:ind w:firstLine="567"/>
        <w:jc w:val="both"/>
        <w:rPr>
          <w:rFonts w:eastAsia="Calibri"/>
          <w:sz w:val="26"/>
          <w:szCs w:val="26"/>
          <w14:ligatures w14:val="none"/>
        </w:rPr>
      </w:pPr>
      <w:proofErr w:type="spellStart"/>
      <w:r w:rsidRPr="00A356E4">
        <w:rPr>
          <w:rFonts w:eastAsia="Calibri"/>
          <w:sz w:val="26"/>
          <w:szCs w:val="26"/>
          <w14:ligatures w14:val="none"/>
        </w:rPr>
        <w:t>Phân</w:t>
      </w:r>
      <w:proofErr w:type="spellEnd"/>
      <w:r w:rsidRPr="00A356E4">
        <w:rPr>
          <w:rFonts w:eastAsia="Calibri"/>
          <w:sz w:val="26"/>
          <w:szCs w:val="26"/>
          <w14:ligatures w14:val="none"/>
        </w:rPr>
        <w:t xml:space="preserve"> </w:t>
      </w:r>
      <w:proofErr w:type="spellStart"/>
      <w:r w:rsidRPr="00A356E4">
        <w:rPr>
          <w:rFonts w:eastAsia="Calibri"/>
          <w:sz w:val="26"/>
          <w:szCs w:val="26"/>
          <w14:ligatures w14:val="none"/>
        </w:rPr>
        <w:t>tích</w:t>
      </w:r>
      <w:proofErr w:type="spellEnd"/>
      <w:r w:rsidRPr="00A356E4">
        <w:rPr>
          <w:rFonts w:eastAsia="Calibri"/>
          <w:sz w:val="26"/>
          <w:szCs w:val="26"/>
          <w14:ligatures w14:val="none"/>
        </w:rPr>
        <w:t xml:space="preserve"> </w:t>
      </w:r>
      <w:proofErr w:type="spellStart"/>
      <w:r w:rsidRPr="00A356E4">
        <w:rPr>
          <w:rFonts w:eastAsia="Calibri"/>
          <w:sz w:val="26"/>
          <w:szCs w:val="26"/>
          <w14:ligatures w14:val="none"/>
        </w:rPr>
        <w:t>các</w:t>
      </w:r>
      <w:proofErr w:type="spellEnd"/>
      <w:r w:rsidRPr="00A356E4">
        <w:rPr>
          <w:rFonts w:eastAsia="Calibri"/>
          <w:sz w:val="26"/>
          <w:szCs w:val="26"/>
          <w14:ligatures w14:val="none"/>
        </w:rPr>
        <w:t xml:space="preserve"> AE</w:t>
      </w:r>
    </w:p>
    <w:p w14:paraId="36887E0D" w14:textId="1770CB3E" w:rsidR="006F3EFE" w:rsidRPr="00A356E4" w:rsidRDefault="006F3EFE" w:rsidP="0063075C">
      <w:pPr>
        <w:spacing w:before="120"/>
        <w:ind w:firstLine="567"/>
        <w:jc w:val="both"/>
        <w:rPr>
          <w:rFonts w:eastAsia="Calibri"/>
          <w:sz w:val="26"/>
          <w:szCs w:val="26"/>
          <w14:ligatures w14:val="none"/>
        </w:rPr>
      </w:pPr>
      <w:proofErr w:type="spellStart"/>
      <w:r w:rsidRPr="00A356E4">
        <w:rPr>
          <w:rFonts w:eastAsia="Calibri"/>
          <w:sz w:val="26"/>
          <w:szCs w:val="26"/>
          <w14:ligatures w14:val="none"/>
        </w:rPr>
        <w:t>Liệt</w:t>
      </w:r>
      <w:proofErr w:type="spellEnd"/>
      <w:r w:rsidRPr="00A356E4">
        <w:rPr>
          <w:rFonts w:eastAsia="Calibri"/>
          <w:sz w:val="26"/>
          <w:szCs w:val="26"/>
          <w14:ligatures w14:val="none"/>
        </w:rPr>
        <w:t xml:space="preserve"> </w:t>
      </w:r>
      <w:proofErr w:type="spellStart"/>
      <w:r w:rsidRPr="00A356E4">
        <w:rPr>
          <w:rFonts w:eastAsia="Calibri"/>
          <w:sz w:val="26"/>
          <w:szCs w:val="26"/>
          <w14:ligatures w14:val="none"/>
        </w:rPr>
        <w:t>kê</w:t>
      </w:r>
      <w:proofErr w:type="spellEnd"/>
      <w:r w:rsidRPr="00A356E4">
        <w:rPr>
          <w:rFonts w:eastAsia="Calibri"/>
          <w:sz w:val="26"/>
          <w:szCs w:val="26"/>
          <w14:ligatures w14:val="none"/>
        </w:rPr>
        <w:t xml:space="preserve"> AE </w:t>
      </w:r>
      <w:proofErr w:type="spellStart"/>
      <w:r w:rsidRPr="00A356E4">
        <w:rPr>
          <w:rFonts w:eastAsia="Calibri"/>
          <w:sz w:val="26"/>
          <w:szCs w:val="26"/>
          <w14:ligatures w14:val="none"/>
        </w:rPr>
        <w:t>theo</w:t>
      </w:r>
      <w:proofErr w:type="spellEnd"/>
      <w:r w:rsidRPr="00A356E4">
        <w:rPr>
          <w:rFonts w:eastAsia="Calibri"/>
          <w:sz w:val="26"/>
          <w:szCs w:val="26"/>
          <w14:ligatures w14:val="none"/>
        </w:rPr>
        <w:t xml:space="preserve"> </w:t>
      </w:r>
      <w:proofErr w:type="spellStart"/>
      <w:r w:rsidR="00EB394A">
        <w:rPr>
          <w:rFonts w:eastAsia="Calibri"/>
          <w:sz w:val="26"/>
          <w:szCs w:val="26"/>
          <w14:ligatures w14:val="none"/>
        </w:rPr>
        <w:t>người</w:t>
      </w:r>
      <w:proofErr w:type="spellEnd"/>
      <w:r w:rsidR="00EB394A">
        <w:rPr>
          <w:rFonts w:eastAsia="Calibri"/>
          <w:sz w:val="26"/>
          <w:szCs w:val="26"/>
          <w14:ligatures w14:val="none"/>
        </w:rPr>
        <w:t xml:space="preserve"> </w:t>
      </w:r>
      <w:proofErr w:type="spellStart"/>
      <w:r w:rsidR="00EB394A">
        <w:rPr>
          <w:rFonts w:eastAsia="Calibri"/>
          <w:sz w:val="26"/>
          <w:szCs w:val="26"/>
          <w14:ligatures w14:val="none"/>
        </w:rPr>
        <w:t>bệnh</w:t>
      </w:r>
      <w:proofErr w:type="spellEnd"/>
    </w:p>
    <w:p w14:paraId="389CBFC3" w14:textId="144DE1B3" w:rsidR="006F3EFE" w:rsidRDefault="006F3EFE" w:rsidP="0063075C">
      <w:pPr>
        <w:spacing w:before="120"/>
        <w:ind w:firstLine="567"/>
        <w:jc w:val="both"/>
        <w:rPr>
          <w:rFonts w:eastAsia="Calibri"/>
          <w:b/>
          <w:sz w:val="26"/>
          <w:szCs w:val="26"/>
          <w14:ligatures w14:val="none"/>
        </w:rPr>
      </w:pPr>
      <w:r>
        <w:rPr>
          <w:rFonts w:eastAsia="Calibri"/>
          <w:b/>
          <w:sz w:val="26"/>
          <w:szCs w:val="26"/>
          <w14:ligatures w14:val="none"/>
        </w:rPr>
        <w:t>9</w:t>
      </w:r>
      <w:r w:rsidR="0063075C">
        <w:rPr>
          <w:rFonts w:eastAsia="Calibri"/>
          <w:b/>
          <w:sz w:val="26"/>
          <w:szCs w:val="26"/>
          <w14:ligatures w14:val="none"/>
        </w:rPr>
        <w:t>.</w:t>
      </w:r>
      <w:r>
        <w:rPr>
          <w:rFonts w:eastAsia="Calibri"/>
          <w:b/>
          <w:sz w:val="26"/>
          <w:szCs w:val="26"/>
          <w14:ligatures w14:val="none"/>
        </w:rPr>
        <w:t xml:space="preserve"> Trường </w:t>
      </w:r>
      <w:proofErr w:type="spellStart"/>
      <w:r>
        <w:rPr>
          <w:rFonts w:eastAsia="Calibri"/>
          <w:b/>
          <w:sz w:val="26"/>
          <w:szCs w:val="26"/>
          <w14:ligatures w14:val="none"/>
        </w:rPr>
        <w:t>hợp</w:t>
      </w:r>
      <w:proofErr w:type="spellEnd"/>
      <w:r>
        <w:rPr>
          <w:rFonts w:eastAsia="Calibri"/>
          <w:b/>
          <w:sz w:val="26"/>
          <w:szCs w:val="26"/>
          <w14:ligatures w14:val="none"/>
        </w:rPr>
        <w:t xml:space="preserve"> </w:t>
      </w:r>
      <w:proofErr w:type="spellStart"/>
      <w:r>
        <w:rPr>
          <w:rFonts w:eastAsia="Calibri"/>
          <w:b/>
          <w:sz w:val="26"/>
          <w:szCs w:val="26"/>
          <w14:ligatures w14:val="none"/>
        </w:rPr>
        <w:t>tử</w:t>
      </w:r>
      <w:proofErr w:type="spellEnd"/>
      <w:r>
        <w:rPr>
          <w:rFonts w:eastAsia="Calibri"/>
          <w:b/>
          <w:sz w:val="26"/>
          <w:szCs w:val="26"/>
          <w14:ligatures w14:val="none"/>
        </w:rPr>
        <w:t xml:space="preserve"> </w:t>
      </w:r>
      <w:proofErr w:type="spellStart"/>
      <w:r>
        <w:rPr>
          <w:rFonts w:eastAsia="Calibri"/>
          <w:b/>
          <w:sz w:val="26"/>
          <w:szCs w:val="26"/>
          <w14:ligatures w14:val="none"/>
        </w:rPr>
        <w:t>vong</w:t>
      </w:r>
      <w:proofErr w:type="spellEnd"/>
      <w:r>
        <w:rPr>
          <w:rFonts w:eastAsia="Calibri"/>
          <w:b/>
          <w:sz w:val="26"/>
          <w:szCs w:val="26"/>
          <w14:ligatures w14:val="none"/>
        </w:rPr>
        <w:t xml:space="preserve"> </w:t>
      </w:r>
      <w:proofErr w:type="spellStart"/>
      <w:r>
        <w:rPr>
          <w:rFonts w:eastAsia="Calibri"/>
          <w:b/>
          <w:sz w:val="26"/>
          <w:szCs w:val="26"/>
          <w14:ligatures w14:val="none"/>
        </w:rPr>
        <w:t>và</w:t>
      </w:r>
      <w:proofErr w:type="spellEnd"/>
      <w:r>
        <w:rPr>
          <w:rFonts w:eastAsia="Calibri"/>
          <w:b/>
          <w:sz w:val="26"/>
          <w:szCs w:val="26"/>
          <w14:ligatures w14:val="none"/>
        </w:rPr>
        <w:t xml:space="preserve"> </w:t>
      </w:r>
      <w:proofErr w:type="spellStart"/>
      <w:r>
        <w:rPr>
          <w:rFonts w:eastAsia="Calibri"/>
          <w:b/>
          <w:sz w:val="26"/>
          <w:szCs w:val="26"/>
          <w14:ligatures w14:val="none"/>
        </w:rPr>
        <w:t>các</w:t>
      </w:r>
      <w:proofErr w:type="spellEnd"/>
      <w:r>
        <w:rPr>
          <w:rFonts w:eastAsia="Calibri"/>
          <w:b/>
          <w:sz w:val="26"/>
          <w:szCs w:val="26"/>
          <w14:ligatures w14:val="none"/>
        </w:rPr>
        <w:t xml:space="preserve"> AE </w:t>
      </w:r>
      <w:proofErr w:type="spellStart"/>
      <w:r>
        <w:rPr>
          <w:rFonts w:eastAsia="Calibri"/>
          <w:b/>
          <w:sz w:val="26"/>
          <w:szCs w:val="26"/>
          <w14:ligatures w14:val="none"/>
        </w:rPr>
        <w:t>nghiêm</w:t>
      </w:r>
      <w:proofErr w:type="spellEnd"/>
      <w:r>
        <w:rPr>
          <w:rFonts w:eastAsia="Calibri"/>
          <w:b/>
          <w:sz w:val="26"/>
          <w:szCs w:val="26"/>
          <w14:ligatures w14:val="none"/>
        </w:rPr>
        <w:t xml:space="preserve"> </w:t>
      </w:r>
      <w:proofErr w:type="spellStart"/>
      <w:r>
        <w:rPr>
          <w:rFonts w:eastAsia="Calibri"/>
          <w:b/>
          <w:sz w:val="26"/>
          <w:szCs w:val="26"/>
          <w14:ligatures w14:val="none"/>
        </w:rPr>
        <w:t>trọng</w:t>
      </w:r>
      <w:proofErr w:type="spellEnd"/>
      <w:r>
        <w:rPr>
          <w:rFonts w:eastAsia="Calibri"/>
          <w:b/>
          <w:sz w:val="26"/>
          <w:szCs w:val="26"/>
          <w14:ligatures w14:val="none"/>
        </w:rPr>
        <w:t xml:space="preserve"> </w:t>
      </w:r>
      <w:proofErr w:type="spellStart"/>
      <w:r>
        <w:rPr>
          <w:rFonts w:eastAsia="Calibri"/>
          <w:b/>
          <w:sz w:val="26"/>
          <w:szCs w:val="26"/>
          <w14:ligatures w14:val="none"/>
        </w:rPr>
        <w:t>khác</w:t>
      </w:r>
      <w:proofErr w:type="spellEnd"/>
    </w:p>
    <w:p w14:paraId="70757946" w14:textId="77777777" w:rsidR="006F3EFE" w:rsidRPr="00A356E4" w:rsidRDefault="006F3EFE" w:rsidP="0063075C">
      <w:pPr>
        <w:spacing w:before="120"/>
        <w:ind w:firstLine="567"/>
        <w:jc w:val="both"/>
        <w:rPr>
          <w:rFonts w:eastAsia="Calibri"/>
          <w:sz w:val="26"/>
          <w:szCs w:val="26"/>
          <w14:ligatures w14:val="none"/>
        </w:rPr>
      </w:pPr>
      <w:r w:rsidRPr="00A356E4">
        <w:rPr>
          <w:rFonts w:eastAsia="Calibri"/>
          <w:sz w:val="26"/>
          <w:szCs w:val="26"/>
          <w14:ligatures w14:val="none"/>
        </w:rPr>
        <w:t xml:space="preserve">Danh </w:t>
      </w:r>
      <w:proofErr w:type="spellStart"/>
      <w:r w:rsidRPr="00A356E4">
        <w:rPr>
          <w:rFonts w:eastAsia="Calibri"/>
          <w:sz w:val="26"/>
          <w:szCs w:val="26"/>
          <w14:ligatures w14:val="none"/>
        </w:rPr>
        <w:t>sách</w:t>
      </w:r>
      <w:proofErr w:type="spellEnd"/>
      <w:r w:rsidRPr="00A356E4">
        <w:rPr>
          <w:rFonts w:eastAsia="Calibri"/>
          <w:sz w:val="26"/>
          <w:szCs w:val="26"/>
          <w14:ligatures w14:val="none"/>
        </w:rPr>
        <w:t xml:space="preserve"> </w:t>
      </w:r>
      <w:proofErr w:type="spellStart"/>
      <w:r w:rsidRPr="00A356E4">
        <w:rPr>
          <w:rFonts w:eastAsia="Calibri"/>
          <w:sz w:val="26"/>
          <w:szCs w:val="26"/>
          <w14:ligatures w14:val="none"/>
        </w:rPr>
        <w:t>tử</w:t>
      </w:r>
      <w:proofErr w:type="spellEnd"/>
      <w:r w:rsidRPr="00A356E4">
        <w:rPr>
          <w:rFonts w:eastAsia="Calibri"/>
          <w:sz w:val="26"/>
          <w:szCs w:val="26"/>
          <w14:ligatures w14:val="none"/>
        </w:rPr>
        <w:t xml:space="preserve"> </w:t>
      </w:r>
      <w:proofErr w:type="spellStart"/>
      <w:r w:rsidRPr="00A356E4">
        <w:rPr>
          <w:rFonts w:eastAsia="Calibri"/>
          <w:sz w:val="26"/>
          <w:szCs w:val="26"/>
          <w14:ligatures w14:val="none"/>
        </w:rPr>
        <w:t>vong</w:t>
      </w:r>
      <w:proofErr w:type="spellEnd"/>
      <w:r w:rsidRPr="00A356E4">
        <w:rPr>
          <w:rFonts w:eastAsia="Calibri"/>
          <w:sz w:val="26"/>
          <w:szCs w:val="26"/>
          <w14:ligatures w14:val="none"/>
        </w:rPr>
        <w:t xml:space="preserve"> </w:t>
      </w:r>
      <w:proofErr w:type="spellStart"/>
      <w:r w:rsidRPr="00A356E4">
        <w:rPr>
          <w:rFonts w:eastAsia="Calibri"/>
          <w:sz w:val="26"/>
          <w:szCs w:val="26"/>
          <w14:ligatures w14:val="none"/>
        </w:rPr>
        <w:t>và</w:t>
      </w:r>
      <w:proofErr w:type="spellEnd"/>
      <w:r w:rsidRPr="00A356E4">
        <w:rPr>
          <w:rFonts w:eastAsia="Calibri"/>
          <w:sz w:val="26"/>
          <w:szCs w:val="26"/>
          <w14:ligatures w14:val="none"/>
        </w:rPr>
        <w:t xml:space="preserve"> </w:t>
      </w:r>
      <w:proofErr w:type="spellStart"/>
      <w:r w:rsidRPr="00A356E4">
        <w:rPr>
          <w:rFonts w:eastAsia="Calibri"/>
          <w:sz w:val="26"/>
          <w:szCs w:val="26"/>
          <w14:ligatures w14:val="none"/>
        </w:rPr>
        <w:t>các</w:t>
      </w:r>
      <w:proofErr w:type="spellEnd"/>
      <w:r w:rsidRPr="00A356E4">
        <w:rPr>
          <w:rFonts w:eastAsia="Calibri"/>
          <w:sz w:val="26"/>
          <w:szCs w:val="26"/>
          <w14:ligatures w14:val="none"/>
        </w:rPr>
        <w:t xml:space="preserve"> </w:t>
      </w:r>
      <w:r>
        <w:rPr>
          <w:rFonts w:eastAsia="Calibri"/>
          <w:sz w:val="26"/>
          <w:szCs w:val="26"/>
          <w14:ligatures w14:val="none"/>
        </w:rPr>
        <w:t xml:space="preserve">SAE, </w:t>
      </w:r>
      <w:r w:rsidRPr="00A356E4">
        <w:rPr>
          <w:rFonts w:eastAsia="Calibri"/>
          <w:sz w:val="26"/>
          <w:szCs w:val="26"/>
          <w14:ligatures w14:val="none"/>
        </w:rPr>
        <w:t xml:space="preserve">AE </w:t>
      </w:r>
      <w:proofErr w:type="spellStart"/>
      <w:r w:rsidRPr="00A356E4">
        <w:rPr>
          <w:rFonts w:eastAsia="Calibri"/>
          <w:sz w:val="26"/>
          <w:szCs w:val="26"/>
          <w14:ligatures w14:val="none"/>
        </w:rPr>
        <w:t>nghiêm</w:t>
      </w:r>
      <w:proofErr w:type="spellEnd"/>
      <w:r w:rsidRPr="00A356E4">
        <w:rPr>
          <w:rFonts w:eastAsia="Calibri"/>
          <w:sz w:val="26"/>
          <w:szCs w:val="26"/>
          <w14:ligatures w14:val="none"/>
        </w:rPr>
        <w:t xml:space="preserve"> </w:t>
      </w:r>
      <w:proofErr w:type="spellStart"/>
      <w:r w:rsidRPr="00A356E4">
        <w:rPr>
          <w:rFonts w:eastAsia="Calibri"/>
          <w:sz w:val="26"/>
          <w:szCs w:val="26"/>
          <w14:ligatures w14:val="none"/>
        </w:rPr>
        <w:t>trọng</w:t>
      </w:r>
      <w:proofErr w:type="spellEnd"/>
    </w:p>
    <w:p w14:paraId="65BA5FAC" w14:textId="77777777" w:rsidR="006F3EFE" w:rsidRPr="0063075C" w:rsidRDefault="006F3EFE" w:rsidP="0063075C">
      <w:pPr>
        <w:spacing w:before="120"/>
        <w:ind w:firstLine="567"/>
        <w:jc w:val="both"/>
        <w:rPr>
          <w:rFonts w:eastAsia="Calibri"/>
          <w:spacing w:val="-6"/>
          <w:sz w:val="26"/>
          <w:szCs w:val="26"/>
          <w14:ligatures w14:val="none"/>
        </w:rPr>
      </w:pPr>
      <w:proofErr w:type="spellStart"/>
      <w:r w:rsidRPr="0063075C">
        <w:rPr>
          <w:rFonts w:eastAsia="Calibri"/>
          <w:spacing w:val="-6"/>
          <w:sz w:val="26"/>
          <w:szCs w:val="26"/>
          <w14:ligatures w14:val="none"/>
        </w:rPr>
        <w:t>Tường</w:t>
      </w:r>
      <w:proofErr w:type="spellEnd"/>
      <w:r w:rsidRPr="0063075C">
        <w:rPr>
          <w:rFonts w:eastAsia="Calibri"/>
          <w:spacing w:val="-6"/>
          <w:sz w:val="26"/>
          <w:szCs w:val="26"/>
          <w14:ligatures w14:val="none"/>
        </w:rPr>
        <w:t xml:space="preserve"> </w:t>
      </w:r>
      <w:proofErr w:type="spellStart"/>
      <w:r w:rsidRPr="0063075C">
        <w:rPr>
          <w:rFonts w:eastAsia="Calibri"/>
          <w:spacing w:val="-6"/>
          <w:sz w:val="26"/>
          <w:szCs w:val="26"/>
          <w14:ligatures w14:val="none"/>
        </w:rPr>
        <w:t>trình</w:t>
      </w:r>
      <w:proofErr w:type="spellEnd"/>
      <w:r w:rsidRPr="0063075C">
        <w:rPr>
          <w:rFonts w:eastAsia="Calibri"/>
          <w:spacing w:val="-6"/>
          <w:sz w:val="26"/>
          <w:szCs w:val="26"/>
          <w14:ligatures w14:val="none"/>
        </w:rPr>
        <w:t xml:space="preserve"> </w:t>
      </w:r>
      <w:proofErr w:type="spellStart"/>
      <w:r w:rsidRPr="0063075C">
        <w:rPr>
          <w:rFonts w:eastAsia="Calibri"/>
          <w:spacing w:val="-6"/>
          <w:sz w:val="26"/>
          <w:szCs w:val="26"/>
          <w14:ligatures w14:val="none"/>
        </w:rPr>
        <w:t>trường</w:t>
      </w:r>
      <w:proofErr w:type="spellEnd"/>
      <w:r w:rsidRPr="0063075C">
        <w:rPr>
          <w:rFonts w:eastAsia="Calibri"/>
          <w:spacing w:val="-6"/>
          <w:sz w:val="26"/>
          <w:szCs w:val="26"/>
          <w14:ligatures w14:val="none"/>
        </w:rPr>
        <w:t xml:space="preserve"> </w:t>
      </w:r>
      <w:proofErr w:type="spellStart"/>
      <w:r w:rsidRPr="0063075C">
        <w:rPr>
          <w:rFonts w:eastAsia="Calibri"/>
          <w:spacing w:val="-6"/>
          <w:sz w:val="26"/>
          <w:szCs w:val="26"/>
          <w14:ligatures w14:val="none"/>
        </w:rPr>
        <w:t>hợp</w:t>
      </w:r>
      <w:proofErr w:type="spellEnd"/>
      <w:r w:rsidRPr="0063075C">
        <w:rPr>
          <w:rFonts w:eastAsia="Calibri"/>
          <w:spacing w:val="-6"/>
          <w:sz w:val="26"/>
          <w:szCs w:val="26"/>
          <w14:ligatures w14:val="none"/>
        </w:rPr>
        <w:t xml:space="preserve"> </w:t>
      </w:r>
      <w:proofErr w:type="spellStart"/>
      <w:r w:rsidRPr="0063075C">
        <w:rPr>
          <w:rFonts w:eastAsia="Calibri"/>
          <w:spacing w:val="-6"/>
          <w:sz w:val="26"/>
          <w:szCs w:val="26"/>
          <w14:ligatures w14:val="none"/>
        </w:rPr>
        <w:t>tử</w:t>
      </w:r>
      <w:proofErr w:type="spellEnd"/>
      <w:r w:rsidRPr="0063075C">
        <w:rPr>
          <w:rFonts w:eastAsia="Calibri"/>
          <w:spacing w:val="-6"/>
          <w:sz w:val="26"/>
          <w:szCs w:val="26"/>
          <w14:ligatures w14:val="none"/>
        </w:rPr>
        <w:t xml:space="preserve"> </w:t>
      </w:r>
      <w:proofErr w:type="spellStart"/>
      <w:r w:rsidRPr="0063075C">
        <w:rPr>
          <w:rFonts w:eastAsia="Calibri"/>
          <w:spacing w:val="-6"/>
          <w:sz w:val="26"/>
          <w:szCs w:val="26"/>
          <w14:ligatures w14:val="none"/>
        </w:rPr>
        <w:t>vong</w:t>
      </w:r>
      <w:proofErr w:type="spellEnd"/>
      <w:r w:rsidRPr="0063075C">
        <w:rPr>
          <w:rFonts w:eastAsia="Calibri"/>
          <w:spacing w:val="-6"/>
          <w:sz w:val="26"/>
          <w:szCs w:val="26"/>
          <w14:ligatures w14:val="none"/>
        </w:rPr>
        <w:t xml:space="preserve">, SAE, AE </w:t>
      </w:r>
      <w:proofErr w:type="spellStart"/>
      <w:r w:rsidRPr="0063075C">
        <w:rPr>
          <w:rFonts w:eastAsia="Calibri"/>
          <w:spacing w:val="-6"/>
          <w:sz w:val="26"/>
          <w:szCs w:val="26"/>
          <w14:ligatures w14:val="none"/>
        </w:rPr>
        <w:t>nghiêm</w:t>
      </w:r>
      <w:proofErr w:type="spellEnd"/>
      <w:r w:rsidRPr="0063075C">
        <w:rPr>
          <w:rFonts w:eastAsia="Calibri"/>
          <w:spacing w:val="-6"/>
          <w:sz w:val="26"/>
          <w:szCs w:val="26"/>
          <w14:ligatures w14:val="none"/>
        </w:rPr>
        <w:t xml:space="preserve"> </w:t>
      </w:r>
      <w:proofErr w:type="spellStart"/>
      <w:r w:rsidRPr="0063075C">
        <w:rPr>
          <w:rFonts w:eastAsia="Calibri"/>
          <w:spacing w:val="-6"/>
          <w:sz w:val="26"/>
          <w:szCs w:val="26"/>
          <w14:ligatures w14:val="none"/>
        </w:rPr>
        <w:t>trọng</w:t>
      </w:r>
      <w:proofErr w:type="spellEnd"/>
      <w:r w:rsidRPr="0063075C">
        <w:rPr>
          <w:rFonts w:eastAsia="Calibri"/>
          <w:spacing w:val="-6"/>
          <w:sz w:val="26"/>
          <w:szCs w:val="26"/>
          <w14:ligatures w14:val="none"/>
        </w:rPr>
        <w:t xml:space="preserve"> </w:t>
      </w:r>
      <w:proofErr w:type="spellStart"/>
      <w:r w:rsidRPr="0063075C">
        <w:rPr>
          <w:rFonts w:eastAsia="Calibri"/>
          <w:spacing w:val="-6"/>
          <w:sz w:val="26"/>
          <w:szCs w:val="26"/>
          <w14:ligatures w14:val="none"/>
        </w:rPr>
        <w:t>và</w:t>
      </w:r>
      <w:proofErr w:type="spellEnd"/>
      <w:r w:rsidRPr="0063075C">
        <w:rPr>
          <w:rFonts w:eastAsia="Calibri"/>
          <w:spacing w:val="-6"/>
          <w:sz w:val="26"/>
          <w:szCs w:val="26"/>
          <w14:ligatures w14:val="none"/>
        </w:rPr>
        <w:t xml:space="preserve"> </w:t>
      </w:r>
      <w:proofErr w:type="spellStart"/>
      <w:r w:rsidRPr="0063075C">
        <w:rPr>
          <w:rFonts w:eastAsia="Calibri"/>
          <w:spacing w:val="-6"/>
          <w:sz w:val="26"/>
          <w:szCs w:val="26"/>
          <w14:ligatures w14:val="none"/>
        </w:rPr>
        <w:t>những</w:t>
      </w:r>
      <w:proofErr w:type="spellEnd"/>
      <w:r w:rsidRPr="0063075C">
        <w:rPr>
          <w:rFonts w:eastAsia="Calibri"/>
          <w:spacing w:val="-6"/>
          <w:sz w:val="26"/>
          <w:szCs w:val="26"/>
          <w14:ligatures w14:val="none"/>
        </w:rPr>
        <w:t xml:space="preserve"> </w:t>
      </w:r>
      <w:proofErr w:type="spellStart"/>
      <w:r w:rsidRPr="0063075C">
        <w:rPr>
          <w:rFonts w:eastAsia="Calibri"/>
          <w:spacing w:val="-6"/>
          <w:sz w:val="26"/>
          <w:szCs w:val="26"/>
          <w14:ligatures w14:val="none"/>
        </w:rPr>
        <w:t>biểu</w:t>
      </w:r>
      <w:proofErr w:type="spellEnd"/>
      <w:r w:rsidRPr="0063075C">
        <w:rPr>
          <w:rFonts w:eastAsia="Calibri"/>
          <w:spacing w:val="-6"/>
          <w:sz w:val="26"/>
          <w:szCs w:val="26"/>
          <w14:ligatures w14:val="none"/>
        </w:rPr>
        <w:t xml:space="preserve"> </w:t>
      </w:r>
      <w:proofErr w:type="spellStart"/>
      <w:r w:rsidRPr="0063075C">
        <w:rPr>
          <w:rFonts w:eastAsia="Calibri"/>
          <w:spacing w:val="-6"/>
          <w:sz w:val="26"/>
          <w:szCs w:val="26"/>
          <w14:ligatures w14:val="none"/>
        </w:rPr>
        <w:t>hiện</w:t>
      </w:r>
      <w:proofErr w:type="spellEnd"/>
      <w:r w:rsidRPr="0063075C">
        <w:rPr>
          <w:rFonts w:eastAsia="Calibri"/>
          <w:spacing w:val="-6"/>
          <w:sz w:val="26"/>
          <w:szCs w:val="26"/>
          <w14:ligatures w14:val="none"/>
        </w:rPr>
        <w:t xml:space="preserve"> AE </w:t>
      </w:r>
      <w:proofErr w:type="spellStart"/>
      <w:r w:rsidRPr="0063075C">
        <w:rPr>
          <w:rFonts w:eastAsia="Calibri"/>
          <w:spacing w:val="-6"/>
          <w:sz w:val="26"/>
          <w:szCs w:val="26"/>
          <w14:ligatures w14:val="none"/>
        </w:rPr>
        <w:t>khác</w:t>
      </w:r>
      <w:proofErr w:type="spellEnd"/>
    </w:p>
    <w:p w14:paraId="39F54365" w14:textId="77777777" w:rsidR="006F3EFE" w:rsidRPr="00A356E4" w:rsidRDefault="006F3EFE" w:rsidP="0063075C">
      <w:pPr>
        <w:spacing w:before="120"/>
        <w:ind w:firstLine="567"/>
        <w:jc w:val="both"/>
        <w:rPr>
          <w:rFonts w:eastAsia="Calibri"/>
          <w:sz w:val="26"/>
          <w:szCs w:val="26"/>
          <w14:ligatures w14:val="none"/>
        </w:rPr>
      </w:pPr>
      <w:proofErr w:type="spellStart"/>
      <w:r w:rsidRPr="00A356E4">
        <w:rPr>
          <w:rFonts w:eastAsia="Calibri"/>
          <w:sz w:val="26"/>
          <w:szCs w:val="26"/>
          <w14:ligatures w14:val="none"/>
        </w:rPr>
        <w:t>Phân</w:t>
      </w:r>
      <w:proofErr w:type="spellEnd"/>
      <w:r w:rsidRPr="00A356E4">
        <w:rPr>
          <w:rFonts w:eastAsia="Calibri"/>
          <w:sz w:val="26"/>
          <w:szCs w:val="26"/>
          <w14:ligatures w14:val="none"/>
        </w:rPr>
        <w:t xml:space="preserve"> </w:t>
      </w:r>
      <w:proofErr w:type="spellStart"/>
      <w:r w:rsidRPr="00A356E4">
        <w:rPr>
          <w:rFonts w:eastAsia="Calibri"/>
          <w:sz w:val="26"/>
          <w:szCs w:val="26"/>
          <w14:ligatures w14:val="none"/>
        </w:rPr>
        <w:t>tích</w:t>
      </w:r>
      <w:proofErr w:type="spellEnd"/>
      <w:r w:rsidRPr="00A356E4">
        <w:rPr>
          <w:rFonts w:eastAsia="Calibri"/>
          <w:sz w:val="26"/>
          <w:szCs w:val="26"/>
          <w14:ligatures w14:val="none"/>
        </w:rPr>
        <w:t xml:space="preserve"> </w:t>
      </w:r>
      <w:proofErr w:type="spellStart"/>
      <w:r w:rsidRPr="00A356E4">
        <w:rPr>
          <w:rFonts w:eastAsia="Calibri"/>
          <w:sz w:val="26"/>
          <w:szCs w:val="26"/>
          <w14:ligatures w14:val="none"/>
        </w:rPr>
        <w:t>và</w:t>
      </w:r>
      <w:proofErr w:type="spellEnd"/>
      <w:r w:rsidRPr="00A356E4">
        <w:rPr>
          <w:rFonts w:eastAsia="Calibri"/>
          <w:sz w:val="26"/>
          <w:szCs w:val="26"/>
          <w14:ligatures w14:val="none"/>
        </w:rPr>
        <w:t xml:space="preserve"> </w:t>
      </w:r>
      <w:proofErr w:type="spellStart"/>
      <w:r w:rsidRPr="00A356E4">
        <w:rPr>
          <w:rFonts w:eastAsia="Calibri"/>
          <w:sz w:val="26"/>
          <w:szCs w:val="26"/>
          <w14:ligatures w14:val="none"/>
        </w:rPr>
        <w:t>thảo</w:t>
      </w:r>
      <w:proofErr w:type="spellEnd"/>
      <w:r w:rsidRPr="00A356E4">
        <w:rPr>
          <w:rFonts w:eastAsia="Calibri"/>
          <w:sz w:val="26"/>
          <w:szCs w:val="26"/>
          <w14:ligatures w14:val="none"/>
        </w:rPr>
        <w:t xml:space="preserve"> </w:t>
      </w:r>
      <w:proofErr w:type="spellStart"/>
      <w:r w:rsidRPr="00A356E4">
        <w:rPr>
          <w:rFonts w:eastAsia="Calibri"/>
          <w:sz w:val="26"/>
          <w:szCs w:val="26"/>
          <w14:ligatures w14:val="none"/>
        </w:rPr>
        <w:t>luận</w:t>
      </w:r>
      <w:proofErr w:type="spellEnd"/>
      <w:r w:rsidRPr="00A356E4">
        <w:rPr>
          <w:rFonts w:eastAsia="Calibri"/>
          <w:sz w:val="26"/>
          <w:szCs w:val="26"/>
          <w14:ligatures w14:val="none"/>
        </w:rPr>
        <w:t xml:space="preserve"> </w:t>
      </w:r>
      <w:proofErr w:type="spellStart"/>
      <w:r w:rsidRPr="00A356E4">
        <w:rPr>
          <w:rFonts w:eastAsia="Calibri"/>
          <w:sz w:val="26"/>
          <w:szCs w:val="26"/>
          <w14:ligatures w14:val="none"/>
        </w:rPr>
        <w:t>về</w:t>
      </w:r>
      <w:proofErr w:type="spellEnd"/>
      <w:r w:rsidRPr="00A356E4">
        <w:rPr>
          <w:rFonts w:eastAsia="Calibri"/>
          <w:sz w:val="26"/>
          <w:szCs w:val="26"/>
          <w14:ligatures w14:val="none"/>
        </w:rPr>
        <w:t xml:space="preserve"> </w:t>
      </w:r>
      <w:proofErr w:type="spellStart"/>
      <w:r w:rsidRPr="00A356E4">
        <w:rPr>
          <w:rFonts w:eastAsia="Calibri"/>
          <w:sz w:val="26"/>
          <w:szCs w:val="26"/>
          <w14:ligatures w14:val="none"/>
        </w:rPr>
        <w:t>tử</w:t>
      </w:r>
      <w:proofErr w:type="spellEnd"/>
      <w:r w:rsidRPr="00A356E4">
        <w:rPr>
          <w:rFonts w:eastAsia="Calibri"/>
          <w:sz w:val="26"/>
          <w:szCs w:val="26"/>
          <w14:ligatures w14:val="none"/>
        </w:rPr>
        <w:t xml:space="preserve"> </w:t>
      </w:r>
      <w:proofErr w:type="spellStart"/>
      <w:r w:rsidRPr="00A356E4">
        <w:rPr>
          <w:rFonts w:eastAsia="Calibri"/>
          <w:sz w:val="26"/>
          <w:szCs w:val="26"/>
          <w14:ligatures w14:val="none"/>
        </w:rPr>
        <w:t>vong</w:t>
      </w:r>
      <w:proofErr w:type="spellEnd"/>
      <w:r w:rsidRPr="00A356E4">
        <w:rPr>
          <w:rFonts w:eastAsia="Calibri"/>
          <w:sz w:val="26"/>
          <w:szCs w:val="26"/>
          <w14:ligatures w14:val="none"/>
        </w:rPr>
        <w:t xml:space="preserve">, </w:t>
      </w:r>
      <w:r>
        <w:rPr>
          <w:rFonts w:eastAsia="Calibri"/>
          <w:sz w:val="26"/>
          <w:szCs w:val="26"/>
          <w14:ligatures w14:val="none"/>
        </w:rPr>
        <w:t xml:space="preserve">SAE, </w:t>
      </w:r>
      <w:proofErr w:type="spellStart"/>
      <w:r w:rsidRPr="00A356E4">
        <w:rPr>
          <w:rFonts w:eastAsia="Calibri"/>
          <w:sz w:val="26"/>
          <w:szCs w:val="26"/>
          <w14:ligatures w14:val="none"/>
        </w:rPr>
        <w:t>các</w:t>
      </w:r>
      <w:proofErr w:type="spellEnd"/>
      <w:r w:rsidRPr="00A356E4">
        <w:rPr>
          <w:rFonts w:eastAsia="Calibri"/>
          <w:sz w:val="26"/>
          <w:szCs w:val="26"/>
          <w14:ligatures w14:val="none"/>
        </w:rPr>
        <w:t xml:space="preserve"> AE </w:t>
      </w:r>
      <w:proofErr w:type="spellStart"/>
      <w:r w:rsidRPr="00A356E4">
        <w:rPr>
          <w:rFonts w:eastAsia="Calibri"/>
          <w:sz w:val="26"/>
          <w:szCs w:val="26"/>
          <w14:ligatures w14:val="none"/>
        </w:rPr>
        <w:t>nghiêm</w:t>
      </w:r>
      <w:proofErr w:type="spellEnd"/>
      <w:r w:rsidRPr="00A356E4">
        <w:rPr>
          <w:rFonts w:eastAsia="Calibri"/>
          <w:sz w:val="26"/>
          <w:szCs w:val="26"/>
          <w14:ligatures w14:val="none"/>
        </w:rPr>
        <w:t xml:space="preserve"> </w:t>
      </w:r>
      <w:proofErr w:type="spellStart"/>
      <w:r w:rsidRPr="00A356E4">
        <w:rPr>
          <w:rFonts w:eastAsia="Calibri"/>
          <w:sz w:val="26"/>
          <w:szCs w:val="26"/>
          <w14:ligatures w14:val="none"/>
        </w:rPr>
        <w:t>trọng</w:t>
      </w:r>
      <w:proofErr w:type="spellEnd"/>
      <w:r w:rsidRPr="00A356E4">
        <w:rPr>
          <w:rFonts w:eastAsia="Calibri"/>
          <w:sz w:val="26"/>
          <w:szCs w:val="26"/>
          <w14:ligatures w14:val="none"/>
        </w:rPr>
        <w:t xml:space="preserve"> </w:t>
      </w:r>
      <w:proofErr w:type="spellStart"/>
      <w:r w:rsidRPr="00A356E4">
        <w:rPr>
          <w:rFonts w:eastAsia="Calibri"/>
          <w:sz w:val="26"/>
          <w:szCs w:val="26"/>
          <w14:ligatures w14:val="none"/>
        </w:rPr>
        <w:t>khác</w:t>
      </w:r>
      <w:proofErr w:type="spellEnd"/>
    </w:p>
    <w:p w14:paraId="2A07993F" w14:textId="277CC833" w:rsidR="006F3EFE" w:rsidRDefault="006F3EFE" w:rsidP="0063075C">
      <w:pPr>
        <w:spacing w:before="120"/>
        <w:ind w:firstLine="567"/>
        <w:jc w:val="both"/>
        <w:rPr>
          <w:rFonts w:eastAsia="Calibri"/>
          <w:b/>
          <w:sz w:val="26"/>
          <w:szCs w:val="26"/>
          <w14:ligatures w14:val="none"/>
        </w:rPr>
      </w:pPr>
      <w:r>
        <w:rPr>
          <w:rFonts w:eastAsia="Calibri"/>
          <w:b/>
          <w:sz w:val="26"/>
          <w:szCs w:val="26"/>
          <w14:ligatures w14:val="none"/>
        </w:rPr>
        <w:t>10</w:t>
      </w:r>
      <w:r w:rsidR="0063075C">
        <w:rPr>
          <w:rFonts w:eastAsia="Calibri"/>
          <w:b/>
          <w:sz w:val="26"/>
          <w:szCs w:val="26"/>
          <w14:ligatures w14:val="none"/>
        </w:rPr>
        <w:t>.</w:t>
      </w:r>
      <w:r>
        <w:rPr>
          <w:rFonts w:eastAsia="Calibri"/>
          <w:b/>
          <w:sz w:val="26"/>
          <w:szCs w:val="26"/>
          <w14:ligatures w14:val="none"/>
        </w:rPr>
        <w:t xml:space="preserve"> </w:t>
      </w:r>
      <w:proofErr w:type="spellStart"/>
      <w:r>
        <w:rPr>
          <w:rFonts w:eastAsia="Calibri"/>
          <w:b/>
          <w:sz w:val="26"/>
          <w:szCs w:val="26"/>
          <w14:ligatures w14:val="none"/>
        </w:rPr>
        <w:t>Đánh</w:t>
      </w:r>
      <w:proofErr w:type="spellEnd"/>
      <w:r>
        <w:rPr>
          <w:rFonts w:eastAsia="Calibri"/>
          <w:b/>
          <w:sz w:val="26"/>
          <w:szCs w:val="26"/>
          <w14:ligatures w14:val="none"/>
        </w:rPr>
        <w:t xml:space="preserve"> </w:t>
      </w:r>
      <w:proofErr w:type="spellStart"/>
      <w:r>
        <w:rPr>
          <w:rFonts w:eastAsia="Calibri"/>
          <w:b/>
          <w:sz w:val="26"/>
          <w:szCs w:val="26"/>
          <w14:ligatures w14:val="none"/>
        </w:rPr>
        <w:t>giá</w:t>
      </w:r>
      <w:proofErr w:type="spellEnd"/>
      <w:r>
        <w:rPr>
          <w:rFonts w:eastAsia="Calibri"/>
          <w:b/>
          <w:sz w:val="26"/>
          <w:szCs w:val="26"/>
          <w14:ligatures w14:val="none"/>
        </w:rPr>
        <w:t xml:space="preserve"> </w:t>
      </w:r>
      <w:proofErr w:type="spellStart"/>
      <w:r>
        <w:rPr>
          <w:rFonts w:eastAsia="Calibri"/>
          <w:b/>
          <w:sz w:val="26"/>
          <w:szCs w:val="26"/>
          <w14:ligatures w14:val="none"/>
        </w:rPr>
        <w:t>xét</w:t>
      </w:r>
      <w:proofErr w:type="spellEnd"/>
      <w:r>
        <w:rPr>
          <w:rFonts w:eastAsia="Calibri"/>
          <w:b/>
          <w:sz w:val="26"/>
          <w:szCs w:val="26"/>
          <w14:ligatures w14:val="none"/>
        </w:rPr>
        <w:t xml:space="preserve"> </w:t>
      </w:r>
      <w:proofErr w:type="spellStart"/>
      <w:r>
        <w:rPr>
          <w:rFonts w:eastAsia="Calibri"/>
          <w:b/>
          <w:sz w:val="26"/>
          <w:szCs w:val="26"/>
          <w14:ligatures w14:val="none"/>
        </w:rPr>
        <w:t>nghiệm</w:t>
      </w:r>
      <w:proofErr w:type="spellEnd"/>
    </w:p>
    <w:p w14:paraId="008EDB02" w14:textId="77777777" w:rsidR="006F3EFE" w:rsidRPr="00A356E4" w:rsidRDefault="006F3EFE" w:rsidP="0063075C">
      <w:pPr>
        <w:spacing w:before="120"/>
        <w:ind w:firstLine="567"/>
        <w:jc w:val="both"/>
        <w:rPr>
          <w:rFonts w:eastAsia="Calibri"/>
          <w:sz w:val="26"/>
          <w:szCs w:val="26"/>
          <w14:ligatures w14:val="none"/>
        </w:rPr>
      </w:pPr>
      <w:proofErr w:type="spellStart"/>
      <w:r w:rsidRPr="00A356E4">
        <w:rPr>
          <w:rFonts w:eastAsia="Calibri"/>
          <w:sz w:val="26"/>
          <w:szCs w:val="26"/>
          <w14:ligatures w14:val="none"/>
        </w:rPr>
        <w:t>Liệt</w:t>
      </w:r>
      <w:proofErr w:type="spellEnd"/>
      <w:r w:rsidRPr="00A356E4">
        <w:rPr>
          <w:rFonts w:eastAsia="Calibri"/>
          <w:sz w:val="26"/>
          <w:szCs w:val="26"/>
          <w14:ligatures w14:val="none"/>
        </w:rPr>
        <w:t xml:space="preserve"> </w:t>
      </w:r>
      <w:proofErr w:type="spellStart"/>
      <w:r w:rsidRPr="00A356E4">
        <w:rPr>
          <w:rFonts w:eastAsia="Calibri"/>
          <w:sz w:val="26"/>
          <w:szCs w:val="26"/>
          <w14:ligatures w14:val="none"/>
        </w:rPr>
        <w:t>kê</w:t>
      </w:r>
      <w:proofErr w:type="spellEnd"/>
      <w:r w:rsidRPr="00A356E4">
        <w:rPr>
          <w:rFonts w:eastAsia="Calibri"/>
          <w:sz w:val="26"/>
          <w:szCs w:val="26"/>
          <w14:ligatures w14:val="none"/>
        </w:rPr>
        <w:t xml:space="preserve"> </w:t>
      </w:r>
      <w:proofErr w:type="spellStart"/>
      <w:r w:rsidRPr="00A356E4">
        <w:rPr>
          <w:rFonts w:eastAsia="Calibri"/>
          <w:sz w:val="26"/>
          <w:szCs w:val="26"/>
          <w14:ligatures w14:val="none"/>
        </w:rPr>
        <w:t>giá</w:t>
      </w:r>
      <w:proofErr w:type="spellEnd"/>
      <w:r w:rsidRPr="00A356E4">
        <w:rPr>
          <w:rFonts w:eastAsia="Calibri"/>
          <w:sz w:val="26"/>
          <w:szCs w:val="26"/>
          <w14:ligatures w14:val="none"/>
        </w:rPr>
        <w:t xml:space="preserve"> </w:t>
      </w:r>
      <w:proofErr w:type="spellStart"/>
      <w:r w:rsidRPr="00A356E4">
        <w:rPr>
          <w:rFonts w:eastAsia="Calibri"/>
          <w:sz w:val="26"/>
          <w:szCs w:val="26"/>
          <w14:ligatures w14:val="none"/>
        </w:rPr>
        <w:t>trị</w:t>
      </w:r>
      <w:proofErr w:type="spellEnd"/>
      <w:r w:rsidRPr="00A356E4">
        <w:rPr>
          <w:rFonts w:eastAsia="Calibri"/>
          <w:sz w:val="26"/>
          <w:szCs w:val="26"/>
          <w14:ligatures w14:val="none"/>
        </w:rPr>
        <w:t xml:space="preserve"> </w:t>
      </w:r>
      <w:proofErr w:type="spellStart"/>
      <w:r w:rsidRPr="00A356E4">
        <w:rPr>
          <w:rFonts w:eastAsia="Calibri"/>
          <w:sz w:val="26"/>
          <w:szCs w:val="26"/>
          <w14:ligatures w14:val="none"/>
        </w:rPr>
        <w:t>xét</w:t>
      </w:r>
      <w:proofErr w:type="spellEnd"/>
      <w:r w:rsidRPr="00A356E4">
        <w:rPr>
          <w:rFonts w:eastAsia="Calibri"/>
          <w:sz w:val="26"/>
          <w:szCs w:val="26"/>
          <w14:ligatures w14:val="none"/>
        </w:rPr>
        <w:t xml:space="preserve"> </w:t>
      </w:r>
      <w:proofErr w:type="spellStart"/>
      <w:r w:rsidRPr="00A356E4">
        <w:rPr>
          <w:rFonts w:eastAsia="Calibri"/>
          <w:sz w:val="26"/>
          <w:szCs w:val="26"/>
          <w14:ligatures w14:val="none"/>
        </w:rPr>
        <w:t>nghiệm</w:t>
      </w:r>
      <w:proofErr w:type="spellEnd"/>
      <w:r w:rsidRPr="00A356E4">
        <w:rPr>
          <w:rFonts w:eastAsia="Calibri"/>
          <w:sz w:val="26"/>
          <w:szCs w:val="26"/>
          <w14:ligatures w14:val="none"/>
        </w:rPr>
        <w:t xml:space="preserve"> </w:t>
      </w:r>
      <w:proofErr w:type="spellStart"/>
      <w:r w:rsidRPr="00A356E4">
        <w:rPr>
          <w:rFonts w:eastAsia="Calibri"/>
          <w:sz w:val="26"/>
          <w:szCs w:val="26"/>
          <w14:ligatures w14:val="none"/>
        </w:rPr>
        <w:t>của</w:t>
      </w:r>
      <w:proofErr w:type="spellEnd"/>
      <w:r w:rsidRPr="00A356E4">
        <w:rPr>
          <w:rFonts w:eastAsia="Calibri"/>
          <w:sz w:val="26"/>
          <w:szCs w:val="26"/>
          <w14:ligatures w14:val="none"/>
        </w:rPr>
        <w:t xml:space="preserve"> </w:t>
      </w:r>
      <w:proofErr w:type="spellStart"/>
      <w:r w:rsidRPr="00A356E4">
        <w:rPr>
          <w:rFonts w:eastAsia="Calibri"/>
          <w:sz w:val="26"/>
          <w:szCs w:val="26"/>
          <w14:ligatures w14:val="none"/>
        </w:rPr>
        <w:t>từng</w:t>
      </w:r>
      <w:proofErr w:type="spellEnd"/>
      <w:r w:rsidRPr="00A356E4">
        <w:rPr>
          <w:rFonts w:eastAsia="Calibri"/>
          <w:sz w:val="26"/>
          <w:szCs w:val="26"/>
          <w14:ligatures w14:val="none"/>
        </w:rPr>
        <w:t xml:space="preserve"> </w:t>
      </w:r>
      <w:proofErr w:type="spellStart"/>
      <w:r w:rsidRPr="00A356E4">
        <w:rPr>
          <w:rFonts w:eastAsia="Calibri"/>
          <w:sz w:val="26"/>
          <w:szCs w:val="26"/>
          <w14:ligatures w14:val="none"/>
        </w:rPr>
        <w:t>người</w:t>
      </w:r>
      <w:proofErr w:type="spellEnd"/>
      <w:r w:rsidRPr="00A356E4">
        <w:rPr>
          <w:rFonts w:eastAsia="Calibri"/>
          <w:sz w:val="26"/>
          <w:szCs w:val="26"/>
          <w:lang w:val="vi-VN"/>
          <w14:ligatures w14:val="none"/>
        </w:rPr>
        <w:t xml:space="preserve"> </w:t>
      </w:r>
      <w:proofErr w:type="spellStart"/>
      <w:r w:rsidRPr="00A356E4">
        <w:rPr>
          <w:rFonts w:eastAsia="Calibri"/>
          <w:sz w:val="26"/>
          <w:szCs w:val="26"/>
          <w14:ligatures w14:val="none"/>
        </w:rPr>
        <w:t>bệnh</w:t>
      </w:r>
      <w:proofErr w:type="spellEnd"/>
      <w:r w:rsidRPr="00A356E4">
        <w:rPr>
          <w:rFonts w:eastAsia="Calibri"/>
          <w:sz w:val="26"/>
          <w:szCs w:val="26"/>
          <w14:ligatures w14:val="none"/>
        </w:rPr>
        <w:t xml:space="preserve"> (</w:t>
      </w:r>
      <w:proofErr w:type="spellStart"/>
      <w:r w:rsidRPr="00A356E4">
        <w:rPr>
          <w:rFonts w:eastAsia="Calibri"/>
          <w:sz w:val="26"/>
          <w:szCs w:val="26"/>
          <w14:ligatures w14:val="none"/>
        </w:rPr>
        <w:t>phụ</w:t>
      </w:r>
      <w:proofErr w:type="spellEnd"/>
      <w:r w:rsidRPr="00A356E4">
        <w:rPr>
          <w:rFonts w:eastAsia="Calibri"/>
          <w:sz w:val="26"/>
          <w:szCs w:val="26"/>
          <w14:ligatures w14:val="none"/>
        </w:rPr>
        <w:t xml:space="preserve"> </w:t>
      </w:r>
      <w:proofErr w:type="spellStart"/>
      <w:r w:rsidRPr="00A356E4">
        <w:rPr>
          <w:rFonts w:eastAsia="Calibri"/>
          <w:sz w:val="26"/>
          <w:szCs w:val="26"/>
          <w14:ligatures w14:val="none"/>
        </w:rPr>
        <w:t>lục</w:t>
      </w:r>
      <w:proofErr w:type="spellEnd"/>
      <w:r w:rsidRPr="00A356E4">
        <w:rPr>
          <w:rFonts w:eastAsia="Calibri"/>
          <w:sz w:val="26"/>
          <w:szCs w:val="26"/>
          <w14:ligatures w14:val="none"/>
        </w:rPr>
        <w:t xml:space="preserve">) </w:t>
      </w:r>
      <w:proofErr w:type="spellStart"/>
      <w:r w:rsidRPr="00A356E4">
        <w:rPr>
          <w:rFonts w:eastAsia="Calibri"/>
          <w:sz w:val="26"/>
          <w:szCs w:val="26"/>
          <w14:ligatures w14:val="none"/>
        </w:rPr>
        <w:t>và</w:t>
      </w:r>
      <w:proofErr w:type="spellEnd"/>
      <w:r w:rsidRPr="00A356E4">
        <w:rPr>
          <w:rFonts w:eastAsia="Calibri"/>
          <w:sz w:val="26"/>
          <w:szCs w:val="26"/>
          <w14:ligatures w14:val="none"/>
        </w:rPr>
        <w:t xml:space="preserve"> </w:t>
      </w:r>
      <w:proofErr w:type="spellStart"/>
      <w:r w:rsidRPr="00A356E4">
        <w:rPr>
          <w:rFonts w:eastAsia="Calibri"/>
          <w:sz w:val="26"/>
          <w:szCs w:val="26"/>
          <w14:ligatures w14:val="none"/>
        </w:rPr>
        <w:t>các</w:t>
      </w:r>
      <w:proofErr w:type="spellEnd"/>
      <w:r w:rsidRPr="00A356E4">
        <w:rPr>
          <w:rFonts w:eastAsia="Calibri"/>
          <w:sz w:val="26"/>
          <w:szCs w:val="26"/>
          <w14:ligatures w14:val="none"/>
        </w:rPr>
        <w:t xml:space="preserve"> </w:t>
      </w:r>
      <w:proofErr w:type="spellStart"/>
      <w:r w:rsidRPr="00A356E4">
        <w:rPr>
          <w:rFonts w:eastAsia="Calibri"/>
          <w:sz w:val="26"/>
          <w:szCs w:val="26"/>
          <w14:ligatures w14:val="none"/>
        </w:rPr>
        <w:t>giá</w:t>
      </w:r>
      <w:proofErr w:type="spellEnd"/>
      <w:r w:rsidRPr="00A356E4">
        <w:rPr>
          <w:rFonts w:eastAsia="Calibri"/>
          <w:sz w:val="26"/>
          <w:szCs w:val="26"/>
          <w14:ligatures w14:val="none"/>
        </w:rPr>
        <w:t xml:space="preserve"> </w:t>
      </w:r>
      <w:proofErr w:type="spellStart"/>
      <w:r w:rsidRPr="00A356E4">
        <w:rPr>
          <w:rFonts w:eastAsia="Calibri"/>
          <w:sz w:val="26"/>
          <w:szCs w:val="26"/>
          <w14:ligatures w14:val="none"/>
        </w:rPr>
        <w:t>trị</w:t>
      </w:r>
      <w:proofErr w:type="spellEnd"/>
      <w:r w:rsidRPr="00A356E4">
        <w:rPr>
          <w:rFonts w:eastAsia="Calibri"/>
          <w:sz w:val="26"/>
          <w:szCs w:val="26"/>
          <w14:ligatures w14:val="none"/>
        </w:rPr>
        <w:t xml:space="preserve"> </w:t>
      </w:r>
      <w:proofErr w:type="spellStart"/>
      <w:r w:rsidRPr="00A356E4">
        <w:rPr>
          <w:rFonts w:eastAsia="Calibri"/>
          <w:sz w:val="26"/>
          <w:szCs w:val="26"/>
          <w14:ligatures w14:val="none"/>
        </w:rPr>
        <w:t>bất</w:t>
      </w:r>
      <w:proofErr w:type="spellEnd"/>
      <w:r w:rsidRPr="00A356E4">
        <w:rPr>
          <w:rFonts w:eastAsia="Calibri"/>
          <w:sz w:val="26"/>
          <w:szCs w:val="26"/>
          <w14:ligatures w14:val="none"/>
        </w:rPr>
        <w:t xml:space="preserve"> </w:t>
      </w:r>
      <w:proofErr w:type="spellStart"/>
      <w:r w:rsidRPr="00A356E4">
        <w:rPr>
          <w:rFonts w:eastAsia="Calibri"/>
          <w:sz w:val="26"/>
          <w:szCs w:val="26"/>
          <w14:ligatures w14:val="none"/>
        </w:rPr>
        <w:t>thường</w:t>
      </w:r>
      <w:proofErr w:type="spellEnd"/>
      <w:r w:rsidRPr="00A356E4">
        <w:rPr>
          <w:rFonts w:eastAsia="Calibri"/>
          <w:sz w:val="26"/>
          <w:szCs w:val="26"/>
          <w14:ligatures w14:val="none"/>
        </w:rPr>
        <w:t xml:space="preserve">. </w:t>
      </w:r>
    </w:p>
    <w:p w14:paraId="03749C65" w14:textId="77777777" w:rsidR="006F3EFE" w:rsidRPr="00A356E4" w:rsidRDefault="006F3EFE" w:rsidP="0063075C">
      <w:pPr>
        <w:spacing w:before="120"/>
        <w:ind w:firstLine="567"/>
        <w:jc w:val="both"/>
        <w:rPr>
          <w:rFonts w:eastAsia="Calibri"/>
          <w:sz w:val="26"/>
          <w:szCs w:val="26"/>
          <w14:ligatures w14:val="none"/>
        </w:rPr>
      </w:pPr>
      <w:proofErr w:type="spellStart"/>
      <w:r w:rsidRPr="00A356E4">
        <w:rPr>
          <w:rFonts w:eastAsia="Calibri"/>
          <w:sz w:val="26"/>
          <w:szCs w:val="26"/>
          <w14:ligatures w14:val="none"/>
        </w:rPr>
        <w:t>Đánh</w:t>
      </w:r>
      <w:proofErr w:type="spellEnd"/>
      <w:r w:rsidRPr="00A356E4">
        <w:rPr>
          <w:rFonts w:eastAsia="Calibri"/>
          <w:sz w:val="26"/>
          <w:szCs w:val="26"/>
          <w14:ligatures w14:val="none"/>
        </w:rPr>
        <w:t xml:space="preserve"> </w:t>
      </w:r>
      <w:proofErr w:type="spellStart"/>
      <w:r w:rsidRPr="00A356E4">
        <w:rPr>
          <w:rFonts w:eastAsia="Calibri"/>
          <w:sz w:val="26"/>
          <w:szCs w:val="26"/>
          <w14:ligatures w14:val="none"/>
        </w:rPr>
        <w:t>giá</w:t>
      </w:r>
      <w:proofErr w:type="spellEnd"/>
      <w:r w:rsidRPr="00A356E4">
        <w:rPr>
          <w:rFonts w:eastAsia="Calibri"/>
          <w:sz w:val="26"/>
          <w:szCs w:val="26"/>
          <w14:ligatures w14:val="none"/>
        </w:rPr>
        <w:t xml:space="preserve"> </w:t>
      </w:r>
      <w:proofErr w:type="spellStart"/>
      <w:r w:rsidRPr="00A356E4">
        <w:rPr>
          <w:rFonts w:eastAsia="Calibri"/>
          <w:sz w:val="26"/>
          <w:szCs w:val="26"/>
          <w14:ligatures w14:val="none"/>
        </w:rPr>
        <w:t>từng</w:t>
      </w:r>
      <w:proofErr w:type="spellEnd"/>
      <w:r w:rsidRPr="00A356E4">
        <w:rPr>
          <w:rFonts w:eastAsia="Calibri"/>
          <w:sz w:val="26"/>
          <w:szCs w:val="26"/>
          <w14:ligatures w14:val="none"/>
        </w:rPr>
        <w:t xml:space="preserve"> </w:t>
      </w:r>
      <w:proofErr w:type="spellStart"/>
      <w:r w:rsidRPr="00A356E4">
        <w:rPr>
          <w:rFonts w:eastAsia="Calibri"/>
          <w:sz w:val="26"/>
          <w:szCs w:val="26"/>
          <w14:ligatures w14:val="none"/>
        </w:rPr>
        <w:t>thông</w:t>
      </w:r>
      <w:proofErr w:type="spellEnd"/>
      <w:r w:rsidRPr="00A356E4">
        <w:rPr>
          <w:rFonts w:eastAsia="Calibri"/>
          <w:sz w:val="26"/>
          <w:szCs w:val="26"/>
          <w14:ligatures w14:val="none"/>
        </w:rPr>
        <w:t xml:space="preserve"> </w:t>
      </w:r>
      <w:proofErr w:type="spellStart"/>
      <w:r w:rsidRPr="00A356E4">
        <w:rPr>
          <w:rFonts w:eastAsia="Calibri"/>
          <w:sz w:val="26"/>
          <w:szCs w:val="26"/>
          <w14:ligatures w14:val="none"/>
        </w:rPr>
        <w:t>số</w:t>
      </w:r>
      <w:proofErr w:type="spellEnd"/>
      <w:r w:rsidRPr="00A356E4">
        <w:rPr>
          <w:rFonts w:eastAsia="Calibri"/>
          <w:sz w:val="26"/>
          <w:szCs w:val="26"/>
          <w14:ligatures w14:val="none"/>
        </w:rPr>
        <w:t xml:space="preserve"> </w:t>
      </w:r>
      <w:proofErr w:type="spellStart"/>
      <w:r w:rsidRPr="00A356E4">
        <w:rPr>
          <w:rFonts w:eastAsia="Calibri"/>
          <w:sz w:val="26"/>
          <w:szCs w:val="26"/>
          <w14:ligatures w14:val="none"/>
        </w:rPr>
        <w:t>xét</w:t>
      </w:r>
      <w:proofErr w:type="spellEnd"/>
      <w:r w:rsidRPr="00A356E4">
        <w:rPr>
          <w:rFonts w:eastAsia="Calibri"/>
          <w:sz w:val="26"/>
          <w:szCs w:val="26"/>
          <w14:ligatures w14:val="none"/>
        </w:rPr>
        <w:t xml:space="preserve"> </w:t>
      </w:r>
      <w:proofErr w:type="spellStart"/>
      <w:r w:rsidRPr="00A356E4">
        <w:rPr>
          <w:rFonts w:eastAsia="Calibri"/>
          <w:sz w:val="26"/>
          <w:szCs w:val="26"/>
          <w14:ligatures w14:val="none"/>
        </w:rPr>
        <w:t>nghiệm</w:t>
      </w:r>
      <w:proofErr w:type="spellEnd"/>
      <w:r>
        <w:rPr>
          <w:rFonts w:eastAsia="Calibri"/>
          <w:sz w:val="26"/>
          <w:szCs w:val="26"/>
          <w14:ligatures w14:val="none"/>
        </w:rPr>
        <w:t>.</w:t>
      </w:r>
    </w:p>
    <w:p w14:paraId="464738F5" w14:textId="1204B034" w:rsidR="006F3EFE" w:rsidRDefault="006F3EFE" w:rsidP="0063075C">
      <w:pPr>
        <w:spacing w:before="120"/>
        <w:ind w:firstLine="567"/>
        <w:jc w:val="both"/>
        <w:rPr>
          <w:rFonts w:eastAsia="Calibri"/>
          <w:b/>
          <w:sz w:val="26"/>
          <w:szCs w:val="26"/>
          <w14:ligatures w14:val="none"/>
        </w:rPr>
      </w:pPr>
      <w:r>
        <w:rPr>
          <w:rFonts w:eastAsia="Calibri"/>
          <w:b/>
          <w:sz w:val="26"/>
          <w:szCs w:val="26"/>
          <w14:ligatures w14:val="none"/>
        </w:rPr>
        <w:t>11</w:t>
      </w:r>
      <w:r w:rsidR="0063075C">
        <w:rPr>
          <w:rFonts w:eastAsia="Calibri"/>
          <w:b/>
          <w:sz w:val="26"/>
          <w:szCs w:val="26"/>
          <w14:ligatures w14:val="none"/>
        </w:rPr>
        <w:t>.</w:t>
      </w:r>
      <w:r>
        <w:rPr>
          <w:rFonts w:eastAsia="Calibri"/>
          <w:b/>
          <w:sz w:val="26"/>
          <w:szCs w:val="26"/>
          <w14:ligatures w14:val="none"/>
        </w:rPr>
        <w:t xml:space="preserve"> </w:t>
      </w:r>
      <w:proofErr w:type="spellStart"/>
      <w:r>
        <w:rPr>
          <w:rFonts w:eastAsia="Calibri"/>
          <w:b/>
          <w:sz w:val="26"/>
          <w:szCs w:val="26"/>
          <w14:ligatures w14:val="none"/>
        </w:rPr>
        <w:t>Những</w:t>
      </w:r>
      <w:proofErr w:type="spellEnd"/>
      <w:r>
        <w:rPr>
          <w:rFonts w:eastAsia="Calibri"/>
          <w:b/>
          <w:sz w:val="26"/>
          <w:szCs w:val="26"/>
          <w14:ligatures w14:val="none"/>
        </w:rPr>
        <w:t xml:space="preserve"> </w:t>
      </w:r>
      <w:proofErr w:type="spellStart"/>
      <w:r>
        <w:rPr>
          <w:rFonts w:eastAsia="Calibri"/>
          <w:b/>
          <w:sz w:val="26"/>
          <w:szCs w:val="26"/>
          <w14:ligatures w14:val="none"/>
        </w:rPr>
        <w:t>dấu</w:t>
      </w:r>
      <w:proofErr w:type="spellEnd"/>
      <w:r>
        <w:rPr>
          <w:rFonts w:eastAsia="Calibri"/>
          <w:b/>
          <w:sz w:val="26"/>
          <w:szCs w:val="26"/>
          <w14:ligatures w14:val="none"/>
        </w:rPr>
        <w:t xml:space="preserve"> </w:t>
      </w:r>
      <w:proofErr w:type="spellStart"/>
      <w:r>
        <w:rPr>
          <w:rFonts w:eastAsia="Calibri"/>
          <w:b/>
          <w:sz w:val="26"/>
          <w:szCs w:val="26"/>
          <w14:ligatures w14:val="none"/>
        </w:rPr>
        <w:t>hiệu</w:t>
      </w:r>
      <w:proofErr w:type="spellEnd"/>
      <w:r>
        <w:rPr>
          <w:rFonts w:eastAsia="Calibri"/>
          <w:b/>
          <w:sz w:val="26"/>
          <w:szCs w:val="26"/>
          <w14:ligatures w14:val="none"/>
        </w:rPr>
        <w:t xml:space="preserve"> </w:t>
      </w:r>
      <w:proofErr w:type="spellStart"/>
      <w:r>
        <w:rPr>
          <w:rFonts w:eastAsia="Calibri"/>
          <w:b/>
          <w:sz w:val="26"/>
          <w:szCs w:val="26"/>
          <w14:ligatures w14:val="none"/>
        </w:rPr>
        <w:t>sống</w:t>
      </w:r>
      <w:proofErr w:type="spellEnd"/>
      <w:r>
        <w:rPr>
          <w:rFonts w:eastAsia="Calibri"/>
          <w:b/>
          <w:sz w:val="26"/>
          <w:szCs w:val="26"/>
          <w14:ligatures w14:val="none"/>
        </w:rPr>
        <w:t xml:space="preserve">, </w:t>
      </w:r>
      <w:proofErr w:type="spellStart"/>
      <w:r>
        <w:rPr>
          <w:rFonts w:eastAsia="Calibri"/>
          <w:b/>
          <w:sz w:val="26"/>
          <w:szCs w:val="26"/>
          <w14:ligatures w14:val="none"/>
        </w:rPr>
        <w:t>những</w:t>
      </w:r>
      <w:proofErr w:type="spellEnd"/>
      <w:r>
        <w:rPr>
          <w:rFonts w:eastAsia="Calibri"/>
          <w:b/>
          <w:sz w:val="26"/>
          <w:szCs w:val="26"/>
          <w14:ligatures w14:val="none"/>
        </w:rPr>
        <w:t xml:space="preserve"> </w:t>
      </w:r>
      <w:proofErr w:type="spellStart"/>
      <w:r>
        <w:rPr>
          <w:rFonts w:eastAsia="Calibri"/>
          <w:b/>
          <w:sz w:val="26"/>
          <w:szCs w:val="26"/>
          <w14:ligatures w14:val="none"/>
        </w:rPr>
        <w:t>biểu</w:t>
      </w:r>
      <w:proofErr w:type="spellEnd"/>
      <w:r>
        <w:rPr>
          <w:rFonts w:eastAsia="Calibri"/>
          <w:b/>
          <w:sz w:val="26"/>
          <w:szCs w:val="26"/>
          <w14:ligatures w14:val="none"/>
        </w:rPr>
        <w:t xml:space="preserve"> </w:t>
      </w:r>
      <w:proofErr w:type="spellStart"/>
      <w:r>
        <w:rPr>
          <w:rFonts w:eastAsia="Calibri"/>
          <w:b/>
          <w:sz w:val="26"/>
          <w:szCs w:val="26"/>
          <w14:ligatures w14:val="none"/>
        </w:rPr>
        <w:t>hiện</w:t>
      </w:r>
      <w:proofErr w:type="spellEnd"/>
      <w:r>
        <w:rPr>
          <w:rFonts w:eastAsia="Calibri"/>
          <w:b/>
          <w:sz w:val="26"/>
          <w:szCs w:val="26"/>
          <w14:ligatures w14:val="none"/>
        </w:rPr>
        <w:t xml:space="preserve"> </w:t>
      </w:r>
      <w:proofErr w:type="spellStart"/>
      <w:r>
        <w:rPr>
          <w:rFonts w:eastAsia="Calibri"/>
          <w:b/>
          <w:sz w:val="26"/>
          <w:szCs w:val="26"/>
          <w14:ligatures w14:val="none"/>
        </w:rPr>
        <w:t>sinh</w:t>
      </w:r>
      <w:proofErr w:type="spellEnd"/>
      <w:r>
        <w:rPr>
          <w:rFonts w:eastAsia="Calibri"/>
          <w:b/>
          <w:sz w:val="26"/>
          <w:szCs w:val="26"/>
          <w14:ligatures w14:val="none"/>
        </w:rPr>
        <w:t xml:space="preserve"> </w:t>
      </w:r>
      <w:proofErr w:type="spellStart"/>
      <w:r>
        <w:rPr>
          <w:rFonts w:eastAsia="Calibri"/>
          <w:b/>
          <w:sz w:val="26"/>
          <w:szCs w:val="26"/>
          <w14:ligatures w14:val="none"/>
        </w:rPr>
        <w:t>lý</w:t>
      </w:r>
      <w:proofErr w:type="spellEnd"/>
      <w:r>
        <w:rPr>
          <w:rFonts w:eastAsia="Calibri"/>
          <w:b/>
          <w:sz w:val="26"/>
          <w:szCs w:val="26"/>
          <w14:ligatures w14:val="none"/>
        </w:rPr>
        <w:t xml:space="preserve"> </w:t>
      </w:r>
      <w:proofErr w:type="spellStart"/>
      <w:r>
        <w:rPr>
          <w:rFonts w:eastAsia="Calibri"/>
          <w:b/>
          <w:sz w:val="26"/>
          <w:szCs w:val="26"/>
          <w14:ligatures w14:val="none"/>
        </w:rPr>
        <w:t>và</w:t>
      </w:r>
      <w:proofErr w:type="spellEnd"/>
      <w:r>
        <w:rPr>
          <w:rFonts w:eastAsia="Calibri"/>
          <w:b/>
          <w:sz w:val="26"/>
          <w:szCs w:val="26"/>
          <w14:ligatures w14:val="none"/>
        </w:rPr>
        <w:t xml:space="preserve"> </w:t>
      </w:r>
      <w:proofErr w:type="spellStart"/>
      <w:r>
        <w:rPr>
          <w:rFonts w:eastAsia="Calibri"/>
          <w:b/>
          <w:sz w:val="26"/>
          <w:szCs w:val="26"/>
          <w14:ligatures w14:val="none"/>
        </w:rPr>
        <w:t>những</w:t>
      </w:r>
      <w:proofErr w:type="spellEnd"/>
      <w:r>
        <w:rPr>
          <w:rFonts w:eastAsia="Calibri"/>
          <w:b/>
          <w:sz w:val="26"/>
          <w:szCs w:val="26"/>
          <w14:ligatures w14:val="none"/>
        </w:rPr>
        <w:t xml:space="preserve"> </w:t>
      </w:r>
      <w:proofErr w:type="spellStart"/>
      <w:r>
        <w:rPr>
          <w:rFonts w:eastAsia="Calibri"/>
          <w:b/>
          <w:sz w:val="26"/>
          <w:szCs w:val="26"/>
          <w14:ligatures w14:val="none"/>
        </w:rPr>
        <w:t>quan</w:t>
      </w:r>
      <w:proofErr w:type="spellEnd"/>
      <w:r>
        <w:rPr>
          <w:rFonts w:eastAsia="Calibri"/>
          <w:b/>
          <w:sz w:val="26"/>
          <w:szCs w:val="26"/>
          <w14:ligatures w14:val="none"/>
        </w:rPr>
        <w:t xml:space="preserve"> </w:t>
      </w:r>
      <w:proofErr w:type="spellStart"/>
      <w:r>
        <w:rPr>
          <w:rFonts w:eastAsia="Calibri"/>
          <w:b/>
          <w:sz w:val="26"/>
          <w:szCs w:val="26"/>
          <w14:ligatures w14:val="none"/>
        </w:rPr>
        <w:t>sát</w:t>
      </w:r>
      <w:proofErr w:type="spellEnd"/>
      <w:r>
        <w:rPr>
          <w:rFonts w:eastAsia="Calibri"/>
          <w:b/>
          <w:sz w:val="26"/>
          <w:szCs w:val="26"/>
          <w14:ligatures w14:val="none"/>
        </w:rPr>
        <w:t xml:space="preserve"> </w:t>
      </w:r>
      <w:proofErr w:type="spellStart"/>
      <w:r>
        <w:rPr>
          <w:rFonts w:eastAsia="Calibri"/>
          <w:b/>
          <w:sz w:val="26"/>
          <w:szCs w:val="26"/>
          <w14:ligatures w14:val="none"/>
        </w:rPr>
        <w:t>khác</w:t>
      </w:r>
      <w:proofErr w:type="spellEnd"/>
      <w:r>
        <w:rPr>
          <w:rFonts w:eastAsia="Calibri"/>
          <w:b/>
          <w:sz w:val="26"/>
          <w:szCs w:val="26"/>
          <w14:ligatures w14:val="none"/>
        </w:rPr>
        <w:t xml:space="preserve"> </w:t>
      </w:r>
      <w:proofErr w:type="spellStart"/>
      <w:r>
        <w:rPr>
          <w:rFonts w:eastAsia="Calibri"/>
          <w:b/>
          <w:sz w:val="26"/>
          <w:szCs w:val="26"/>
          <w14:ligatures w14:val="none"/>
        </w:rPr>
        <w:t>liên</w:t>
      </w:r>
      <w:proofErr w:type="spellEnd"/>
      <w:r>
        <w:rPr>
          <w:rFonts w:eastAsia="Calibri"/>
          <w:b/>
          <w:sz w:val="26"/>
          <w:szCs w:val="26"/>
          <w14:ligatures w14:val="none"/>
        </w:rPr>
        <w:t xml:space="preserve"> </w:t>
      </w:r>
      <w:proofErr w:type="spellStart"/>
      <w:r>
        <w:rPr>
          <w:rFonts w:eastAsia="Calibri"/>
          <w:b/>
          <w:sz w:val="26"/>
          <w:szCs w:val="26"/>
          <w14:ligatures w14:val="none"/>
        </w:rPr>
        <w:t>quan</w:t>
      </w:r>
      <w:proofErr w:type="spellEnd"/>
      <w:r>
        <w:rPr>
          <w:rFonts w:eastAsia="Calibri"/>
          <w:b/>
          <w:sz w:val="26"/>
          <w:szCs w:val="26"/>
          <w14:ligatures w14:val="none"/>
        </w:rPr>
        <w:t xml:space="preserve"> </w:t>
      </w:r>
      <w:proofErr w:type="spellStart"/>
      <w:r>
        <w:rPr>
          <w:rFonts w:eastAsia="Calibri"/>
          <w:b/>
          <w:sz w:val="26"/>
          <w:szCs w:val="26"/>
          <w14:ligatures w14:val="none"/>
        </w:rPr>
        <w:t>đến</w:t>
      </w:r>
      <w:proofErr w:type="spellEnd"/>
      <w:r>
        <w:rPr>
          <w:rFonts w:eastAsia="Calibri"/>
          <w:b/>
          <w:sz w:val="26"/>
          <w:szCs w:val="26"/>
          <w14:ligatures w14:val="none"/>
        </w:rPr>
        <w:t xml:space="preserve"> </w:t>
      </w:r>
      <w:proofErr w:type="spellStart"/>
      <w:r>
        <w:rPr>
          <w:rFonts w:eastAsia="Calibri"/>
          <w:b/>
          <w:sz w:val="26"/>
          <w:szCs w:val="26"/>
          <w14:ligatures w14:val="none"/>
        </w:rPr>
        <w:t>độ</w:t>
      </w:r>
      <w:proofErr w:type="spellEnd"/>
      <w:r>
        <w:rPr>
          <w:rFonts w:eastAsia="Calibri"/>
          <w:b/>
          <w:sz w:val="26"/>
          <w:szCs w:val="26"/>
          <w14:ligatures w14:val="none"/>
        </w:rPr>
        <w:t xml:space="preserve"> an </w:t>
      </w:r>
      <w:proofErr w:type="spellStart"/>
      <w:r>
        <w:rPr>
          <w:rFonts w:eastAsia="Calibri"/>
          <w:b/>
          <w:sz w:val="26"/>
          <w:szCs w:val="26"/>
          <w14:ligatures w14:val="none"/>
        </w:rPr>
        <w:t>toàn</w:t>
      </w:r>
      <w:proofErr w:type="spellEnd"/>
    </w:p>
    <w:p w14:paraId="3560D972" w14:textId="77777777" w:rsidR="006F3EFE" w:rsidRPr="0063075C" w:rsidRDefault="006F3EFE" w:rsidP="0063075C">
      <w:pPr>
        <w:spacing w:before="120"/>
        <w:ind w:firstLine="567"/>
        <w:jc w:val="both"/>
        <w:rPr>
          <w:rFonts w:eastAsia="Calibri"/>
          <w:spacing w:val="4"/>
          <w:sz w:val="26"/>
          <w:szCs w:val="26"/>
          <w14:ligatures w14:val="none"/>
        </w:rPr>
      </w:pPr>
      <w:proofErr w:type="spellStart"/>
      <w:r w:rsidRPr="0063075C">
        <w:rPr>
          <w:rFonts w:eastAsia="Calibri"/>
          <w:spacing w:val="4"/>
          <w:sz w:val="26"/>
          <w:szCs w:val="26"/>
          <w14:ligatures w14:val="none"/>
        </w:rPr>
        <w:t>Phân</w:t>
      </w:r>
      <w:proofErr w:type="spellEnd"/>
      <w:r w:rsidRPr="0063075C">
        <w:rPr>
          <w:rFonts w:eastAsia="Calibri"/>
          <w:spacing w:val="4"/>
          <w:sz w:val="26"/>
          <w:szCs w:val="26"/>
          <w14:ligatures w14:val="none"/>
        </w:rPr>
        <w:t xml:space="preserve"> </w:t>
      </w:r>
      <w:proofErr w:type="spellStart"/>
      <w:r w:rsidRPr="0063075C">
        <w:rPr>
          <w:rFonts w:eastAsia="Calibri"/>
          <w:spacing w:val="4"/>
          <w:sz w:val="26"/>
          <w:szCs w:val="26"/>
          <w14:ligatures w14:val="none"/>
        </w:rPr>
        <w:t>tích</w:t>
      </w:r>
      <w:proofErr w:type="spellEnd"/>
      <w:r w:rsidRPr="0063075C">
        <w:rPr>
          <w:rFonts w:eastAsia="Calibri"/>
          <w:spacing w:val="4"/>
          <w:sz w:val="26"/>
          <w:szCs w:val="26"/>
          <w14:ligatures w14:val="none"/>
        </w:rPr>
        <w:t xml:space="preserve"> </w:t>
      </w:r>
      <w:proofErr w:type="spellStart"/>
      <w:r w:rsidRPr="0063075C">
        <w:rPr>
          <w:rFonts w:eastAsia="Calibri"/>
          <w:spacing w:val="4"/>
          <w:sz w:val="26"/>
          <w:szCs w:val="26"/>
          <w14:ligatures w14:val="none"/>
        </w:rPr>
        <w:t>những</w:t>
      </w:r>
      <w:proofErr w:type="spellEnd"/>
      <w:r w:rsidRPr="0063075C">
        <w:rPr>
          <w:rFonts w:eastAsia="Calibri"/>
          <w:spacing w:val="4"/>
          <w:sz w:val="26"/>
          <w:szCs w:val="26"/>
          <w14:ligatures w14:val="none"/>
        </w:rPr>
        <w:t xml:space="preserve"> </w:t>
      </w:r>
      <w:proofErr w:type="spellStart"/>
      <w:r w:rsidRPr="0063075C">
        <w:rPr>
          <w:rFonts w:eastAsia="Calibri"/>
          <w:spacing w:val="4"/>
          <w:sz w:val="26"/>
          <w:szCs w:val="26"/>
          <w14:ligatures w14:val="none"/>
        </w:rPr>
        <w:t>dấu</w:t>
      </w:r>
      <w:proofErr w:type="spellEnd"/>
      <w:r w:rsidRPr="0063075C">
        <w:rPr>
          <w:rFonts w:eastAsia="Calibri"/>
          <w:spacing w:val="4"/>
          <w:sz w:val="26"/>
          <w:szCs w:val="26"/>
          <w14:ligatures w14:val="none"/>
        </w:rPr>
        <w:t xml:space="preserve"> </w:t>
      </w:r>
      <w:proofErr w:type="spellStart"/>
      <w:r w:rsidRPr="0063075C">
        <w:rPr>
          <w:rFonts w:eastAsia="Calibri"/>
          <w:spacing w:val="4"/>
          <w:sz w:val="26"/>
          <w:szCs w:val="26"/>
          <w14:ligatures w14:val="none"/>
        </w:rPr>
        <w:t>hiệu</w:t>
      </w:r>
      <w:proofErr w:type="spellEnd"/>
      <w:r w:rsidRPr="0063075C">
        <w:rPr>
          <w:rFonts w:eastAsia="Calibri"/>
          <w:spacing w:val="4"/>
          <w:sz w:val="26"/>
          <w:szCs w:val="26"/>
          <w14:ligatures w14:val="none"/>
        </w:rPr>
        <w:t xml:space="preserve"> </w:t>
      </w:r>
      <w:proofErr w:type="spellStart"/>
      <w:r w:rsidRPr="0063075C">
        <w:rPr>
          <w:rFonts w:eastAsia="Calibri"/>
          <w:spacing w:val="4"/>
          <w:sz w:val="26"/>
          <w:szCs w:val="26"/>
          <w14:ligatures w14:val="none"/>
        </w:rPr>
        <w:t>sống</w:t>
      </w:r>
      <w:proofErr w:type="spellEnd"/>
      <w:r w:rsidRPr="0063075C">
        <w:rPr>
          <w:rFonts w:eastAsia="Calibri"/>
          <w:spacing w:val="4"/>
          <w:sz w:val="26"/>
          <w:szCs w:val="26"/>
          <w14:ligatures w14:val="none"/>
        </w:rPr>
        <w:t xml:space="preserve">, </w:t>
      </w:r>
      <w:proofErr w:type="spellStart"/>
      <w:r w:rsidRPr="0063075C">
        <w:rPr>
          <w:rFonts w:eastAsia="Calibri"/>
          <w:spacing w:val="4"/>
          <w:sz w:val="26"/>
          <w:szCs w:val="26"/>
          <w14:ligatures w14:val="none"/>
        </w:rPr>
        <w:t>biểu</w:t>
      </w:r>
      <w:proofErr w:type="spellEnd"/>
      <w:r w:rsidRPr="0063075C">
        <w:rPr>
          <w:rFonts w:eastAsia="Calibri"/>
          <w:spacing w:val="4"/>
          <w:sz w:val="26"/>
          <w:szCs w:val="26"/>
          <w14:ligatures w14:val="none"/>
        </w:rPr>
        <w:t xml:space="preserve"> </w:t>
      </w:r>
      <w:proofErr w:type="spellStart"/>
      <w:r w:rsidRPr="0063075C">
        <w:rPr>
          <w:rFonts w:eastAsia="Calibri"/>
          <w:spacing w:val="4"/>
          <w:sz w:val="26"/>
          <w:szCs w:val="26"/>
          <w14:ligatures w14:val="none"/>
        </w:rPr>
        <w:t>hiện</w:t>
      </w:r>
      <w:proofErr w:type="spellEnd"/>
      <w:r w:rsidRPr="0063075C">
        <w:rPr>
          <w:rFonts w:eastAsia="Calibri"/>
          <w:spacing w:val="4"/>
          <w:sz w:val="26"/>
          <w:szCs w:val="26"/>
          <w14:ligatures w14:val="none"/>
        </w:rPr>
        <w:t xml:space="preserve"> </w:t>
      </w:r>
      <w:proofErr w:type="spellStart"/>
      <w:r w:rsidRPr="0063075C">
        <w:rPr>
          <w:rFonts w:eastAsia="Calibri"/>
          <w:spacing w:val="4"/>
          <w:sz w:val="26"/>
          <w:szCs w:val="26"/>
          <w14:ligatures w14:val="none"/>
        </w:rPr>
        <w:t>về</w:t>
      </w:r>
      <w:proofErr w:type="spellEnd"/>
      <w:r w:rsidRPr="0063075C">
        <w:rPr>
          <w:rFonts w:eastAsia="Calibri"/>
          <w:spacing w:val="4"/>
          <w:sz w:val="26"/>
          <w:szCs w:val="26"/>
          <w14:ligatures w14:val="none"/>
        </w:rPr>
        <w:t xml:space="preserve"> </w:t>
      </w:r>
      <w:proofErr w:type="spellStart"/>
      <w:r w:rsidRPr="0063075C">
        <w:rPr>
          <w:rFonts w:eastAsia="Calibri"/>
          <w:spacing w:val="4"/>
          <w:sz w:val="26"/>
          <w:szCs w:val="26"/>
          <w14:ligatures w14:val="none"/>
        </w:rPr>
        <w:t>sinh</w:t>
      </w:r>
      <w:proofErr w:type="spellEnd"/>
      <w:r w:rsidRPr="0063075C">
        <w:rPr>
          <w:rFonts w:eastAsia="Calibri"/>
          <w:spacing w:val="4"/>
          <w:sz w:val="26"/>
          <w:szCs w:val="26"/>
          <w14:ligatures w14:val="none"/>
        </w:rPr>
        <w:t xml:space="preserve"> </w:t>
      </w:r>
      <w:proofErr w:type="spellStart"/>
      <w:r w:rsidRPr="0063075C">
        <w:rPr>
          <w:rFonts w:eastAsia="Calibri"/>
          <w:spacing w:val="4"/>
          <w:sz w:val="26"/>
          <w:szCs w:val="26"/>
          <w14:ligatures w14:val="none"/>
        </w:rPr>
        <w:t>lý</w:t>
      </w:r>
      <w:proofErr w:type="spellEnd"/>
      <w:r w:rsidRPr="0063075C">
        <w:rPr>
          <w:rFonts w:eastAsia="Calibri"/>
          <w:spacing w:val="4"/>
          <w:sz w:val="26"/>
          <w:szCs w:val="26"/>
          <w14:ligatures w14:val="none"/>
        </w:rPr>
        <w:t xml:space="preserve"> </w:t>
      </w:r>
      <w:proofErr w:type="spellStart"/>
      <w:r w:rsidRPr="0063075C">
        <w:rPr>
          <w:rFonts w:eastAsia="Calibri"/>
          <w:spacing w:val="4"/>
          <w:sz w:val="26"/>
          <w:szCs w:val="26"/>
          <w14:ligatures w14:val="none"/>
        </w:rPr>
        <w:t>và</w:t>
      </w:r>
      <w:proofErr w:type="spellEnd"/>
      <w:r w:rsidRPr="0063075C">
        <w:rPr>
          <w:rFonts w:eastAsia="Calibri"/>
          <w:spacing w:val="4"/>
          <w:sz w:val="26"/>
          <w:szCs w:val="26"/>
          <w14:ligatures w14:val="none"/>
        </w:rPr>
        <w:t xml:space="preserve"> </w:t>
      </w:r>
      <w:proofErr w:type="spellStart"/>
      <w:r w:rsidRPr="0063075C">
        <w:rPr>
          <w:rFonts w:eastAsia="Calibri"/>
          <w:spacing w:val="4"/>
          <w:sz w:val="26"/>
          <w:szCs w:val="26"/>
          <w14:ligatures w14:val="none"/>
        </w:rPr>
        <w:t>những</w:t>
      </w:r>
      <w:proofErr w:type="spellEnd"/>
      <w:r w:rsidRPr="0063075C">
        <w:rPr>
          <w:rFonts w:eastAsia="Calibri"/>
          <w:spacing w:val="4"/>
          <w:sz w:val="26"/>
          <w:szCs w:val="26"/>
          <w14:ligatures w14:val="none"/>
        </w:rPr>
        <w:t xml:space="preserve"> </w:t>
      </w:r>
      <w:proofErr w:type="spellStart"/>
      <w:r w:rsidRPr="0063075C">
        <w:rPr>
          <w:rFonts w:eastAsia="Calibri"/>
          <w:spacing w:val="4"/>
          <w:sz w:val="26"/>
          <w:szCs w:val="26"/>
          <w14:ligatures w14:val="none"/>
        </w:rPr>
        <w:t>thay</w:t>
      </w:r>
      <w:proofErr w:type="spellEnd"/>
      <w:r w:rsidRPr="0063075C">
        <w:rPr>
          <w:rFonts w:eastAsia="Calibri"/>
          <w:spacing w:val="4"/>
          <w:sz w:val="26"/>
          <w:szCs w:val="26"/>
          <w14:ligatures w14:val="none"/>
        </w:rPr>
        <w:t xml:space="preserve"> </w:t>
      </w:r>
      <w:proofErr w:type="spellStart"/>
      <w:r w:rsidRPr="0063075C">
        <w:rPr>
          <w:rFonts w:eastAsia="Calibri"/>
          <w:spacing w:val="4"/>
          <w:sz w:val="26"/>
          <w:szCs w:val="26"/>
          <w14:ligatures w14:val="none"/>
        </w:rPr>
        <w:t>đổi</w:t>
      </w:r>
      <w:proofErr w:type="spellEnd"/>
      <w:r w:rsidRPr="0063075C">
        <w:rPr>
          <w:rFonts w:eastAsia="Calibri"/>
          <w:spacing w:val="4"/>
          <w:sz w:val="26"/>
          <w:szCs w:val="26"/>
          <w14:ligatures w14:val="none"/>
        </w:rPr>
        <w:t xml:space="preserve"> </w:t>
      </w:r>
      <w:proofErr w:type="spellStart"/>
      <w:r w:rsidRPr="0063075C">
        <w:rPr>
          <w:rFonts w:eastAsia="Calibri"/>
          <w:spacing w:val="4"/>
          <w:sz w:val="26"/>
          <w:szCs w:val="26"/>
          <w14:ligatures w14:val="none"/>
        </w:rPr>
        <w:t>quan</w:t>
      </w:r>
      <w:proofErr w:type="spellEnd"/>
      <w:r w:rsidRPr="0063075C">
        <w:rPr>
          <w:rFonts w:eastAsia="Calibri"/>
          <w:spacing w:val="4"/>
          <w:sz w:val="26"/>
          <w:szCs w:val="26"/>
          <w14:ligatures w14:val="none"/>
        </w:rPr>
        <w:t xml:space="preserve"> </w:t>
      </w:r>
      <w:proofErr w:type="spellStart"/>
      <w:r w:rsidRPr="0063075C">
        <w:rPr>
          <w:rFonts w:eastAsia="Calibri"/>
          <w:spacing w:val="4"/>
          <w:sz w:val="26"/>
          <w:szCs w:val="26"/>
          <w14:ligatures w14:val="none"/>
        </w:rPr>
        <w:t>sát</w:t>
      </w:r>
      <w:proofErr w:type="spellEnd"/>
      <w:r w:rsidRPr="0063075C">
        <w:rPr>
          <w:rFonts w:eastAsia="Calibri"/>
          <w:spacing w:val="4"/>
          <w:sz w:val="26"/>
          <w:szCs w:val="26"/>
          <w14:ligatures w14:val="none"/>
        </w:rPr>
        <w:t xml:space="preserve"> </w:t>
      </w:r>
      <w:proofErr w:type="spellStart"/>
      <w:r w:rsidRPr="0063075C">
        <w:rPr>
          <w:rFonts w:eastAsia="Calibri"/>
          <w:spacing w:val="4"/>
          <w:sz w:val="26"/>
          <w:szCs w:val="26"/>
          <w14:ligatures w14:val="none"/>
        </w:rPr>
        <w:t>được</w:t>
      </w:r>
      <w:proofErr w:type="spellEnd"/>
      <w:r w:rsidRPr="0063075C">
        <w:rPr>
          <w:rFonts w:eastAsia="Calibri"/>
          <w:spacing w:val="4"/>
          <w:sz w:val="26"/>
          <w:szCs w:val="26"/>
          <w14:ligatures w14:val="none"/>
        </w:rPr>
        <w:t>.</w:t>
      </w:r>
    </w:p>
    <w:p w14:paraId="36736600" w14:textId="05BF2EDE" w:rsidR="006F3EFE" w:rsidRDefault="006F3EFE" w:rsidP="0063075C">
      <w:pPr>
        <w:spacing w:before="120"/>
        <w:ind w:firstLine="567"/>
        <w:jc w:val="both"/>
        <w:rPr>
          <w:rFonts w:eastAsia="Calibri"/>
          <w:b/>
          <w:sz w:val="26"/>
          <w:szCs w:val="26"/>
          <w14:ligatures w14:val="none"/>
        </w:rPr>
      </w:pPr>
      <w:r>
        <w:rPr>
          <w:rFonts w:eastAsia="Calibri"/>
          <w:b/>
          <w:sz w:val="26"/>
          <w:szCs w:val="26"/>
          <w14:ligatures w14:val="none"/>
        </w:rPr>
        <w:t>12</w:t>
      </w:r>
      <w:r w:rsidR="0063075C">
        <w:rPr>
          <w:rFonts w:eastAsia="Calibri"/>
          <w:b/>
          <w:sz w:val="26"/>
          <w:szCs w:val="26"/>
          <w14:ligatures w14:val="none"/>
        </w:rPr>
        <w:t>.</w:t>
      </w:r>
      <w:r>
        <w:rPr>
          <w:rFonts w:eastAsia="Calibri"/>
          <w:b/>
          <w:sz w:val="26"/>
          <w:szCs w:val="26"/>
          <w14:ligatures w14:val="none"/>
        </w:rPr>
        <w:t xml:space="preserve"> </w:t>
      </w:r>
      <w:proofErr w:type="spellStart"/>
      <w:r>
        <w:rPr>
          <w:rFonts w:eastAsia="Calibri"/>
          <w:b/>
          <w:sz w:val="26"/>
          <w:szCs w:val="26"/>
          <w14:ligatures w14:val="none"/>
        </w:rPr>
        <w:t>Kết</w:t>
      </w:r>
      <w:proofErr w:type="spellEnd"/>
      <w:r>
        <w:rPr>
          <w:rFonts w:eastAsia="Calibri"/>
          <w:b/>
          <w:sz w:val="26"/>
          <w:szCs w:val="26"/>
          <w14:ligatures w14:val="none"/>
        </w:rPr>
        <w:t xml:space="preserve"> </w:t>
      </w:r>
      <w:proofErr w:type="spellStart"/>
      <w:r>
        <w:rPr>
          <w:rFonts w:eastAsia="Calibri"/>
          <w:b/>
          <w:sz w:val="26"/>
          <w:szCs w:val="26"/>
          <w14:ligatures w14:val="none"/>
        </w:rPr>
        <w:t>luận</w:t>
      </w:r>
      <w:proofErr w:type="spellEnd"/>
      <w:r>
        <w:rPr>
          <w:rFonts w:eastAsia="Calibri"/>
          <w:b/>
          <w:sz w:val="26"/>
          <w:szCs w:val="26"/>
          <w14:ligatures w14:val="none"/>
        </w:rPr>
        <w:t xml:space="preserve"> </w:t>
      </w:r>
      <w:proofErr w:type="spellStart"/>
      <w:r>
        <w:rPr>
          <w:rFonts w:eastAsia="Calibri"/>
          <w:b/>
          <w:sz w:val="26"/>
          <w:szCs w:val="26"/>
          <w14:ligatures w14:val="none"/>
        </w:rPr>
        <w:t>độ</w:t>
      </w:r>
      <w:proofErr w:type="spellEnd"/>
      <w:r>
        <w:rPr>
          <w:rFonts w:eastAsia="Calibri"/>
          <w:b/>
          <w:sz w:val="26"/>
          <w:szCs w:val="26"/>
          <w14:ligatures w14:val="none"/>
        </w:rPr>
        <w:t xml:space="preserve"> an </w:t>
      </w:r>
      <w:proofErr w:type="spellStart"/>
      <w:r>
        <w:rPr>
          <w:rFonts w:eastAsia="Calibri"/>
          <w:b/>
          <w:sz w:val="26"/>
          <w:szCs w:val="26"/>
          <w14:ligatures w14:val="none"/>
        </w:rPr>
        <w:t>toàn</w:t>
      </w:r>
      <w:proofErr w:type="spellEnd"/>
    </w:p>
    <w:p w14:paraId="041CF136" w14:textId="77777777" w:rsidR="006F3EFE" w:rsidRDefault="006F3EFE" w:rsidP="0063075C">
      <w:pPr>
        <w:spacing w:before="120"/>
        <w:ind w:firstLine="567"/>
        <w:jc w:val="both"/>
        <w:rPr>
          <w:rFonts w:eastAsia="Calibri"/>
          <w:b/>
          <w:sz w:val="26"/>
          <w:szCs w:val="26"/>
          <w14:ligatures w14:val="none"/>
        </w:rPr>
      </w:pPr>
      <w:proofErr w:type="spellStart"/>
      <w:r>
        <w:rPr>
          <w:rFonts w:eastAsia="Calibri"/>
          <w:sz w:val="26"/>
          <w:szCs w:val="26"/>
          <w14:ligatures w14:val="none"/>
        </w:rPr>
        <w:t>Tổng</w:t>
      </w:r>
      <w:proofErr w:type="spellEnd"/>
      <w:r>
        <w:rPr>
          <w:rFonts w:eastAsia="Calibri"/>
          <w:sz w:val="26"/>
          <w:szCs w:val="26"/>
          <w14:ligatures w14:val="none"/>
        </w:rPr>
        <w:t xml:space="preserve"> </w:t>
      </w:r>
      <w:proofErr w:type="spellStart"/>
      <w:r>
        <w:rPr>
          <w:rFonts w:eastAsia="Calibri"/>
          <w:sz w:val="26"/>
          <w:szCs w:val="26"/>
          <w14:ligatures w14:val="none"/>
        </w:rPr>
        <w:t>kết</w:t>
      </w:r>
      <w:proofErr w:type="spellEnd"/>
      <w:r>
        <w:rPr>
          <w:rFonts w:eastAsia="Calibri"/>
          <w:sz w:val="26"/>
          <w:szCs w:val="26"/>
          <w14:ligatures w14:val="none"/>
        </w:rPr>
        <w:t xml:space="preserve"> </w:t>
      </w:r>
      <w:proofErr w:type="spellStart"/>
      <w:r>
        <w:rPr>
          <w:rFonts w:eastAsia="Calibri"/>
          <w:sz w:val="26"/>
          <w:szCs w:val="26"/>
          <w14:ligatures w14:val="none"/>
        </w:rPr>
        <w:t>lại</w:t>
      </w:r>
      <w:proofErr w:type="spellEnd"/>
      <w:r>
        <w:rPr>
          <w:rFonts w:eastAsia="Calibri"/>
          <w:sz w:val="26"/>
          <w:szCs w:val="26"/>
          <w14:ligatures w14:val="none"/>
        </w:rPr>
        <w:t xml:space="preserve"> </w:t>
      </w:r>
      <w:proofErr w:type="spellStart"/>
      <w:r>
        <w:rPr>
          <w:rFonts w:eastAsia="Calibri"/>
          <w:sz w:val="26"/>
          <w:szCs w:val="26"/>
          <w14:ligatures w14:val="none"/>
        </w:rPr>
        <w:t>về</w:t>
      </w:r>
      <w:proofErr w:type="spellEnd"/>
      <w:r>
        <w:rPr>
          <w:rFonts w:eastAsia="Calibri"/>
          <w:sz w:val="26"/>
          <w:szCs w:val="26"/>
          <w14:ligatures w14:val="none"/>
        </w:rPr>
        <w:t xml:space="preserve"> </w:t>
      </w:r>
      <w:proofErr w:type="spellStart"/>
      <w:r>
        <w:rPr>
          <w:rFonts w:eastAsia="Calibri"/>
          <w:sz w:val="26"/>
          <w:szCs w:val="26"/>
          <w14:ligatures w14:val="none"/>
        </w:rPr>
        <w:t>độ</w:t>
      </w:r>
      <w:proofErr w:type="spellEnd"/>
      <w:r>
        <w:rPr>
          <w:rFonts w:eastAsia="Calibri"/>
          <w:sz w:val="26"/>
          <w:szCs w:val="26"/>
          <w14:ligatures w14:val="none"/>
        </w:rPr>
        <w:t xml:space="preserve"> an </w:t>
      </w:r>
      <w:proofErr w:type="spellStart"/>
      <w:r>
        <w:rPr>
          <w:rFonts w:eastAsia="Calibri"/>
          <w:sz w:val="26"/>
          <w:szCs w:val="26"/>
          <w14:ligatures w14:val="none"/>
        </w:rPr>
        <w:t>toàn</w:t>
      </w:r>
      <w:proofErr w:type="spellEnd"/>
      <w:r>
        <w:rPr>
          <w:rFonts w:eastAsia="Calibri"/>
          <w:sz w:val="26"/>
          <w:szCs w:val="26"/>
          <w14:ligatures w14:val="none"/>
        </w:rPr>
        <w:t xml:space="preserve"> </w:t>
      </w:r>
      <w:proofErr w:type="spellStart"/>
      <w:r>
        <w:rPr>
          <w:rFonts w:eastAsia="Calibri"/>
          <w:sz w:val="26"/>
          <w:szCs w:val="26"/>
          <w14:ligatures w14:val="none"/>
        </w:rPr>
        <w:t>của</w:t>
      </w:r>
      <w:proofErr w:type="spellEnd"/>
      <w:r>
        <w:rPr>
          <w:rFonts w:eastAsia="Calibri"/>
          <w:sz w:val="26"/>
          <w:szCs w:val="26"/>
          <w14:ligatures w14:val="none"/>
        </w:rPr>
        <w:t xml:space="preserve"> </w:t>
      </w:r>
      <w:proofErr w:type="spellStart"/>
      <w:r>
        <w:rPr>
          <w:rFonts w:eastAsia="Calibri"/>
          <w:sz w:val="26"/>
          <w:szCs w:val="26"/>
          <w14:ligatures w14:val="none"/>
        </w:rPr>
        <w:t>kỹ</w:t>
      </w:r>
      <w:proofErr w:type="spellEnd"/>
      <w:r>
        <w:rPr>
          <w:rFonts w:eastAsia="Calibri"/>
          <w:sz w:val="26"/>
          <w:szCs w:val="26"/>
          <w14:ligatures w14:val="none"/>
        </w:rPr>
        <w:t xml:space="preserve"> </w:t>
      </w:r>
      <w:proofErr w:type="spellStart"/>
      <w:r>
        <w:rPr>
          <w:rFonts w:eastAsia="Calibri"/>
          <w:sz w:val="26"/>
          <w:szCs w:val="26"/>
          <w14:ligatures w14:val="none"/>
        </w:rPr>
        <w:t>thuật</w:t>
      </w:r>
      <w:proofErr w:type="spellEnd"/>
      <w:r>
        <w:rPr>
          <w:rFonts w:eastAsia="Calibri"/>
          <w:sz w:val="26"/>
          <w:szCs w:val="26"/>
          <w14:ligatures w14:val="none"/>
        </w:rPr>
        <w:t xml:space="preserve"> </w:t>
      </w:r>
      <w:proofErr w:type="spellStart"/>
      <w:r>
        <w:rPr>
          <w:rFonts w:eastAsia="Calibri"/>
          <w:sz w:val="26"/>
          <w:szCs w:val="26"/>
          <w14:ligatures w14:val="none"/>
        </w:rPr>
        <w:t>mới</w:t>
      </w:r>
      <w:proofErr w:type="spellEnd"/>
      <w:r>
        <w:rPr>
          <w:rFonts w:eastAsia="Calibri"/>
          <w:sz w:val="26"/>
          <w:szCs w:val="26"/>
          <w14:ligatures w14:val="none"/>
        </w:rPr>
        <w:t>/</w:t>
      </w:r>
      <w:proofErr w:type="spellStart"/>
      <w:r>
        <w:rPr>
          <w:rFonts w:eastAsia="Calibri"/>
          <w:sz w:val="26"/>
          <w:szCs w:val="26"/>
          <w14:ligatures w14:val="none"/>
        </w:rPr>
        <w:t>phương</w:t>
      </w:r>
      <w:proofErr w:type="spellEnd"/>
      <w:r>
        <w:rPr>
          <w:rFonts w:eastAsia="Calibri"/>
          <w:sz w:val="26"/>
          <w:szCs w:val="26"/>
          <w14:ligatures w14:val="none"/>
        </w:rPr>
        <w:t xml:space="preserve"> </w:t>
      </w:r>
      <w:proofErr w:type="spellStart"/>
      <w:r>
        <w:rPr>
          <w:rFonts w:eastAsia="Calibri"/>
          <w:sz w:val="26"/>
          <w:szCs w:val="26"/>
          <w14:ligatures w14:val="none"/>
        </w:rPr>
        <w:t>pháp</w:t>
      </w:r>
      <w:proofErr w:type="spellEnd"/>
      <w:r>
        <w:rPr>
          <w:rFonts w:eastAsia="Calibri"/>
          <w:sz w:val="26"/>
          <w:szCs w:val="26"/>
          <w14:ligatures w14:val="none"/>
        </w:rPr>
        <w:t xml:space="preserve"> </w:t>
      </w:r>
      <w:proofErr w:type="spellStart"/>
      <w:r>
        <w:rPr>
          <w:rFonts w:eastAsia="Calibri"/>
          <w:sz w:val="26"/>
          <w:szCs w:val="26"/>
          <w14:ligatures w14:val="none"/>
        </w:rPr>
        <w:t>mới</w:t>
      </w:r>
      <w:proofErr w:type="spellEnd"/>
      <w:r>
        <w:rPr>
          <w:rFonts w:eastAsia="Calibri"/>
          <w:sz w:val="26"/>
          <w:szCs w:val="26"/>
          <w14:ligatures w14:val="none"/>
        </w:rPr>
        <w:t xml:space="preserve">, </w:t>
      </w:r>
      <w:proofErr w:type="spellStart"/>
      <w:r>
        <w:rPr>
          <w:rFonts w:eastAsia="Calibri"/>
          <w:sz w:val="26"/>
          <w:szCs w:val="26"/>
          <w14:ligatures w14:val="none"/>
        </w:rPr>
        <w:t>đặc</w:t>
      </w:r>
      <w:proofErr w:type="spellEnd"/>
      <w:r>
        <w:rPr>
          <w:rFonts w:eastAsia="Calibri"/>
          <w:sz w:val="26"/>
          <w:szCs w:val="26"/>
          <w14:ligatures w14:val="none"/>
        </w:rPr>
        <w:t xml:space="preserve"> </w:t>
      </w:r>
      <w:proofErr w:type="spellStart"/>
      <w:r>
        <w:rPr>
          <w:rFonts w:eastAsia="Calibri"/>
          <w:sz w:val="26"/>
          <w:szCs w:val="26"/>
          <w14:ligatures w14:val="none"/>
        </w:rPr>
        <w:t>biệt</w:t>
      </w:r>
      <w:proofErr w:type="spellEnd"/>
      <w:r>
        <w:rPr>
          <w:rFonts w:eastAsia="Calibri"/>
          <w:sz w:val="26"/>
          <w:szCs w:val="26"/>
          <w14:ligatures w14:val="none"/>
        </w:rPr>
        <w:t xml:space="preserve"> </w:t>
      </w:r>
      <w:proofErr w:type="spellStart"/>
      <w:r>
        <w:rPr>
          <w:rFonts w:eastAsia="Calibri"/>
          <w:sz w:val="26"/>
          <w:szCs w:val="26"/>
          <w14:ligatures w14:val="none"/>
        </w:rPr>
        <w:t>chú</w:t>
      </w:r>
      <w:proofErr w:type="spellEnd"/>
      <w:r>
        <w:rPr>
          <w:rFonts w:eastAsia="Calibri"/>
          <w:sz w:val="26"/>
          <w:szCs w:val="26"/>
          <w14:ligatures w14:val="none"/>
        </w:rPr>
        <w:t xml:space="preserve"> ý </w:t>
      </w:r>
      <w:proofErr w:type="spellStart"/>
      <w:r>
        <w:rPr>
          <w:rFonts w:eastAsia="Calibri"/>
          <w:sz w:val="26"/>
          <w:szCs w:val="26"/>
          <w14:ligatures w14:val="none"/>
        </w:rPr>
        <w:t>đến</w:t>
      </w:r>
      <w:proofErr w:type="spellEnd"/>
      <w:r>
        <w:rPr>
          <w:rFonts w:eastAsia="Calibri"/>
          <w:sz w:val="26"/>
          <w:szCs w:val="26"/>
          <w14:ligatures w14:val="none"/>
        </w:rPr>
        <w:t xml:space="preserve"> </w:t>
      </w:r>
      <w:proofErr w:type="spellStart"/>
      <w:r>
        <w:rPr>
          <w:rFonts w:eastAsia="Calibri"/>
          <w:sz w:val="26"/>
          <w:szCs w:val="26"/>
          <w14:ligatures w14:val="none"/>
        </w:rPr>
        <w:t>sự</w:t>
      </w:r>
      <w:proofErr w:type="spellEnd"/>
      <w:r>
        <w:rPr>
          <w:rFonts w:eastAsia="Calibri"/>
          <w:sz w:val="26"/>
          <w:szCs w:val="26"/>
          <w14:ligatures w14:val="none"/>
        </w:rPr>
        <w:t xml:space="preserve"> </w:t>
      </w:r>
      <w:proofErr w:type="spellStart"/>
      <w:r>
        <w:rPr>
          <w:rFonts w:eastAsia="Calibri"/>
          <w:sz w:val="26"/>
          <w:szCs w:val="26"/>
          <w14:ligatures w14:val="none"/>
        </w:rPr>
        <w:t>thay</w:t>
      </w:r>
      <w:proofErr w:type="spellEnd"/>
      <w:r>
        <w:rPr>
          <w:rFonts w:eastAsia="Calibri"/>
          <w:sz w:val="26"/>
          <w:szCs w:val="26"/>
          <w14:ligatures w14:val="none"/>
        </w:rPr>
        <w:t xml:space="preserve"> </w:t>
      </w:r>
      <w:proofErr w:type="spellStart"/>
      <w:r>
        <w:rPr>
          <w:rFonts w:eastAsia="Calibri"/>
          <w:sz w:val="26"/>
          <w:szCs w:val="26"/>
          <w14:ligatures w14:val="none"/>
        </w:rPr>
        <w:t>đổi</w:t>
      </w:r>
      <w:proofErr w:type="spellEnd"/>
      <w:r>
        <w:rPr>
          <w:rFonts w:eastAsia="Calibri"/>
          <w:sz w:val="26"/>
          <w:szCs w:val="26"/>
          <w14:ligatures w14:val="none"/>
        </w:rPr>
        <w:t xml:space="preserve"> do</w:t>
      </w:r>
      <w:r>
        <w:rPr>
          <w:rFonts w:eastAsia="Calibri"/>
          <w:b/>
          <w:i/>
          <w:sz w:val="26"/>
          <w:szCs w:val="26"/>
          <w:lang w:val="nl-NL"/>
          <w14:ligatures w14:val="none"/>
        </w:rPr>
        <w:t xml:space="preserve"> </w:t>
      </w:r>
      <w:r w:rsidRPr="00A356E4">
        <w:rPr>
          <w:rFonts w:eastAsia="Calibri"/>
          <w:sz w:val="26"/>
          <w:szCs w:val="26"/>
          <w:lang w:val="nl-NL"/>
          <w14:ligatures w14:val="none"/>
        </w:rPr>
        <w:t>liều dùng (trường hợp kỹ thuật mới, phương pháp mới có sử dụng sản phẩm)</w:t>
      </w:r>
      <w:r>
        <w:rPr>
          <w:rFonts w:eastAsia="Calibri"/>
          <w:sz w:val="26"/>
          <w:szCs w:val="26"/>
          <w14:ligatures w14:val="none"/>
        </w:rPr>
        <w:t xml:space="preserve">, </w:t>
      </w:r>
      <w:proofErr w:type="spellStart"/>
      <w:r>
        <w:rPr>
          <w:rFonts w:eastAsia="Calibri"/>
          <w:sz w:val="26"/>
          <w:szCs w:val="26"/>
          <w14:ligatures w14:val="none"/>
        </w:rPr>
        <w:t>những</w:t>
      </w:r>
      <w:proofErr w:type="spellEnd"/>
      <w:r>
        <w:rPr>
          <w:rFonts w:eastAsia="Calibri"/>
          <w:sz w:val="26"/>
          <w:szCs w:val="26"/>
          <w14:ligatures w14:val="none"/>
        </w:rPr>
        <w:t xml:space="preserve"> AE </w:t>
      </w:r>
      <w:proofErr w:type="spellStart"/>
      <w:r>
        <w:rPr>
          <w:rFonts w:eastAsia="Calibri"/>
          <w:sz w:val="26"/>
          <w:szCs w:val="26"/>
          <w14:ligatures w14:val="none"/>
        </w:rPr>
        <w:t>dẫn</w:t>
      </w:r>
      <w:proofErr w:type="spellEnd"/>
      <w:r>
        <w:rPr>
          <w:rFonts w:eastAsia="Calibri"/>
          <w:sz w:val="26"/>
          <w:szCs w:val="26"/>
          <w14:ligatures w14:val="none"/>
        </w:rPr>
        <w:t xml:space="preserve"> </w:t>
      </w:r>
      <w:proofErr w:type="spellStart"/>
      <w:r>
        <w:rPr>
          <w:rFonts w:eastAsia="Calibri"/>
          <w:sz w:val="26"/>
          <w:szCs w:val="26"/>
          <w14:ligatures w14:val="none"/>
        </w:rPr>
        <w:t>đến</w:t>
      </w:r>
      <w:proofErr w:type="spellEnd"/>
      <w:r>
        <w:rPr>
          <w:rFonts w:eastAsia="Calibri"/>
          <w:sz w:val="26"/>
          <w:szCs w:val="26"/>
          <w14:ligatures w14:val="none"/>
        </w:rPr>
        <w:t xml:space="preserve"> </w:t>
      </w:r>
      <w:proofErr w:type="spellStart"/>
      <w:r>
        <w:rPr>
          <w:rFonts w:eastAsia="Calibri"/>
          <w:sz w:val="26"/>
          <w:szCs w:val="26"/>
          <w14:ligatures w14:val="none"/>
        </w:rPr>
        <w:t>ngừng</w:t>
      </w:r>
      <w:proofErr w:type="spellEnd"/>
      <w:r>
        <w:rPr>
          <w:rFonts w:eastAsia="Calibri"/>
          <w:sz w:val="26"/>
          <w:szCs w:val="26"/>
          <w14:ligatures w14:val="none"/>
        </w:rPr>
        <w:t xml:space="preserve"> </w:t>
      </w:r>
      <w:proofErr w:type="spellStart"/>
      <w:r>
        <w:rPr>
          <w:rFonts w:eastAsia="Calibri"/>
          <w:sz w:val="26"/>
          <w:szCs w:val="26"/>
          <w14:ligatures w14:val="none"/>
        </w:rPr>
        <w:t>sử</w:t>
      </w:r>
      <w:proofErr w:type="spellEnd"/>
      <w:r>
        <w:rPr>
          <w:rFonts w:eastAsia="Calibri"/>
          <w:sz w:val="26"/>
          <w:szCs w:val="26"/>
          <w14:ligatures w14:val="none"/>
        </w:rPr>
        <w:t xml:space="preserve"> </w:t>
      </w:r>
      <w:proofErr w:type="spellStart"/>
      <w:r>
        <w:rPr>
          <w:rFonts w:eastAsia="Calibri"/>
          <w:sz w:val="26"/>
          <w:szCs w:val="26"/>
          <w14:ligatures w14:val="none"/>
        </w:rPr>
        <w:t>dụng</w:t>
      </w:r>
      <w:proofErr w:type="spellEnd"/>
      <w:r>
        <w:rPr>
          <w:rFonts w:eastAsia="Calibri"/>
          <w:sz w:val="26"/>
          <w:szCs w:val="26"/>
          <w14:ligatures w14:val="none"/>
        </w:rPr>
        <w:t xml:space="preserve"> </w:t>
      </w:r>
      <w:proofErr w:type="spellStart"/>
      <w:r>
        <w:rPr>
          <w:rFonts w:eastAsia="Calibri"/>
          <w:sz w:val="26"/>
          <w:szCs w:val="26"/>
          <w14:ligatures w14:val="none"/>
        </w:rPr>
        <w:t>kỹ</w:t>
      </w:r>
      <w:proofErr w:type="spellEnd"/>
      <w:r>
        <w:rPr>
          <w:rFonts w:eastAsia="Calibri"/>
          <w:sz w:val="26"/>
          <w:szCs w:val="26"/>
          <w14:ligatures w14:val="none"/>
        </w:rPr>
        <w:t xml:space="preserve"> </w:t>
      </w:r>
      <w:proofErr w:type="spellStart"/>
      <w:r>
        <w:rPr>
          <w:rFonts w:eastAsia="Calibri"/>
          <w:sz w:val="26"/>
          <w:szCs w:val="26"/>
          <w14:ligatures w14:val="none"/>
        </w:rPr>
        <w:t>thuật</w:t>
      </w:r>
      <w:proofErr w:type="spellEnd"/>
      <w:r>
        <w:rPr>
          <w:rFonts w:eastAsia="Calibri"/>
          <w:sz w:val="26"/>
          <w:szCs w:val="26"/>
          <w14:ligatures w14:val="none"/>
        </w:rPr>
        <w:t>/</w:t>
      </w:r>
      <w:proofErr w:type="spellStart"/>
      <w:r>
        <w:rPr>
          <w:rFonts w:eastAsia="Calibri"/>
          <w:sz w:val="26"/>
          <w:szCs w:val="26"/>
          <w14:ligatures w14:val="none"/>
        </w:rPr>
        <w:t>phương</w:t>
      </w:r>
      <w:proofErr w:type="spellEnd"/>
      <w:r>
        <w:rPr>
          <w:rFonts w:eastAsia="Calibri"/>
          <w:sz w:val="26"/>
          <w:szCs w:val="26"/>
          <w14:ligatures w14:val="none"/>
        </w:rPr>
        <w:t xml:space="preserve"> </w:t>
      </w:r>
      <w:proofErr w:type="spellStart"/>
      <w:r>
        <w:rPr>
          <w:rFonts w:eastAsia="Calibri"/>
          <w:sz w:val="26"/>
          <w:szCs w:val="26"/>
          <w14:ligatures w14:val="none"/>
        </w:rPr>
        <w:t>pháp</w:t>
      </w:r>
      <w:proofErr w:type="spellEnd"/>
      <w:r>
        <w:rPr>
          <w:rFonts w:eastAsia="Calibri"/>
          <w:sz w:val="26"/>
          <w:szCs w:val="26"/>
          <w14:ligatures w14:val="none"/>
        </w:rPr>
        <w:t xml:space="preserve">, </w:t>
      </w:r>
      <w:proofErr w:type="spellStart"/>
      <w:r>
        <w:rPr>
          <w:rFonts w:eastAsia="Calibri"/>
          <w:sz w:val="26"/>
          <w:szCs w:val="26"/>
          <w14:ligatures w14:val="none"/>
        </w:rPr>
        <w:t>phải</w:t>
      </w:r>
      <w:proofErr w:type="spellEnd"/>
      <w:r>
        <w:rPr>
          <w:rFonts w:eastAsia="Calibri"/>
          <w:sz w:val="26"/>
          <w:szCs w:val="26"/>
          <w14:ligatures w14:val="none"/>
        </w:rPr>
        <w:t xml:space="preserve"> </w:t>
      </w:r>
      <w:proofErr w:type="spellStart"/>
      <w:r>
        <w:rPr>
          <w:rFonts w:eastAsia="Calibri"/>
          <w:sz w:val="26"/>
          <w:szCs w:val="26"/>
          <w14:ligatures w14:val="none"/>
        </w:rPr>
        <w:t>có</w:t>
      </w:r>
      <w:proofErr w:type="spellEnd"/>
      <w:r>
        <w:rPr>
          <w:rFonts w:eastAsia="Calibri"/>
          <w:sz w:val="26"/>
          <w:szCs w:val="26"/>
          <w14:ligatures w14:val="none"/>
        </w:rPr>
        <w:t xml:space="preserve"> can </w:t>
      </w:r>
      <w:proofErr w:type="spellStart"/>
      <w:r>
        <w:rPr>
          <w:rFonts w:eastAsia="Calibri"/>
          <w:sz w:val="26"/>
          <w:szCs w:val="26"/>
          <w14:ligatures w14:val="none"/>
        </w:rPr>
        <w:t>thiệp</w:t>
      </w:r>
      <w:proofErr w:type="spellEnd"/>
      <w:r>
        <w:rPr>
          <w:rFonts w:eastAsia="Calibri"/>
          <w:sz w:val="26"/>
          <w:szCs w:val="26"/>
          <w14:ligatures w14:val="none"/>
        </w:rPr>
        <w:t xml:space="preserve"> y </w:t>
      </w:r>
      <w:proofErr w:type="spellStart"/>
      <w:r>
        <w:rPr>
          <w:rFonts w:eastAsia="Calibri"/>
          <w:sz w:val="26"/>
          <w:szCs w:val="26"/>
          <w14:ligatures w14:val="none"/>
        </w:rPr>
        <w:t>tế</w:t>
      </w:r>
      <w:proofErr w:type="spellEnd"/>
      <w:r>
        <w:rPr>
          <w:rFonts w:eastAsia="Calibri"/>
          <w:sz w:val="26"/>
          <w:szCs w:val="26"/>
          <w14:ligatures w14:val="none"/>
        </w:rPr>
        <w:t xml:space="preserve"> hay </w:t>
      </w:r>
      <w:proofErr w:type="spellStart"/>
      <w:r>
        <w:rPr>
          <w:rFonts w:eastAsia="Calibri"/>
          <w:sz w:val="26"/>
          <w:szCs w:val="26"/>
          <w14:ligatures w14:val="none"/>
        </w:rPr>
        <w:t>tử</w:t>
      </w:r>
      <w:proofErr w:type="spellEnd"/>
      <w:r>
        <w:rPr>
          <w:rFonts w:eastAsia="Calibri"/>
          <w:sz w:val="26"/>
          <w:szCs w:val="26"/>
          <w14:ligatures w14:val="none"/>
        </w:rPr>
        <w:t xml:space="preserve"> </w:t>
      </w:r>
      <w:proofErr w:type="spellStart"/>
      <w:r>
        <w:rPr>
          <w:rFonts w:eastAsia="Calibri"/>
          <w:sz w:val="26"/>
          <w:szCs w:val="26"/>
          <w14:ligatures w14:val="none"/>
        </w:rPr>
        <w:t>vong</w:t>
      </w:r>
      <w:proofErr w:type="spellEnd"/>
      <w:r>
        <w:rPr>
          <w:rFonts w:eastAsia="Calibri"/>
          <w:sz w:val="26"/>
          <w:szCs w:val="26"/>
          <w14:ligatures w14:val="none"/>
        </w:rPr>
        <w:t>…</w:t>
      </w:r>
    </w:p>
    <w:p w14:paraId="6C7B0403" w14:textId="48694A81" w:rsidR="006F3EFE" w:rsidRDefault="006F3EFE" w:rsidP="0063075C">
      <w:pPr>
        <w:spacing w:before="120"/>
        <w:ind w:firstLine="567"/>
        <w:jc w:val="both"/>
        <w:rPr>
          <w:rFonts w:eastAsia="Calibri"/>
          <w:b/>
          <w:sz w:val="26"/>
          <w:szCs w:val="26"/>
          <w14:ligatures w14:val="none"/>
        </w:rPr>
      </w:pPr>
      <w:r>
        <w:rPr>
          <w:rFonts w:eastAsia="Calibri"/>
          <w:b/>
          <w:sz w:val="26"/>
          <w:szCs w:val="26"/>
          <w14:ligatures w14:val="none"/>
        </w:rPr>
        <w:t>13</w:t>
      </w:r>
      <w:r w:rsidR="0063075C">
        <w:rPr>
          <w:rFonts w:eastAsia="Calibri"/>
          <w:b/>
          <w:sz w:val="26"/>
          <w:szCs w:val="26"/>
          <w14:ligatures w14:val="none"/>
        </w:rPr>
        <w:t>.</w:t>
      </w:r>
      <w:r>
        <w:rPr>
          <w:rFonts w:eastAsia="Calibri"/>
          <w:b/>
          <w:sz w:val="26"/>
          <w:szCs w:val="26"/>
          <w14:ligatures w14:val="none"/>
        </w:rPr>
        <w:t xml:space="preserve"> </w:t>
      </w:r>
      <w:proofErr w:type="spellStart"/>
      <w:r>
        <w:rPr>
          <w:rFonts w:eastAsia="Calibri"/>
          <w:b/>
          <w:sz w:val="26"/>
          <w:szCs w:val="26"/>
          <w14:ligatures w14:val="none"/>
        </w:rPr>
        <w:t>Bàn</w:t>
      </w:r>
      <w:proofErr w:type="spellEnd"/>
      <w:r>
        <w:rPr>
          <w:rFonts w:eastAsia="Calibri"/>
          <w:b/>
          <w:sz w:val="26"/>
          <w:szCs w:val="26"/>
          <w14:ligatures w14:val="none"/>
        </w:rPr>
        <w:t xml:space="preserve"> </w:t>
      </w:r>
      <w:proofErr w:type="spellStart"/>
      <w:r>
        <w:rPr>
          <w:rFonts w:eastAsia="Calibri"/>
          <w:b/>
          <w:sz w:val="26"/>
          <w:szCs w:val="26"/>
          <w14:ligatures w14:val="none"/>
        </w:rPr>
        <w:t>luận</w:t>
      </w:r>
      <w:proofErr w:type="spellEnd"/>
      <w:r>
        <w:rPr>
          <w:rFonts w:eastAsia="Calibri"/>
          <w:b/>
          <w:sz w:val="26"/>
          <w:szCs w:val="26"/>
          <w14:ligatures w14:val="none"/>
        </w:rPr>
        <w:t xml:space="preserve"> </w:t>
      </w:r>
      <w:proofErr w:type="spellStart"/>
      <w:r>
        <w:rPr>
          <w:rFonts w:eastAsia="Calibri"/>
          <w:b/>
          <w:sz w:val="26"/>
          <w:szCs w:val="26"/>
          <w14:ligatures w14:val="none"/>
        </w:rPr>
        <w:t>và</w:t>
      </w:r>
      <w:proofErr w:type="spellEnd"/>
      <w:r>
        <w:rPr>
          <w:rFonts w:eastAsia="Calibri"/>
          <w:b/>
          <w:sz w:val="26"/>
          <w:szCs w:val="26"/>
          <w14:ligatures w14:val="none"/>
        </w:rPr>
        <w:t xml:space="preserve"> </w:t>
      </w:r>
      <w:proofErr w:type="spellStart"/>
      <w:r>
        <w:rPr>
          <w:rFonts w:eastAsia="Calibri"/>
          <w:b/>
          <w:sz w:val="26"/>
          <w:szCs w:val="26"/>
          <w14:ligatures w14:val="none"/>
        </w:rPr>
        <w:t>kết</w:t>
      </w:r>
      <w:proofErr w:type="spellEnd"/>
      <w:r>
        <w:rPr>
          <w:rFonts w:eastAsia="Calibri"/>
          <w:b/>
          <w:sz w:val="26"/>
          <w:szCs w:val="26"/>
          <w14:ligatures w14:val="none"/>
        </w:rPr>
        <w:t xml:space="preserve"> </w:t>
      </w:r>
      <w:proofErr w:type="spellStart"/>
      <w:r>
        <w:rPr>
          <w:rFonts w:eastAsia="Calibri"/>
          <w:b/>
          <w:sz w:val="26"/>
          <w:szCs w:val="26"/>
          <w14:ligatures w14:val="none"/>
        </w:rPr>
        <w:t>luận</w:t>
      </w:r>
      <w:proofErr w:type="spellEnd"/>
      <w:r>
        <w:rPr>
          <w:rFonts w:eastAsia="Calibri"/>
          <w:b/>
          <w:sz w:val="26"/>
          <w:szCs w:val="26"/>
          <w14:ligatures w14:val="none"/>
        </w:rPr>
        <w:t xml:space="preserve"> </w:t>
      </w:r>
    </w:p>
    <w:p w14:paraId="681E3F6C" w14:textId="77777777" w:rsidR="006F3EFE" w:rsidRDefault="006F3EFE" w:rsidP="0063075C">
      <w:pPr>
        <w:spacing w:before="120"/>
        <w:ind w:firstLine="567"/>
        <w:jc w:val="both"/>
        <w:rPr>
          <w:rFonts w:eastAsia="Calibri"/>
          <w:sz w:val="26"/>
          <w:szCs w:val="26"/>
          <w14:ligatures w14:val="none"/>
        </w:rPr>
      </w:pPr>
      <w:proofErr w:type="spellStart"/>
      <w:r>
        <w:rPr>
          <w:rFonts w:eastAsia="Calibri"/>
          <w:sz w:val="26"/>
          <w:szCs w:val="26"/>
          <w14:ligatures w14:val="none"/>
        </w:rPr>
        <w:t>Đánh</w:t>
      </w:r>
      <w:proofErr w:type="spellEnd"/>
      <w:r>
        <w:rPr>
          <w:rFonts w:eastAsia="Calibri"/>
          <w:sz w:val="26"/>
          <w:szCs w:val="26"/>
          <w14:ligatures w14:val="none"/>
        </w:rPr>
        <w:t xml:space="preserve"> </w:t>
      </w:r>
      <w:proofErr w:type="spellStart"/>
      <w:r>
        <w:rPr>
          <w:rFonts w:eastAsia="Calibri"/>
          <w:sz w:val="26"/>
          <w:szCs w:val="26"/>
          <w14:ligatures w14:val="none"/>
        </w:rPr>
        <w:t>giá</w:t>
      </w:r>
      <w:proofErr w:type="spellEnd"/>
      <w:r>
        <w:rPr>
          <w:rFonts w:eastAsia="Calibri"/>
          <w:sz w:val="26"/>
          <w:szCs w:val="26"/>
          <w14:ligatures w14:val="none"/>
        </w:rPr>
        <w:t xml:space="preserve"> </w:t>
      </w:r>
      <w:proofErr w:type="spellStart"/>
      <w:r>
        <w:rPr>
          <w:rFonts w:eastAsia="Calibri"/>
          <w:sz w:val="26"/>
          <w:szCs w:val="26"/>
          <w14:ligatures w14:val="none"/>
        </w:rPr>
        <w:t>về</w:t>
      </w:r>
      <w:proofErr w:type="spellEnd"/>
      <w:r>
        <w:rPr>
          <w:rFonts w:eastAsia="Calibri"/>
          <w:sz w:val="26"/>
          <w:szCs w:val="26"/>
          <w14:ligatures w14:val="none"/>
        </w:rPr>
        <w:t xml:space="preserve"> </w:t>
      </w:r>
      <w:proofErr w:type="spellStart"/>
      <w:r>
        <w:rPr>
          <w:rFonts w:eastAsia="Calibri"/>
          <w:sz w:val="26"/>
          <w:szCs w:val="26"/>
          <w14:ligatures w14:val="none"/>
        </w:rPr>
        <w:t>hiệu</w:t>
      </w:r>
      <w:proofErr w:type="spellEnd"/>
      <w:r>
        <w:rPr>
          <w:rFonts w:eastAsia="Calibri"/>
          <w:sz w:val="26"/>
          <w:szCs w:val="26"/>
          <w14:ligatures w14:val="none"/>
        </w:rPr>
        <w:t xml:space="preserve"> </w:t>
      </w:r>
      <w:proofErr w:type="spellStart"/>
      <w:r>
        <w:rPr>
          <w:rFonts w:eastAsia="Calibri"/>
          <w:sz w:val="26"/>
          <w:szCs w:val="26"/>
          <w14:ligatures w14:val="none"/>
        </w:rPr>
        <w:t>quả</w:t>
      </w:r>
      <w:proofErr w:type="spellEnd"/>
      <w:r>
        <w:rPr>
          <w:rFonts w:eastAsia="Calibri"/>
          <w:sz w:val="26"/>
          <w:szCs w:val="26"/>
          <w14:ligatures w14:val="none"/>
        </w:rPr>
        <w:t xml:space="preserve"> </w:t>
      </w:r>
      <w:proofErr w:type="spellStart"/>
      <w:r>
        <w:rPr>
          <w:rFonts w:eastAsia="Calibri"/>
          <w:sz w:val="26"/>
          <w:szCs w:val="26"/>
          <w14:ligatures w14:val="none"/>
        </w:rPr>
        <w:t>và</w:t>
      </w:r>
      <w:proofErr w:type="spellEnd"/>
      <w:r>
        <w:rPr>
          <w:rFonts w:eastAsia="Calibri"/>
          <w:sz w:val="26"/>
          <w:szCs w:val="26"/>
          <w14:ligatures w14:val="none"/>
        </w:rPr>
        <w:t xml:space="preserve"> an </w:t>
      </w:r>
      <w:proofErr w:type="spellStart"/>
      <w:r>
        <w:rPr>
          <w:rFonts w:eastAsia="Calibri"/>
          <w:sz w:val="26"/>
          <w:szCs w:val="26"/>
          <w14:ligatures w14:val="none"/>
        </w:rPr>
        <w:t>toàn</w:t>
      </w:r>
      <w:proofErr w:type="spellEnd"/>
      <w:r>
        <w:rPr>
          <w:rFonts w:eastAsia="Calibri"/>
          <w:sz w:val="26"/>
          <w:szCs w:val="26"/>
          <w14:ligatures w14:val="none"/>
        </w:rPr>
        <w:t xml:space="preserve"> </w:t>
      </w:r>
      <w:proofErr w:type="spellStart"/>
      <w:r>
        <w:rPr>
          <w:rFonts w:eastAsia="Calibri"/>
          <w:sz w:val="26"/>
          <w:szCs w:val="26"/>
          <w14:ligatures w14:val="none"/>
        </w:rPr>
        <w:t>của</w:t>
      </w:r>
      <w:proofErr w:type="spellEnd"/>
      <w:r>
        <w:rPr>
          <w:rFonts w:eastAsia="Calibri"/>
          <w:sz w:val="26"/>
          <w:szCs w:val="26"/>
          <w14:ligatures w14:val="none"/>
        </w:rPr>
        <w:t xml:space="preserve"> </w:t>
      </w:r>
      <w:proofErr w:type="spellStart"/>
      <w:r>
        <w:rPr>
          <w:rFonts w:eastAsia="Calibri"/>
          <w:sz w:val="26"/>
          <w:szCs w:val="26"/>
          <w14:ligatures w14:val="none"/>
        </w:rPr>
        <w:t>kỹ</w:t>
      </w:r>
      <w:proofErr w:type="spellEnd"/>
      <w:r>
        <w:rPr>
          <w:rFonts w:eastAsia="Calibri"/>
          <w:sz w:val="26"/>
          <w:szCs w:val="26"/>
          <w14:ligatures w14:val="none"/>
        </w:rPr>
        <w:t xml:space="preserve"> </w:t>
      </w:r>
      <w:proofErr w:type="spellStart"/>
      <w:r>
        <w:rPr>
          <w:rFonts w:eastAsia="Calibri"/>
          <w:sz w:val="26"/>
          <w:szCs w:val="26"/>
          <w14:ligatures w14:val="none"/>
        </w:rPr>
        <w:t>thuật</w:t>
      </w:r>
      <w:proofErr w:type="spellEnd"/>
      <w:r>
        <w:rPr>
          <w:rFonts w:eastAsia="Calibri"/>
          <w:sz w:val="26"/>
          <w:szCs w:val="26"/>
          <w14:ligatures w14:val="none"/>
        </w:rPr>
        <w:t xml:space="preserve"> </w:t>
      </w:r>
      <w:proofErr w:type="spellStart"/>
      <w:r>
        <w:rPr>
          <w:rFonts w:eastAsia="Calibri"/>
          <w:sz w:val="26"/>
          <w:szCs w:val="26"/>
          <w14:ligatures w14:val="none"/>
        </w:rPr>
        <w:t>mới</w:t>
      </w:r>
      <w:proofErr w:type="spellEnd"/>
      <w:r>
        <w:rPr>
          <w:rFonts w:eastAsia="Calibri"/>
          <w:sz w:val="26"/>
          <w:szCs w:val="26"/>
          <w14:ligatures w14:val="none"/>
        </w:rPr>
        <w:t>/</w:t>
      </w:r>
      <w:proofErr w:type="spellStart"/>
      <w:r>
        <w:rPr>
          <w:rFonts w:eastAsia="Calibri"/>
          <w:sz w:val="26"/>
          <w:szCs w:val="26"/>
          <w14:ligatures w14:val="none"/>
        </w:rPr>
        <w:t>phương</w:t>
      </w:r>
      <w:proofErr w:type="spellEnd"/>
      <w:r>
        <w:rPr>
          <w:rFonts w:eastAsia="Calibri"/>
          <w:sz w:val="26"/>
          <w:szCs w:val="26"/>
          <w14:ligatures w14:val="none"/>
        </w:rPr>
        <w:t xml:space="preserve"> </w:t>
      </w:r>
      <w:proofErr w:type="spellStart"/>
      <w:r>
        <w:rPr>
          <w:rFonts w:eastAsia="Calibri"/>
          <w:sz w:val="26"/>
          <w:szCs w:val="26"/>
          <w14:ligatures w14:val="none"/>
        </w:rPr>
        <w:t>pháp</w:t>
      </w:r>
      <w:proofErr w:type="spellEnd"/>
      <w:r>
        <w:rPr>
          <w:rFonts w:eastAsia="Calibri"/>
          <w:sz w:val="26"/>
          <w:szCs w:val="26"/>
          <w14:ligatures w14:val="none"/>
        </w:rPr>
        <w:t xml:space="preserve"> </w:t>
      </w:r>
      <w:proofErr w:type="spellStart"/>
      <w:r>
        <w:rPr>
          <w:rFonts w:eastAsia="Calibri"/>
          <w:sz w:val="26"/>
          <w:szCs w:val="26"/>
          <w14:ligatures w14:val="none"/>
        </w:rPr>
        <w:t>mới</w:t>
      </w:r>
      <w:proofErr w:type="spellEnd"/>
      <w:r>
        <w:rPr>
          <w:rFonts w:eastAsia="Calibri"/>
          <w:sz w:val="26"/>
          <w:szCs w:val="26"/>
          <w14:ligatures w14:val="none"/>
        </w:rPr>
        <w:t xml:space="preserve">, </w:t>
      </w:r>
      <w:proofErr w:type="spellStart"/>
      <w:r>
        <w:rPr>
          <w:rFonts w:eastAsia="Calibri"/>
          <w:sz w:val="26"/>
          <w:szCs w:val="26"/>
          <w14:ligatures w14:val="none"/>
        </w:rPr>
        <w:t>mối</w:t>
      </w:r>
      <w:proofErr w:type="spellEnd"/>
      <w:r>
        <w:rPr>
          <w:rFonts w:eastAsia="Calibri"/>
          <w:sz w:val="26"/>
          <w:szCs w:val="26"/>
          <w14:ligatures w14:val="none"/>
        </w:rPr>
        <w:t xml:space="preserve"> </w:t>
      </w:r>
      <w:proofErr w:type="spellStart"/>
      <w:r>
        <w:rPr>
          <w:rFonts w:eastAsia="Calibri"/>
          <w:sz w:val="26"/>
          <w:szCs w:val="26"/>
          <w14:ligatures w14:val="none"/>
        </w:rPr>
        <w:t>tương</w:t>
      </w:r>
      <w:proofErr w:type="spellEnd"/>
      <w:r>
        <w:rPr>
          <w:rFonts w:eastAsia="Calibri"/>
          <w:sz w:val="26"/>
          <w:szCs w:val="26"/>
          <w14:ligatures w14:val="none"/>
        </w:rPr>
        <w:t xml:space="preserve"> </w:t>
      </w:r>
      <w:proofErr w:type="spellStart"/>
      <w:r>
        <w:rPr>
          <w:rFonts w:eastAsia="Calibri"/>
          <w:sz w:val="26"/>
          <w:szCs w:val="26"/>
          <w14:ligatures w14:val="none"/>
        </w:rPr>
        <w:t>quan</w:t>
      </w:r>
      <w:proofErr w:type="spellEnd"/>
      <w:r>
        <w:rPr>
          <w:rFonts w:eastAsia="Calibri"/>
          <w:sz w:val="26"/>
          <w:szCs w:val="26"/>
          <w14:ligatures w14:val="none"/>
        </w:rPr>
        <w:t xml:space="preserve"> </w:t>
      </w:r>
      <w:proofErr w:type="spellStart"/>
      <w:r>
        <w:rPr>
          <w:rFonts w:eastAsia="Calibri"/>
          <w:sz w:val="26"/>
          <w:szCs w:val="26"/>
          <w14:ligatures w14:val="none"/>
        </w:rPr>
        <w:t>giữa</w:t>
      </w:r>
      <w:proofErr w:type="spellEnd"/>
      <w:r>
        <w:rPr>
          <w:rFonts w:eastAsia="Calibri"/>
          <w:sz w:val="26"/>
          <w:szCs w:val="26"/>
          <w14:ligatures w14:val="none"/>
        </w:rPr>
        <w:t xml:space="preserve"> </w:t>
      </w:r>
      <w:proofErr w:type="spellStart"/>
      <w:r>
        <w:rPr>
          <w:rFonts w:eastAsia="Calibri"/>
          <w:sz w:val="26"/>
          <w:szCs w:val="26"/>
          <w14:ligatures w14:val="none"/>
        </w:rPr>
        <w:t>lợi</w:t>
      </w:r>
      <w:proofErr w:type="spellEnd"/>
      <w:r>
        <w:rPr>
          <w:rFonts w:eastAsia="Calibri"/>
          <w:sz w:val="26"/>
          <w:szCs w:val="26"/>
          <w14:ligatures w14:val="none"/>
        </w:rPr>
        <w:t xml:space="preserve"> </w:t>
      </w:r>
      <w:proofErr w:type="spellStart"/>
      <w:r>
        <w:rPr>
          <w:rFonts w:eastAsia="Calibri"/>
          <w:sz w:val="26"/>
          <w:szCs w:val="26"/>
          <w14:ligatures w14:val="none"/>
        </w:rPr>
        <w:t>ích</w:t>
      </w:r>
      <w:proofErr w:type="spellEnd"/>
      <w:r>
        <w:rPr>
          <w:rFonts w:eastAsia="Calibri"/>
          <w:sz w:val="26"/>
          <w:szCs w:val="26"/>
          <w14:ligatures w14:val="none"/>
        </w:rPr>
        <w:t xml:space="preserve"> </w:t>
      </w:r>
      <w:proofErr w:type="spellStart"/>
      <w:r>
        <w:rPr>
          <w:rFonts w:eastAsia="Calibri"/>
          <w:sz w:val="26"/>
          <w:szCs w:val="26"/>
          <w14:ligatures w14:val="none"/>
        </w:rPr>
        <w:t>và</w:t>
      </w:r>
      <w:proofErr w:type="spellEnd"/>
      <w:r>
        <w:rPr>
          <w:rFonts w:eastAsia="Calibri"/>
          <w:sz w:val="26"/>
          <w:szCs w:val="26"/>
          <w14:ligatures w14:val="none"/>
        </w:rPr>
        <w:t xml:space="preserve"> </w:t>
      </w:r>
      <w:proofErr w:type="spellStart"/>
      <w:r>
        <w:rPr>
          <w:rFonts w:eastAsia="Calibri"/>
          <w:sz w:val="26"/>
          <w:szCs w:val="26"/>
          <w14:ligatures w14:val="none"/>
        </w:rPr>
        <w:t>nguy</w:t>
      </w:r>
      <w:proofErr w:type="spellEnd"/>
      <w:r>
        <w:rPr>
          <w:rFonts w:eastAsia="Calibri"/>
          <w:sz w:val="26"/>
          <w:szCs w:val="26"/>
          <w14:ligatures w14:val="none"/>
        </w:rPr>
        <w:t xml:space="preserve"> </w:t>
      </w:r>
      <w:proofErr w:type="spellStart"/>
      <w:r>
        <w:rPr>
          <w:rFonts w:eastAsia="Calibri"/>
          <w:sz w:val="26"/>
          <w:szCs w:val="26"/>
          <w14:ligatures w14:val="none"/>
        </w:rPr>
        <w:t>cơ</w:t>
      </w:r>
      <w:proofErr w:type="spellEnd"/>
      <w:r>
        <w:rPr>
          <w:rFonts w:eastAsia="Calibri"/>
          <w:sz w:val="26"/>
          <w:szCs w:val="26"/>
          <w14:ligatures w14:val="none"/>
        </w:rPr>
        <w:t xml:space="preserve">. </w:t>
      </w:r>
    </w:p>
    <w:p w14:paraId="5D1F9970" w14:textId="0727F004" w:rsidR="006F3EFE" w:rsidRDefault="006F3EFE" w:rsidP="0063075C">
      <w:pPr>
        <w:spacing w:before="120"/>
        <w:ind w:firstLine="567"/>
        <w:jc w:val="both"/>
        <w:rPr>
          <w:rFonts w:eastAsia="Calibri"/>
          <w:b/>
          <w:sz w:val="26"/>
          <w:szCs w:val="26"/>
          <w14:ligatures w14:val="none"/>
        </w:rPr>
      </w:pPr>
      <w:r>
        <w:rPr>
          <w:rFonts w:eastAsia="Calibri"/>
          <w:b/>
          <w:sz w:val="26"/>
          <w:szCs w:val="26"/>
          <w14:ligatures w14:val="none"/>
        </w:rPr>
        <w:t>14</w:t>
      </w:r>
      <w:r w:rsidR="0063075C">
        <w:rPr>
          <w:rFonts w:eastAsia="Calibri"/>
          <w:b/>
          <w:sz w:val="26"/>
          <w:szCs w:val="26"/>
          <w14:ligatures w14:val="none"/>
        </w:rPr>
        <w:t>.</w:t>
      </w:r>
      <w:r>
        <w:rPr>
          <w:rFonts w:eastAsia="Calibri"/>
          <w:b/>
          <w:sz w:val="26"/>
          <w:szCs w:val="26"/>
          <w14:ligatures w14:val="none"/>
        </w:rPr>
        <w:t xml:space="preserve"> </w:t>
      </w:r>
      <w:proofErr w:type="spellStart"/>
      <w:r>
        <w:rPr>
          <w:rFonts w:eastAsia="Calibri"/>
          <w:b/>
          <w:sz w:val="26"/>
          <w:szCs w:val="26"/>
          <w14:ligatures w14:val="none"/>
        </w:rPr>
        <w:t>Bảng</w:t>
      </w:r>
      <w:proofErr w:type="spellEnd"/>
      <w:r>
        <w:rPr>
          <w:rFonts w:eastAsia="Calibri"/>
          <w:b/>
          <w:sz w:val="26"/>
          <w:szCs w:val="26"/>
          <w14:ligatures w14:val="none"/>
        </w:rPr>
        <w:t xml:space="preserve">, </w:t>
      </w:r>
      <w:proofErr w:type="spellStart"/>
      <w:r>
        <w:rPr>
          <w:rFonts w:eastAsia="Calibri"/>
          <w:b/>
          <w:sz w:val="26"/>
          <w:szCs w:val="26"/>
          <w14:ligatures w14:val="none"/>
        </w:rPr>
        <w:t>biểu</w:t>
      </w:r>
      <w:proofErr w:type="spellEnd"/>
      <w:r>
        <w:rPr>
          <w:rFonts w:eastAsia="Calibri"/>
          <w:b/>
          <w:sz w:val="26"/>
          <w:szCs w:val="26"/>
          <w14:ligatures w14:val="none"/>
        </w:rPr>
        <w:t xml:space="preserve"> </w:t>
      </w:r>
      <w:proofErr w:type="spellStart"/>
      <w:r>
        <w:rPr>
          <w:rFonts w:eastAsia="Calibri"/>
          <w:b/>
          <w:sz w:val="26"/>
          <w:szCs w:val="26"/>
          <w14:ligatures w14:val="none"/>
        </w:rPr>
        <w:t>đồ</w:t>
      </w:r>
      <w:proofErr w:type="spellEnd"/>
      <w:r>
        <w:rPr>
          <w:rFonts w:eastAsia="Calibri"/>
          <w:b/>
          <w:sz w:val="26"/>
          <w:szCs w:val="26"/>
          <w14:ligatures w14:val="none"/>
        </w:rPr>
        <w:t xml:space="preserve">, </w:t>
      </w:r>
      <w:proofErr w:type="spellStart"/>
      <w:r>
        <w:rPr>
          <w:rFonts w:eastAsia="Calibri"/>
          <w:b/>
          <w:sz w:val="26"/>
          <w:szCs w:val="26"/>
          <w14:ligatures w14:val="none"/>
        </w:rPr>
        <w:t>đồ</w:t>
      </w:r>
      <w:proofErr w:type="spellEnd"/>
      <w:r>
        <w:rPr>
          <w:rFonts w:eastAsia="Calibri"/>
          <w:b/>
          <w:sz w:val="26"/>
          <w:szCs w:val="26"/>
          <w14:ligatures w14:val="none"/>
        </w:rPr>
        <w:t xml:space="preserve"> </w:t>
      </w:r>
      <w:proofErr w:type="spellStart"/>
      <w:r>
        <w:rPr>
          <w:rFonts w:eastAsia="Calibri"/>
          <w:b/>
          <w:sz w:val="26"/>
          <w:szCs w:val="26"/>
          <w14:ligatures w14:val="none"/>
        </w:rPr>
        <w:t>thị</w:t>
      </w:r>
      <w:proofErr w:type="spellEnd"/>
      <w:r>
        <w:rPr>
          <w:rFonts w:eastAsia="Calibri"/>
          <w:b/>
          <w:sz w:val="26"/>
          <w:szCs w:val="26"/>
          <w14:ligatures w14:val="none"/>
        </w:rPr>
        <w:t xml:space="preserve"> </w:t>
      </w:r>
      <w:proofErr w:type="spellStart"/>
      <w:r>
        <w:rPr>
          <w:rFonts w:eastAsia="Calibri"/>
          <w:b/>
          <w:sz w:val="26"/>
          <w:szCs w:val="26"/>
          <w14:ligatures w14:val="none"/>
        </w:rPr>
        <w:t>có</w:t>
      </w:r>
      <w:proofErr w:type="spellEnd"/>
      <w:r>
        <w:rPr>
          <w:rFonts w:eastAsia="Calibri"/>
          <w:b/>
          <w:sz w:val="26"/>
          <w:szCs w:val="26"/>
          <w14:ligatures w14:val="none"/>
        </w:rPr>
        <w:t xml:space="preserve"> </w:t>
      </w:r>
      <w:proofErr w:type="spellStart"/>
      <w:r>
        <w:rPr>
          <w:rFonts w:eastAsia="Calibri"/>
          <w:b/>
          <w:sz w:val="26"/>
          <w:szCs w:val="26"/>
          <w14:ligatures w14:val="none"/>
        </w:rPr>
        <w:t>liên</w:t>
      </w:r>
      <w:proofErr w:type="spellEnd"/>
      <w:r>
        <w:rPr>
          <w:rFonts w:eastAsia="Calibri"/>
          <w:b/>
          <w:sz w:val="26"/>
          <w:szCs w:val="26"/>
          <w14:ligatures w14:val="none"/>
        </w:rPr>
        <w:t xml:space="preserve"> </w:t>
      </w:r>
      <w:proofErr w:type="spellStart"/>
      <w:r>
        <w:rPr>
          <w:rFonts w:eastAsia="Calibri"/>
          <w:b/>
          <w:sz w:val="26"/>
          <w:szCs w:val="26"/>
          <w14:ligatures w14:val="none"/>
        </w:rPr>
        <w:t>quan</w:t>
      </w:r>
      <w:proofErr w:type="spellEnd"/>
      <w:r>
        <w:rPr>
          <w:rFonts w:eastAsia="Calibri"/>
          <w:b/>
          <w:sz w:val="26"/>
          <w:szCs w:val="26"/>
          <w14:ligatures w14:val="none"/>
        </w:rPr>
        <w:t xml:space="preserve"> </w:t>
      </w:r>
    </w:p>
    <w:p w14:paraId="7694E69B" w14:textId="15176E45" w:rsidR="006F3EFE" w:rsidRDefault="006F3EFE" w:rsidP="0063075C">
      <w:pPr>
        <w:spacing w:before="120"/>
        <w:ind w:firstLine="567"/>
        <w:jc w:val="both"/>
        <w:rPr>
          <w:rFonts w:eastAsia="Calibri"/>
          <w:b/>
          <w:sz w:val="26"/>
          <w:szCs w:val="26"/>
          <w14:ligatures w14:val="none"/>
        </w:rPr>
      </w:pPr>
      <w:r>
        <w:rPr>
          <w:rFonts w:eastAsia="Calibri"/>
          <w:b/>
          <w:sz w:val="26"/>
          <w:szCs w:val="26"/>
          <w14:ligatures w14:val="none"/>
        </w:rPr>
        <w:t>15</w:t>
      </w:r>
      <w:r w:rsidR="0063075C">
        <w:rPr>
          <w:rFonts w:eastAsia="Calibri"/>
          <w:b/>
          <w:sz w:val="26"/>
          <w:szCs w:val="26"/>
          <w14:ligatures w14:val="none"/>
        </w:rPr>
        <w:t>.</w:t>
      </w:r>
      <w:r>
        <w:rPr>
          <w:rFonts w:eastAsia="Calibri"/>
          <w:b/>
          <w:sz w:val="26"/>
          <w:szCs w:val="26"/>
          <w14:ligatures w14:val="none"/>
        </w:rPr>
        <w:t xml:space="preserve"> Danh </w:t>
      </w:r>
      <w:proofErr w:type="spellStart"/>
      <w:r>
        <w:rPr>
          <w:rFonts w:eastAsia="Calibri"/>
          <w:b/>
          <w:sz w:val="26"/>
          <w:szCs w:val="26"/>
          <w14:ligatures w14:val="none"/>
        </w:rPr>
        <w:t>mục</w:t>
      </w:r>
      <w:proofErr w:type="spellEnd"/>
      <w:r>
        <w:rPr>
          <w:rFonts w:eastAsia="Calibri"/>
          <w:b/>
          <w:sz w:val="26"/>
          <w:szCs w:val="26"/>
          <w14:ligatures w14:val="none"/>
        </w:rPr>
        <w:t xml:space="preserve"> </w:t>
      </w:r>
      <w:proofErr w:type="spellStart"/>
      <w:r>
        <w:rPr>
          <w:rFonts w:eastAsia="Calibri"/>
          <w:b/>
          <w:sz w:val="26"/>
          <w:szCs w:val="26"/>
          <w14:ligatures w14:val="none"/>
        </w:rPr>
        <w:t>tài</w:t>
      </w:r>
      <w:proofErr w:type="spellEnd"/>
      <w:r>
        <w:rPr>
          <w:rFonts w:eastAsia="Calibri"/>
          <w:b/>
          <w:sz w:val="26"/>
          <w:szCs w:val="26"/>
          <w14:ligatures w14:val="none"/>
        </w:rPr>
        <w:t xml:space="preserve"> </w:t>
      </w:r>
      <w:proofErr w:type="spellStart"/>
      <w:r>
        <w:rPr>
          <w:rFonts w:eastAsia="Calibri"/>
          <w:b/>
          <w:sz w:val="26"/>
          <w:szCs w:val="26"/>
          <w14:ligatures w14:val="none"/>
        </w:rPr>
        <w:t>liệu</w:t>
      </w:r>
      <w:proofErr w:type="spellEnd"/>
      <w:r>
        <w:rPr>
          <w:rFonts w:eastAsia="Calibri"/>
          <w:b/>
          <w:sz w:val="26"/>
          <w:szCs w:val="26"/>
          <w14:ligatures w14:val="none"/>
        </w:rPr>
        <w:t xml:space="preserve"> </w:t>
      </w:r>
      <w:proofErr w:type="spellStart"/>
      <w:r>
        <w:rPr>
          <w:rFonts w:eastAsia="Calibri"/>
          <w:b/>
          <w:sz w:val="26"/>
          <w:szCs w:val="26"/>
          <w14:ligatures w14:val="none"/>
        </w:rPr>
        <w:t>tham</w:t>
      </w:r>
      <w:proofErr w:type="spellEnd"/>
      <w:r>
        <w:rPr>
          <w:rFonts w:eastAsia="Calibri"/>
          <w:b/>
          <w:sz w:val="26"/>
          <w:szCs w:val="26"/>
          <w14:ligatures w14:val="none"/>
        </w:rPr>
        <w:t xml:space="preserve"> </w:t>
      </w:r>
      <w:proofErr w:type="spellStart"/>
      <w:r>
        <w:rPr>
          <w:rFonts w:eastAsia="Calibri"/>
          <w:b/>
          <w:sz w:val="26"/>
          <w:szCs w:val="26"/>
          <w14:ligatures w14:val="none"/>
        </w:rPr>
        <w:t>khảo</w:t>
      </w:r>
      <w:proofErr w:type="spellEnd"/>
    </w:p>
    <w:p w14:paraId="77AAFD38" w14:textId="4E7D44CD" w:rsidR="006F3EFE" w:rsidRDefault="006F3EFE" w:rsidP="0063075C">
      <w:pPr>
        <w:spacing w:before="120"/>
        <w:ind w:firstLine="567"/>
        <w:jc w:val="both"/>
        <w:rPr>
          <w:rFonts w:eastAsia="Calibri"/>
          <w:b/>
          <w:sz w:val="26"/>
          <w:szCs w:val="26"/>
          <w14:ligatures w14:val="none"/>
        </w:rPr>
      </w:pPr>
      <w:r>
        <w:rPr>
          <w:rFonts w:eastAsia="Calibri"/>
          <w:b/>
          <w:sz w:val="26"/>
          <w:szCs w:val="26"/>
          <w14:ligatures w14:val="none"/>
        </w:rPr>
        <w:t>16</w:t>
      </w:r>
      <w:r w:rsidR="0063075C">
        <w:rPr>
          <w:rFonts w:eastAsia="Calibri"/>
          <w:b/>
          <w:sz w:val="26"/>
          <w:szCs w:val="26"/>
          <w14:ligatures w14:val="none"/>
        </w:rPr>
        <w:t>.</w:t>
      </w:r>
      <w:r>
        <w:rPr>
          <w:rFonts w:eastAsia="Calibri"/>
          <w:b/>
          <w:sz w:val="26"/>
          <w:szCs w:val="26"/>
          <w14:ligatures w14:val="none"/>
        </w:rPr>
        <w:t xml:space="preserve"> </w:t>
      </w:r>
      <w:proofErr w:type="spellStart"/>
      <w:r>
        <w:rPr>
          <w:rFonts w:eastAsia="Calibri"/>
          <w:b/>
          <w:sz w:val="26"/>
          <w:szCs w:val="26"/>
          <w14:ligatures w14:val="none"/>
        </w:rPr>
        <w:t>Phụ</w:t>
      </w:r>
      <w:proofErr w:type="spellEnd"/>
      <w:r>
        <w:rPr>
          <w:rFonts w:eastAsia="Calibri"/>
          <w:b/>
          <w:sz w:val="26"/>
          <w:szCs w:val="26"/>
          <w14:ligatures w14:val="none"/>
        </w:rPr>
        <w:t xml:space="preserve"> </w:t>
      </w:r>
      <w:proofErr w:type="spellStart"/>
      <w:r>
        <w:rPr>
          <w:rFonts w:eastAsia="Calibri"/>
          <w:b/>
          <w:sz w:val="26"/>
          <w:szCs w:val="26"/>
          <w14:ligatures w14:val="none"/>
        </w:rPr>
        <w:t>lục</w:t>
      </w:r>
      <w:proofErr w:type="spellEnd"/>
      <w:r>
        <w:rPr>
          <w:rFonts w:eastAsia="Calibri"/>
          <w:b/>
          <w:sz w:val="26"/>
          <w:szCs w:val="26"/>
          <w14:ligatures w14:val="none"/>
        </w:rPr>
        <w:t xml:space="preserve"> </w:t>
      </w:r>
    </w:p>
    <w:p w14:paraId="75C1333E" w14:textId="77777777" w:rsidR="006F3EFE" w:rsidRDefault="006F3EFE" w:rsidP="0063075C">
      <w:pPr>
        <w:spacing w:before="120"/>
        <w:ind w:firstLine="567"/>
        <w:jc w:val="both"/>
        <w:rPr>
          <w:rFonts w:eastAsia="Calibri"/>
          <w:sz w:val="26"/>
          <w:szCs w:val="26"/>
          <w14:ligatures w14:val="none"/>
        </w:rPr>
      </w:pPr>
      <w:r>
        <w:rPr>
          <w:rFonts w:eastAsia="Calibri"/>
          <w:sz w:val="26"/>
          <w:szCs w:val="26"/>
          <w14:ligatures w14:val="none"/>
        </w:rPr>
        <w:t xml:space="preserve"> </w:t>
      </w:r>
      <w:proofErr w:type="spellStart"/>
      <w:r>
        <w:rPr>
          <w:rFonts w:eastAsia="Calibri"/>
          <w:sz w:val="26"/>
          <w:szCs w:val="26"/>
          <w14:ligatures w14:val="none"/>
        </w:rPr>
        <w:t>Liệt</w:t>
      </w:r>
      <w:proofErr w:type="spellEnd"/>
      <w:r>
        <w:rPr>
          <w:rFonts w:eastAsia="Calibri"/>
          <w:sz w:val="26"/>
          <w:szCs w:val="26"/>
          <w14:ligatures w14:val="none"/>
        </w:rPr>
        <w:t xml:space="preserve"> </w:t>
      </w:r>
      <w:proofErr w:type="spellStart"/>
      <w:r>
        <w:rPr>
          <w:rFonts w:eastAsia="Calibri"/>
          <w:sz w:val="26"/>
          <w:szCs w:val="26"/>
          <w14:ligatures w14:val="none"/>
        </w:rPr>
        <w:t>kê</w:t>
      </w:r>
      <w:proofErr w:type="spellEnd"/>
      <w:r>
        <w:rPr>
          <w:rFonts w:eastAsia="Calibri"/>
          <w:sz w:val="26"/>
          <w:szCs w:val="26"/>
          <w14:ligatures w14:val="none"/>
        </w:rPr>
        <w:t xml:space="preserve"> </w:t>
      </w:r>
      <w:proofErr w:type="spellStart"/>
      <w:r>
        <w:rPr>
          <w:rFonts w:eastAsia="Calibri"/>
          <w:sz w:val="26"/>
          <w:szCs w:val="26"/>
          <w14:ligatures w14:val="none"/>
        </w:rPr>
        <w:t>danh</w:t>
      </w:r>
      <w:proofErr w:type="spellEnd"/>
      <w:r>
        <w:rPr>
          <w:rFonts w:eastAsia="Calibri"/>
          <w:sz w:val="26"/>
          <w:szCs w:val="26"/>
          <w14:ligatures w14:val="none"/>
        </w:rPr>
        <w:t xml:space="preserve"> </w:t>
      </w:r>
      <w:proofErr w:type="spellStart"/>
      <w:r>
        <w:rPr>
          <w:rFonts w:eastAsia="Calibri"/>
          <w:sz w:val="26"/>
          <w:szCs w:val="26"/>
          <w14:ligatures w14:val="none"/>
        </w:rPr>
        <w:t>mục</w:t>
      </w:r>
      <w:proofErr w:type="spellEnd"/>
      <w:r>
        <w:rPr>
          <w:rFonts w:eastAsia="Calibri"/>
          <w:sz w:val="26"/>
          <w:szCs w:val="26"/>
          <w14:ligatures w14:val="none"/>
        </w:rPr>
        <w:t xml:space="preserve"> </w:t>
      </w:r>
      <w:proofErr w:type="spellStart"/>
      <w:r>
        <w:rPr>
          <w:rFonts w:eastAsia="Calibri"/>
          <w:sz w:val="26"/>
          <w:szCs w:val="26"/>
          <w14:ligatures w14:val="none"/>
        </w:rPr>
        <w:t>phụ</w:t>
      </w:r>
      <w:proofErr w:type="spellEnd"/>
      <w:r>
        <w:rPr>
          <w:rFonts w:eastAsia="Calibri"/>
          <w:sz w:val="26"/>
          <w:szCs w:val="26"/>
          <w14:ligatures w14:val="none"/>
        </w:rPr>
        <w:t xml:space="preserve"> </w:t>
      </w:r>
      <w:proofErr w:type="spellStart"/>
      <w:r>
        <w:rPr>
          <w:rFonts w:eastAsia="Calibri"/>
          <w:sz w:val="26"/>
          <w:szCs w:val="26"/>
          <w14:ligatures w14:val="none"/>
        </w:rPr>
        <w:t>lục</w:t>
      </w:r>
      <w:proofErr w:type="spellEnd"/>
      <w:r>
        <w:rPr>
          <w:rFonts w:eastAsia="Calibri"/>
          <w:sz w:val="26"/>
          <w:szCs w:val="26"/>
          <w14:ligatures w14:val="none"/>
        </w:rPr>
        <w:t xml:space="preserve"> </w:t>
      </w:r>
      <w:proofErr w:type="spellStart"/>
      <w:r>
        <w:rPr>
          <w:rFonts w:eastAsia="Calibri"/>
          <w:sz w:val="26"/>
          <w:szCs w:val="26"/>
          <w14:ligatures w14:val="none"/>
        </w:rPr>
        <w:t>có</w:t>
      </w:r>
      <w:proofErr w:type="spellEnd"/>
      <w:r>
        <w:rPr>
          <w:rFonts w:eastAsia="Calibri"/>
          <w:sz w:val="26"/>
          <w:szCs w:val="26"/>
          <w14:ligatures w14:val="none"/>
        </w:rPr>
        <w:t xml:space="preserve"> </w:t>
      </w:r>
      <w:proofErr w:type="spellStart"/>
      <w:r>
        <w:rPr>
          <w:rFonts w:eastAsia="Calibri"/>
          <w:sz w:val="26"/>
          <w:szCs w:val="26"/>
          <w14:ligatures w14:val="none"/>
        </w:rPr>
        <w:t>trong</w:t>
      </w:r>
      <w:proofErr w:type="spellEnd"/>
      <w:r>
        <w:rPr>
          <w:rFonts w:eastAsia="Calibri"/>
          <w:sz w:val="26"/>
          <w:szCs w:val="26"/>
          <w14:ligatures w14:val="none"/>
        </w:rPr>
        <w:t xml:space="preserve"> </w:t>
      </w:r>
      <w:proofErr w:type="spellStart"/>
      <w:r>
        <w:rPr>
          <w:rFonts w:eastAsia="Calibri"/>
          <w:sz w:val="26"/>
          <w:szCs w:val="26"/>
          <w14:ligatures w14:val="none"/>
        </w:rPr>
        <w:t>báo</w:t>
      </w:r>
      <w:proofErr w:type="spellEnd"/>
      <w:r>
        <w:rPr>
          <w:rFonts w:eastAsia="Calibri"/>
          <w:sz w:val="26"/>
          <w:szCs w:val="26"/>
          <w14:ligatures w14:val="none"/>
        </w:rPr>
        <w:t xml:space="preserve"> </w:t>
      </w:r>
      <w:proofErr w:type="spellStart"/>
      <w:r>
        <w:rPr>
          <w:rFonts w:eastAsia="Calibri"/>
          <w:sz w:val="26"/>
          <w:szCs w:val="26"/>
          <w14:ligatures w14:val="none"/>
        </w:rPr>
        <w:t>cáo</w:t>
      </w:r>
      <w:proofErr w:type="spellEnd"/>
      <w:r>
        <w:rPr>
          <w:rFonts w:eastAsia="Calibri"/>
          <w:sz w:val="26"/>
          <w:szCs w:val="26"/>
          <w14:ligatures w14:val="none"/>
        </w:rPr>
        <w:t xml:space="preserve">. </w:t>
      </w:r>
    </w:p>
    <w:p w14:paraId="568223A8" w14:textId="77777777" w:rsidR="006F3EFE" w:rsidRPr="00AF5BCD" w:rsidRDefault="006F3EFE" w:rsidP="006F3EFE">
      <w:pPr>
        <w:pStyle w:val="Heading2"/>
        <w:rPr>
          <w:rFonts w:ascii="Times New Roman" w:eastAsia="Calibri" w:hAnsi="Times New Roman" w:cs="Times New Roman"/>
          <w:b/>
          <w:bCs/>
          <w:color w:val="auto"/>
        </w:rPr>
      </w:pPr>
      <w:r>
        <w:rPr>
          <w:rFonts w:ascii="Times New Roman" w:hAnsi="Times New Roman" w:cs="Times New Roman"/>
          <w:b/>
          <w:bCs/>
          <w:iCs/>
          <w:color w:val="auto"/>
          <w:lang w:val="sv-SE"/>
        </w:rPr>
        <w:lastRenderedPageBreak/>
        <w:t>Mẫu 10</w:t>
      </w:r>
      <w:r>
        <w:rPr>
          <w:rFonts w:ascii="Times New Roman" w:hAnsi="Times New Roman" w:cs="Times New Roman"/>
          <w:b/>
          <w:bCs/>
          <w:iCs/>
          <w:color w:val="auto"/>
          <w:lang w:val="vi-VN"/>
        </w:rPr>
        <w:t xml:space="preserve"> - </w:t>
      </w:r>
      <w:r>
        <w:rPr>
          <w:rFonts w:ascii="Times New Roman" w:hAnsi="Times New Roman" w:cs="Times New Roman"/>
          <w:b/>
          <w:bCs/>
          <w:color w:val="auto"/>
          <w:lang w:val="vi-VN"/>
          <w14:ligatures w14:val="none"/>
        </w:rPr>
        <w:t>Văn bản đề nghị phê duyệt</w:t>
      </w:r>
      <w:r>
        <w:rPr>
          <w:rFonts w:ascii="Times New Roman" w:hAnsi="Times New Roman" w:cs="Times New Roman"/>
          <w:b/>
          <w:bCs/>
          <w:color w:val="auto"/>
          <w14:ligatures w14:val="none"/>
        </w:rPr>
        <w:t xml:space="preserve"> </w:t>
      </w:r>
      <w:proofErr w:type="spellStart"/>
      <w:r>
        <w:rPr>
          <w:rFonts w:ascii="Times New Roman" w:hAnsi="Times New Roman" w:cs="Times New Roman"/>
          <w:b/>
          <w:bCs/>
          <w:color w:val="auto"/>
          <w14:ligatures w14:val="none"/>
        </w:rPr>
        <w:t>nghiên</w:t>
      </w:r>
      <w:proofErr w:type="spellEnd"/>
      <w:r>
        <w:rPr>
          <w:rFonts w:ascii="Times New Roman" w:hAnsi="Times New Roman" w:cs="Times New Roman"/>
          <w:b/>
          <w:bCs/>
          <w:color w:val="auto"/>
          <w14:ligatures w14:val="none"/>
        </w:rPr>
        <w:t xml:space="preserve"> </w:t>
      </w:r>
      <w:proofErr w:type="spellStart"/>
      <w:r>
        <w:rPr>
          <w:rFonts w:ascii="Times New Roman" w:hAnsi="Times New Roman" w:cs="Times New Roman"/>
          <w:b/>
          <w:bCs/>
          <w:color w:val="auto"/>
          <w14:ligatures w14:val="none"/>
        </w:rPr>
        <w:t>cứu</w:t>
      </w:r>
      <w:proofErr w:type="spellEnd"/>
      <w:r>
        <w:rPr>
          <w:rFonts w:ascii="Times New Roman" w:hAnsi="Times New Roman" w:cs="Times New Roman"/>
          <w:b/>
          <w:bCs/>
          <w:color w:val="auto"/>
          <w:lang w:val="vi-VN"/>
          <w14:ligatures w14:val="none"/>
        </w:rPr>
        <w:t xml:space="preserve"> thử nghiệm lâm sàng </w:t>
      </w:r>
      <w:proofErr w:type="spellStart"/>
      <w:r>
        <w:rPr>
          <w:rFonts w:ascii="Times New Roman" w:hAnsi="Times New Roman" w:cs="Times New Roman"/>
          <w:b/>
          <w:bCs/>
          <w:color w:val="auto"/>
          <w14:ligatures w14:val="none"/>
        </w:rPr>
        <w:t>của</w:t>
      </w:r>
      <w:proofErr w:type="spellEnd"/>
      <w:r>
        <w:rPr>
          <w:rFonts w:ascii="Times New Roman" w:hAnsi="Times New Roman" w:cs="Times New Roman"/>
          <w:b/>
          <w:bCs/>
          <w:color w:val="auto"/>
          <w14:ligatures w14:val="none"/>
        </w:rPr>
        <w:t xml:space="preserve"> </w:t>
      </w:r>
      <w:proofErr w:type="spellStart"/>
      <w:r>
        <w:rPr>
          <w:rFonts w:ascii="Times New Roman" w:hAnsi="Times New Roman" w:cs="Times New Roman"/>
          <w:b/>
          <w:bCs/>
          <w:color w:val="auto"/>
          <w14:ligatures w14:val="none"/>
        </w:rPr>
        <w:t>tổ</w:t>
      </w:r>
      <w:proofErr w:type="spellEnd"/>
      <w:r>
        <w:rPr>
          <w:rFonts w:ascii="Times New Roman" w:hAnsi="Times New Roman" w:cs="Times New Roman"/>
          <w:b/>
          <w:bCs/>
          <w:color w:val="auto"/>
          <w14:ligatures w14:val="none"/>
        </w:rPr>
        <w:t xml:space="preserve"> </w:t>
      </w:r>
      <w:proofErr w:type="spellStart"/>
      <w:r>
        <w:rPr>
          <w:rFonts w:ascii="Times New Roman" w:hAnsi="Times New Roman" w:cs="Times New Roman"/>
          <w:b/>
          <w:bCs/>
          <w:color w:val="auto"/>
          <w14:ligatures w14:val="none"/>
        </w:rPr>
        <w:t>chức</w:t>
      </w:r>
      <w:proofErr w:type="spellEnd"/>
      <w:r>
        <w:rPr>
          <w:rFonts w:ascii="Times New Roman" w:hAnsi="Times New Roman" w:cs="Times New Roman"/>
          <w:b/>
          <w:bCs/>
          <w:color w:val="auto"/>
          <w14:ligatures w14:val="none"/>
        </w:rPr>
        <w:t xml:space="preserve">, </w:t>
      </w:r>
      <w:proofErr w:type="spellStart"/>
      <w:r>
        <w:rPr>
          <w:rFonts w:ascii="Times New Roman" w:hAnsi="Times New Roman" w:cs="Times New Roman"/>
          <w:b/>
          <w:bCs/>
          <w:color w:val="auto"/>
          <w14:ligatures w14:val="none"/>
        </w:rPr>
        <w:t>cá</w:t>
      </w:r>
      <w:proofErr w:type="spellEnd"/>
      <w:r>
        <w:rPr>
          <w:rFonts w:ascii="Times New Roman" w:hAnsi="Times New Roman" w:cs="Times New Roman"/>
          <w:b/>
          <w:bCs/>
          <w:color w:val="auto"/>
          <w14:ligatures w14:val="none"/>
        </w:rPr>
        <w:t xml:space="preserve"> </w:t>
      </w:r>
      <w:proofErr w:type="spellStart"/>
      <w:r>
        <w:rPr>
          <w:rFonts w:ascii="Times New Roman" w:hAnsi="Times New Roman" w:cs="Times New Roman"/>
          <w:b/>
          <w:bCs/>
          <w:color w:val="auto"/>
          <w14:ligatures w14:val="none"/>
        </w:rPr>
        <w:t>nhân</w:t>
      </w:r>
      <w:proofErr w:type="spellEnd"/>
      <w:r>
        <w:rPr>
          <w:rFonts w:ascii="Times New Roman" w:hAnsi="Times New Roman" w:cs="Times New Roman"/>
          <w:b/>
          <w:bCs/>
          <w:color w:val="auto"/>
          <w14:ligatures w14:val="none"/>
        </w:rPr>
        <w:t xml:space="preserve"> </w:t>
      </w:r>
      <w:proofErr w:type="spellStart"/>
      <w:r>
        <w:rPr>
          <w:rFonts w:ascii="Times New Roman" w:hAnsi="Times New Roman" w:cs="Times New Roman"/>
          <w:b/>
          <w:bCs/>
          <w:color w:val="auto"/>
          <w14:ligatures w14:val="none"/>
        </w:rPr>
        <w:t>có</w:t>
      </w:r>
      <w:proofErr w:type="spellEnd"/>
      <w:r>
        <w:rPr>
          <w:rFonts w:ascii="Times New Roman" w:hAnsi="Times New Roman" w:cs="Times New Roman"/>
          <w:b/>
          <w:bCs/>
          <w:color w:val="auto"/>
          <w14:ligatures w14:val="none"/>
        </w:rPr>
        <w:t xml:space="preserve"> </w:t>
      </w:r>
      <w:r>
        <w:rPr>
          <w:rFonts w:ascii="Times New Roman" w:hAnsi="Times New Roman" w:cs="Times New Roman"/>
          <w:b/>
          <w:bCs/>
          <w:color w:val="auto"/>
          <w:lang w:val="vi-VN"/>
          <w14:ligatures w14:val="none"/>
        </w:rPr>
        <w:t>thiết bị y tế</w:t>
      </w:r>
      <w:r>
        <w:rPr>
          <w:rFonts w:ascii="Times New Roman" w:hAnsi="Times New Roman" w:cs="Times New Roman"/>
          <w:b/>
          <w:bCs/>
          <w:color w:val="auto"/>
          <w14:ligatures w14:val="none"/>
        </w:rPr>
        <w:t xml:space="preserve"> </w:t>
      </w:r>
      <w:proofErr w:type="spellStart"/>
      <w:r>
        <w:rPr>
          <w:rFonts w:ascii="Times New Roman" w:hAnsi="Times New Roman" w:cs="Times New Roman"/>
          <w:b/>
          <w:bCs/>
          <w:color w:val="auto"/>
          <w14:ligatures w14:val="none"/>
        </w:rPr>
        <w:t>phải</w:t>
      </w:r>
      <w:proofErr w:type="spellEnd"/>
      <w:r>
        <w:rPr>
          <w:rFonts w:ascii="Times New Roman" w:hAnsi="Times New Roman" w:cs="Times New Roman"/>
          <w:b/>
          <w:bCs/>
          <w:color w:val="auto"/>
          <w14:ligatures w14:val="none"/>
        </w:rPr>
        <w:t xml:space="preserve"> </w:t>
      </w:r>
      <w:proofErr w:type="spellStart"/>
      <w:r>
        <w:rPr>
          <w:rFonts w:ascii="Times New Roman" w:hAnsi="Times New Roman" w:cs="Times New Roman"/>
          <w:b/>
          <w:bCs/>
          <w:color w:val="auto"/>
          <w14:ligatures w14:val="none"/>
        </w:rPr>
        <w:t>thử</w:t>
      </w:r>
      <w:proofErr w:type="spellEnd"/>
      <w:r>
        <w:rPr>
          <w:rFonts w:ascii="Times New Roman" w:hAnsi="Times New Roman" w:cs="Times New Roman"/>
          <w:b/>
          <w:bCs/>
          <w:color w:val="auto"/>
          <w14:ligatures w14:val="none"/>
        </w:rPr>
        <w:t xml:space="preserve"> </w:t>
      </w:r>
      <w:proofErr w:type="spellStart"/>
      <w:r>
        <w:rPr>
          <w:rFonts w:ascii="Times New Roman" w:hAnsi="Times New Roman" w:cs="Times New Roman"/>
          <w:b/>
          <w:bCs/>
          <w:color w:val="auto"/>
          <w14:ligatures w14:val="none"/>
        </w:rPr>
        <w:t>nghiệm</w:t>
      </w:r>
      <w:proofErr w:type="spellEnd"/>
      <w:r>
        <w:rPr>
          <w:rFonts w:ascii="Times New Roman" w:hAnsi="Times New Roman" w:cs="Times New Roman"/>
          <w:b/>
          <w:bCs/>
          <w:color w:val="auto"/>
          <w14:ligatures w14:val="none"/>
        </w:rPr>
        <w:t xml:space="preserve"> </w:t>
      </w:r>
      <w:proofErr w:type="spellStart"/>
      <w:r>
        <w:rPr>
          <w:rFonts w:ascii="Times New Roman" w:hAnsi="Times New Roman" w:cs="Times New Roman"/>
          <w:b/>
          <w:bCs/>
          <w:color w:val="auto"/>
          <w14:ligatures w14:val="none"/>
        </w:rPr>
        <w:t>lâm</w:t>
      </w:r>
      <w:proofErr w:type="spellEnd"/>
      <w:r>
        <w:rPr>
          <w:rFonts w:ascii="Times New Roman" w:hAnsi="Times New Roman" w:cs="Times New Roman"/>
          <w:b/>
          <w:bCs/>
          <w:color w:val="auto"/>
          <w14:ligatures w14:val="none"/>
        </w:rPr>
        <w:t xml:space="preserve"> </w:t>
      </w:r>
      <w:proofErr w:type="spellStart"/>
      <w:r>
        <w:rPr>
          <w:rFonts w:ascii="Times New Roman" w:hAnsi="Times New Roman" w:cs="Times New Roman"/>
          <w:b/>
          <w:bCs/>
          <w:color w:val="auto"/>
          <w14:ligatures w14:val="none"/>
        </w:rPr>
        <w:t>sàng</w:t>
      </w:r>
      <w:proofErr w:type="spellEnd"/>
    </w:p>
    <w:p w14:paraId="599EBC12" w14:textId="77777777" w:rsidR="006F3EFE" w:rsidRDefault="006F3EFE" w:rsidP="006F3EFE">
      <w:pPr>
        <w:rPr>
          <w:rFonts w:eastAsia="Calibri"/>
          <w:sz w:val="26"/>
          <w:szCs w:val="26"/>
          <w:lang w:val="nl-NL"/>
        </w:rPr>
      </w:pPr>
    </w:p>
    <w:p w14:paraId="39A1E8CA" w14:textId="77777777" w:rsidR="006F3EFE" w:rsidRDefault="006F3EFE" w:rsidP="006F3EFE">
      <w:pPr>
        <w:spacing w:line="276" w:lineRule="auto"/>
        <w:jc w:val="center"/>
        <w:rPr>
          <w:rFonts w:eastAsia="Calibri"/>
          <w:b/>
          <w:bCs/>
          <w:sz w:val="28"/>
          <w:szCs w:val="28"/>
          <w:lang w:val="nl-NL"/>
          <w14:ligatures w14:val="none"/>
        </w:rPr>
        <w:sectPr w:rsidR="006F3EFE" w:rsidSect="0063075C">
          <w:type w:val="continuous"/>
          <w:pgSz w:w="11907" w:h="16840"/>
          <w:pgMar w:top="1276" w:right="1134" w:bottom="1134" w:left="1928" w:header="510" w:footer="0" w:gutter="0"/>
          <w:cols w:space="720"/>
          <w:docGrid w:linePitch="326"/>
        </w:sectPr>
      </w:pPr>
    </w:p>
    <w:tbl>
      <w:tblPr>
        <w:tblW w:w="10007" w:type="dxa"/>
        <w:jc w:val="center"/>
        <w:tblLayout w:type="fixed"/>
        <w:tblLook w:val="04A0" w:firstRow="1" w:lastRow="0" w:firstColumn="1" w:lastColumn="0" w:noHBand="0" w:noVBand="1"/>
      </w:tblPr>
      <w:tblGrid>
        <w:gridCol w:w="4111"/>
        <w:gridCol w:w="5896"/>
      </w:tblGrid>
      <w:tr w:rsidR="0063075C" w:rsidRPr="00517151" w14:paraId="4BBD3AB3" w14:textId="77777777" w:rsidTr="003E2E21">
        <w:trPr>
          <w:trHeight w:val="1375"/>
          <w:jc w:val="center"/>
        </w:trPr>
        <w:tc>
          <w:tcPr>
            <w:tcW w:w="4111" w:type="dxa"/>
          </w:tcPr>
          <w:p w14:paraId="3BD4FC4C" w14:textId="53D3DD86" w:rsidR="0063075C" w:rsidRPr="0063075C" w:rsidRDefault="0063075C" w:rsidP="0063075C">
            <w:pPr>
              <w:jc w:val="center"/>
              <w:rPr>
                <w:rFonts w:eastAsia="Calibri"/>
                <w:b/>
                <w:bCs/>
                <w:sz w:val="26"/>
                <w:szCs w:val="26"/>
                <w:lang w:val="nl-NL"/>
                <w14:ligatures w14:val="none"/>
              </w:rPr>
            </w:pPr>
            <w:r w:rsidRPr="0063075C">
              <w:rPr>
                <w:rFonts w:eastAsia="Calibri"/>
                <w:b/>
                <w:bCs/>
                <w:sz w:val="26"/>
                <w:szCs w:val="26"/>
                <w:lang w:val="nl-NL"/>
                <w14:ligatures w14:val="none"/>
              </w:rPr>
              <w:t>TÊN CƠ SỞ</w:t>
            </w:r>
          </w:p>
          <w:p w14:paraId="01E645D6" w14:textId="16D8576F" w:rsidR="0063075C" w:rsidRPr="0063075C" w:rsidRDefault="0063075C" w:rsidP="0063075C">
            <w:pPr>
              <w:jc w:val="center"/>
              <w:rPr>
                <w:rFonts w:eastAsia="Calibri"/>
                <w:b/>
                <w:bCs/>
                <w:sz w:val="26"/>
                <w:szCs w:val="26"/>
                <w:vertAlign w:val="superscript"/>
                <w:lang w:val="nl-NL"/>
                <w14:ligatures w14:val="none"/>
              </w:rPr>
            </w:pPr>
            <w:r w:rsidRPr="0063075C">
              <w:rPr>
                <w:rFonts w:eastAsia="Calibri"/>
                <w:b/>
                <w:bCs/>
                <w:sz w:val="26"/>
                <w:szCs w:val="26"/>
                <w:vertAlign w:val="superscript"/>
                <w:lang w:val="nl-NL"/>
                <w14:ligatures w14:val="none"/>
              </w:rPr>
              <w:t>_________</w:t>
            </w:r>
          </w:p>
          <w:p w14:paraId="74DFBE82" w14:textId="607A3DD2" w:rsidR="0063075C" w:rsidRPr="0063075C" w:rsidRDefault="0063075C" w:rsidP="0063075C">
            <w:pPr>
              <w:jc w:val="center"/>
              <w:rPr>
                <w:rFonts w:eastAsia="Calibri"/>
                <w:sz w:val="26"/>
                <w:szCs w:val="26"/>
                <w:lang w:val="nl-NL"/>
                <w14:ligatures w14:val="none"/>
              </w:rPr>
            </w:pPr>
            <w:r w:rsidRPr="0063075C">
              <w:rPr>
                <w:rFonts w:eastAsia="Calibri"/>
                <w:sz w:val="26"/>
                <w:szCs w:val="26"/>
                <w:lang w:val="nl-NL"/>
                <w14:ligatures w14:val="none"/>
              </w:rPr>
              <w:t>Số:</w:t>
            </w:r>
            <w:r w:rsidR="00676E18">
              <w:rPr>
                <w:rFonts w:eastAsia="Calibri"/>
                <w:sz w:val="26"/>
                <w:szCs w:val="26"/>
                <w:lang w:val="nl-NL"/>
                <w14:ligatures w14:val="none"/>
              </w:rPr>
              <w:t xml:space="preserve"> ...</w:t>
            </w:r>
            <w:r w:rsidRPr="0063075C">
              <w:rPr>
                <w:rFonts w:eastAsia="Calibri"/>
                <w:sz w:val="26"/>
                <w:szCs w:val="26"/>
                <w:lang w:val="nl-NL"/>
                <w14:ligatures w14:val="none"/>
              </w:rPr>
              <w:t xml:space="preserve"> /......</w:t>
            </w:r>
          </w:p>
          <w:p w14:paraId="136C5697" w14:textId="469C6555" w:rsidR="0063075C" w:rsidRDefault="0063075C" w:rsidP="0063075C">
            <w:pPr>
              <w:jc w:val="center"/>
              <w:rPr>
                <w:rFonts w:eastAsia="Calibri"/>
                <w:b/>
                <w:bCs/>
                <w:sz w:val="28"/>
                <w:szCs w:val="28"/>
                <w:vertAlign w:val="superscript"/>
                <w:lang w:val="nl-NL"/>
                <w14:ligatures w14:val="none"/>
              </w:rPr>
            </w:pPr>
            <w:r w:rsidRPr="0063075C">
              <w:rPr>
                <w:rFonts w:eastAsia="Calibri"/>
                <w:spacing w:val="-6"/>
                <w:sz w:val="26"/>
                <w:szCs w:val="26"/>
                <w:lang w:val="nl-NL"/>
                <w14:ligatures w14:val="none"/>
              </w:rPr>
              <w:t xml:space="preserve">V/v </w:t>
            </w:r>
            <w:r w:rsidRPr="0063075C">
              <w:rPr>
                <w:rFonts w:eastAsia="Calibri"/>
                <w:sz w:val="26"/>
                <w:szCs w:val="26"/>
                <w:lang w:val="nl-NL"/>
                <w14:ligatures w14:val="none"/>
              </w:rPr>
              <w:t>đề nghị phê duyệt nghiên cứu thử nghiệm lâm sàng thiết bị y tế</w:t>
            </w:r>
          </w:p>
        </w:tc>
        <w:tc>
          <w:tcPr>
            <w:tcW w:w="5896" w:type="dxa"/>
          </w:tcPr>
          <w:p w14:paraId="3E42A417" w14:textId="77777777" w:rsidR="0063075C" w:rsidRPr="0063075C" w:rsidRDefault="0063075C" w:rsidP="0063075C">
            <w:pPr>
              <w:jc w:val="center"/>
              <w:rPr>
                <w:b/>
                <w:bCs/>
                <w:sz w:val="26"/>
                <w:szCs w:val="28"/>
                <w:lang w:val="cs-CZ"/>
                <w14:ligatures w14:val="none"/>
              </w:rPr>
            </w:pPr>
            <w:r w:rsidRPr="0063075C">
              <w:rPr>
                <w:b/>
                <w:bCs/>
                <w:sz w:val="26"/>
                <w:szCs w:val="28"/>
                <w:lang w:val="cs-CZ"/>
                <w14:ligatures w14:val="none"/>
              </w:rPr>
              <w:t>CỘNG HOÀ XÃ HỘI CHỦ NGHĨA VIỆT NAM</w:t>
            </w:r>
          </w:p>
          <w:p w14:paraId="0EDF092A" w14:textId="049EE9D6" w:rsidR="0063075C" w:rsidRDefault="0063075C" w:rsidP="0063075C">
            <w:pPr>
              <w:jc w:val="center"/>
              <w:rPr>
                <w:rFonts w:eastAsia="Calibri"/>
                <w:b/>
                <w:bCs/>
                <w:sz w:val="28"/>
                <w:szCs w:val="28"/>
                <w:lang w:val="nl-NL"/>
                <w14:ligatures w14:val="none"/>
              </w:rPr>
            </w:pPr>
            <w:r>
              <w:rPr>
                <w:rFonts w:eastAsia="Calibri"/>
                <w:b/>
                <w:bCs/>
                <w:sz w:val="28"/>
                <w:szCs w:val="28"/>
                <w:lang w:val="nl-NL"/>
                <w14:ligatures w14:val="none"/>
              </w:rPr>
              <w:t>Độc lập - Tự do - Hạnh phúc</w:t>
            </w:r>
          </w:p>
          <w:p w14:paraId="5F7D662C" w14:textId="0416BDEC" w:rsidR="0063075C" w:rsidRPr="0063075C" w:rsidRDefault="0063075C" w:rsidP="0063075C">
            <w:pPr>
              <w:jc w:val="center"/>
              <w:rPr>
                <w:rFonts w:eastAsia="Calibri"/>
                <w:i/>
                <w:sz w:val="28"/>
                <w:szCs w:val="28"/>
                <w:vertAlign w:val="superscript"/>
                <w:lang w:val="nl-NL"/>
                <w14:ligatures w14:val="none"/>
              </w:rPr>
            </w:pPr>
            <w:r>
              <w:rPr>
                <w:rFonts w:eastAsia="Calibri"/>
                <w:i/>
                <w:sz w:val="28"/>
                <w:szCs w:val="28"/>
                <w:vertAlign w:val="superscript"/>
                <w:lang w:val="nl-NL"/>
                <w14:ligatures w14:val="none"/>
              </w:rPr>
              <w:t>______________________________________</w:t>
            </w:r>
          </w:p>
          <w:p w14:paraId="1D9DD9E7" w14:textId="5411317E" w:rsidR="0063075C" w:rsidRDefault="0063075C" w:rsidP="0063075C">
            <w:pPr>
              <w:jc w:val="center"/>
              <w:rPr>
                <w:rFonts w:eastAsia="Calibri"/>
                <w:i/>
                <w:sz w:val="28"/>
                <w:szCs w:val="28"/>
                <w:lang w:val="nl-NL"/>
                <w14:ligatures w14:val="none"/>
              </w:rPr>
            </w:pPr>
            <w:r>
              <w:rPr>
                <w:i/>
                <w:iCs/>
                <w:sz w:val="28"/>
                <w:szCs w:val="28"/>
                <w:lang w:val="cs-CZ"/>
                <w14:ligatures w14:val="none"/>
              </w:rPr>
              <w:t xml:space="preserve">Hà Nội, ngày </w:t>
            </w:r>
            <w:r w:rsidR="003E2E21">
              <w:rPr>
                <w:i/>
                <w:iCs/>
                <w:sz w:val="28"/>
                <w:szCs w:val="28"/>
                <w:lang w:val="cs-CZ"/>
                <w14:ligatures w14:val="none"/>
              </w:rPr>
              <w:t xml:space="preserve">... </w:t>
            </w:r>
            <w:r>
              <w:rPr>
                <w:i/>
                <w:iCs/>
                <w:sz w:val="28"/>
                <w:szCs w:val="28"/>
                <w:lang w:val="cs-CZ"/>
                <w14:ligatures w14:val="none"/>
              </w:rPr>
              <w:t>tháng</w:t>
            </w:r>
            <w:r w:rsidR="003E2E21">
              <w:rPr>
                <w:i/>
                <w:iCs/>
                <w:sz w:val="28"/>
                <w:szCs w:val="28"/>
                <w:lang w:val="cs-CZ"/>
                <w14:ligatures w14:val="none"/>
              </w:rPr>
              <w:t xml:space="preserve"> ... </w:t>
            </w:r>
            <w:r>
              <w:rPr>
                <w:i/>
                <w:iCs/>
                <w:sz w:val="28"/>
                <w:szCs w:val="28"/>
                <w:lang w:val="cs-CZ"/>
                <w14:ligatures w14:val="none"/>
              </w:rPr>
              <w:t>năm ....</w:t>
            </w:r>
          </w:p>
        </w:tc>
      </w:tr>
    </w:tbl>
    <w:p w14:paraId="4591804E" w14:textId="77777777" w:rsidR="006F3EFE" w:rsidRDefault="006F3EFE" w:rsidP="006F3EFE">
      <w:pPr>
        <w:rPr>
          <w:rFonts w:eastAsia="Calibri"/>
          <w:b/>
          <w:sz w:val="26"/>
          <w:szCs w:val="26"/>
          <w:lang w:val="nl-NL"/>
          <w14:ligatures w14:val="none"/>
        </w:rPr>
      </w:pPr>
    </w:p>
    <w:p w14:paraId="79F401B4" w14:textId="32A486D1" w:rsidR="006F3EFE" w:rsidRPr="003E2E21" w:rsidRDefault="006F3EFE" w:rsidP="006F3EFE">
      <w:pPr>
        <w:jc w:val="center"/>
        <w:rPr>
          <w:rFonts w:eastAsia="Calibri"/>
          <w:sz w:val="26"/>
          <w:szCs w:val="26"/>
          <w:lang w:val="vi-VN"/>
          <w14:ligatures w14:val="none"/>
        </w:rPr>
      </w:pPr>
      <w:r w:rsidRPr="003E2E21">
        <w:rPr>
          <w:rFonts w:eastAsia="Calibri"/>
          <w:iCs/>
          <w:sz w:val="26"/>
          <w:szCs w:val="26"/>
          <w:lang w:val="nl-NL"/>
          <w14:ligatures w14:val="none"/>
        </w:rPr>
        <w:t>Kính gửi: Bộ Y tế</w:t>
      </w:r>
      <w:r w:rsidR="003E2E21">
        <w:rPr>
          <w:rFonts w:eastAsia="Calibri"/>
          <w:sz w:val="26"/>
          <w:szCs w:val="26"/>
          <w14:ligatures w14:val="none"/>
        </w:rPr>
        <w:t>.</w:t>
      </w:r>
      <w:r w:rsidRPr="003E2E21">
        <w:rPr>
          <w:rFonts w:eastAsia="Calibri"/>
          <w:sz w:val="26"/>
          <w:szCs w:val="26"/>
          <w:lang w:val="vi-VN"/>
          <w14:ligatures w14:val="none"/>
        </w:rPr>
        <w:t xml:space="preserve"> </w:t>
      </w:r>
    </w:p>
    <w:p w14:paraId="20F260A3" w14:textId="77777777" w:rsidR="006F3EFE" w:rsidRDefault="006F3EFE" w:rsidP="006F3EFE">
      <w:pPr>
        <w:rPr>
          <w:rFonts w:eastAsia="Calibri"/>
          <w:sz w:val="26"/>
          <w:szCs w:val="26"/>
          <w:lang w:val="vi-VN"/>
          <w14:ligatures w14:val="none"/>
        </w:rPr>
      </w:pPr>
    </w:p>
    <w:p w14:paraId="0D7205A4" w14:textId="0467D7C1" w:rsidR="006F3EFE" w:rsidRDefault="006F3EFE" w:rsidP="003E2E21">
      <w:pPr>
        <w:spacing w:before="160"/>
        <w:ind w:firstLine="567"/>
        <w:jc w:val="both"/>
        <w:rPr>
          <w:rFonts w:eastAsia="Calibri"/>
          <w:sz w:val="26"/>
          <w:szCs w:val="26"/>
          <w:lang w:val="vi-VN"/>
          <w14:ligatures w14:val="none"/>
        </w:rPr>
      </w:pPr>
      <w:r>
        <w:rPr>
          <w:rFonts w:eastAsia="Calibri"/>
          <w:sz w:val="26"/>
          <w:szCs w:val="26"/>
          <w:lang w:val="nl-NL"/>
          <w14:ligatures w14:val="none"/>
        </w:rPr>
        <w:t>Tổ chức/cá nhân chủ sở hữu thiết bị y tế:</w:t>
      </w:r>
      <w:r>
        <w:rPr>
          <w:rFonts w:eastAsia="Calibri"/>
          <w:sz w:val="26"/>
          <w:szCs w:val="26"/>
          <w:lang w:val="vi-VN"/>
          <w14:ligatures w14:val="none"/>
        </w:rPr>
        <w:t xml:space="preserve"> ..............................................................</w:t>
      </w:r>
    </w:p>
    <w:p w14:paraId="051CE0AA" w14:textId="77777777" w:rsidR="003E4B05" w:rsidRDefault="003E4B05" w:rsidP="003E2E21">
      <w:pPr>
        <w:spacing w:before="160"/>
        <w:ind w:firstLine="567"/>
        <w:jc w:val="both"/>
        <w:rPr>
          <w:sz w:val="26"/>
          <w:szCs w:val="26"/>
          <w:lang w:val="vi-VN"/>
          <w14:ligatures w14:val="none"/>
        </w:rPr>
      </w:pPr>
      <w:proofErr w:type="spellStart"/>
      <w:r>
        <w:rPr>
          <w:sz w:val="28"/>
          <w:szCs w:val="28"/>
        </w:rPr>
        <w:t>Số</w:t>
      </w:r>
      <w:proofErr w:type="spellEnd"/>
      <w:r>
        <w:rPr>
          <w:sz w:val="28"/>
          <w:szCs w:val="28"/>
        </w:rPr>
        <w:t xml:space="preserve"> </w:t>
      </w:r>
      <w:proofErr w:type="spellStart"/>
      <w:r>
        <w:rPr>
          <w:sz w:val="28"/>
          <w:szCs w:val="28"/>
        </w:rPr>
        <w:t>chứng</w:t>
      </w:r>
      <w:proofErr w:type="spellEnd"/>
      <w:r>
        <w:rPr>
          <w:sz w:val="28"/>
          <w:szCs w:val="28"/>
        </w:rPr>
        <w:t xml:space="preserve"> </w:t>
      </w:r>
      <w:proofErr w:type="spellStart"/>
      <w:r>
        <w:rPr>
          <w:sz w:val="28"/>
          <w:szCs w:val="28"/>
        </w:rPr>
        <w:t>minh</w:t>
      </w:r>
      <w:proofErr w:type="spellEnd"/>
      <w:r>
        <w:rPr>
          <w:sz w:val="28"/>
          <w:szCs w:val="28"/>
        </w:rPr>
        <w:t xml:space="preserve"> </w:t>
      </w:r>
      <w:proofErr w:type="spellStart"/>
      <w:r>
        <w:rPr>
          <w:sz w:val="28"/>
          <w:szCs w:val="28"/>
        </w:rPr>
        <w:t>nhân</w:t>
      </w:r>
      <w:proofErr w:type="spellEnd"/>
      <w:r>
        <w:rPr>
          <w:sz w:val="28"/>
          <w:szCs w:val="28"/>
        </w:rPr>
        <w:t xml:space="preserve"> </w:t>
      </w:r>
      <w:proofErr w:type="spellStart"/>
      <w:r>
        <w:rPr>
          <w:sz w:val="28"/>
          <w:szCs w:val="28"/>
        </w:rPr>
        <w:t>dân</w:t>
      </w:r>
      <w:proofErr w:type="spellEnd"/>
      <w:r>
        <w:rPr>
          <w:sz w:val="28"/>
          <w:szCs w:val="28"/>
        </w:rPr>
        <w:t>/</w:t>
      </w:r>
      <w:proofErr w:type="spellStart"/>
      <w:r>
        <w:rPr>
          <w:sz w:val="28"/>
          <w:szCs w:val="28"/>
        </w:rPr>
        <w:t>số</w:t>
      </w:r>
      <w:proofErr w:type="spellEnd"/>
      <w:r>
        <w:rPr>
          <w:sz w:val="28"/>
          <w:szCs w:val="28"/>
        </w:rPr>
        <w:t xml:space="preserve"> </w:t>
      </w:r>
      <w:proofErr w:type="spellStart"/>
      <w:r>
        <w:rPr>
          <w:sz w:val="28"/>
          <w:szCs w:val="28"/>
        </w:rPr>
        <w:t>căn</w:t>
      </w:r>
      <w:proofErr w:type="spellEnd"/>
      <w:r>
        <w:rPr>
          <w:sz w:val="28"/>
          <w:szCs w:val="28"/>
        </w:rPr>
        <w:t xml:space="preserve"> </w:t>
      </w:r>
      <w:proofErr w:type="spellStart"/>
      <w:r>
        <w:rPr>
          <w:sz w:val="28"/>
          <w:szCs w:val="28"/>
        </w:rPr>
        <w:t>cước</w:t>
      </w:r>
      <w:proofErr w:type="spellEnd"/>
      <w:r>
        <w:rPr>
          <w:sz w:val="28"/>
          <w:szCs w:val="28"/>
        </w:rPr>
        <w:t xml:space="preserve"> </w:t>
      </w:r>
      <w:proofErr w:type="spellStart"/>
      <w:r>
        <w:rPr>
          <w:sz w:val="28"/>
          <w:szCs w:val="28"/>
        </w:rPr>
        <w:t>công</w:t>
      </w:r>
      <w:proofErr w:type="spellEnd"/>
      <w:r>
        <w:rPr>
          <w:sz w:val="28"/>
          <w:szCs w:val="28"/>
        </w:rPr>
        <w:t xml:space="preserve"> </w:t>
      </w:r>
      <w:proofErr w:type="spellStart"/>
      <w:r>
        <w:rPr>
          <w:sz w:val="28"/>
          <w:szCs w:val="28"/>
        </w:rPr>
        <w:t>dân</w:t>
      </w:r>
      <w:proofErr w:type="spellEnd"/>
      <w:r>
        <w:rPr>
          <w:sz w:val="28"/>
          <w:szCs w:val="28"/>
        </w:rPr>
        <w:t>/</w:t>
      </w:r>
      <w:proofErr w:type="spellStart"/>
      <w:r>
        <w:rPr>
          <w:sz w:val="28"/>
          <w:szCs w:val="28"/>
        </w:rPr>
        <w:t>số</w:t>
      </w:r>
      <w:proofErr w:type="spellEnd"/>
      <w:r>
        <w:rPr>
          <w:sz w:val="28"/>
          <w:szCs w:val="28"/>
        </w:rPr>
        <w:t xml:space="preserve"> </w:t>
      </w:r>
      <w:proofErr w:type="spellStart"/>
      <w:r>
        <w:rPr>
          <w:sz w:val="28"/>
          <w:szCs w:val="28"/>
        </w:rPr>
        <w:t>căn</w:t>
      </w:r>
      <w:proofErr w:type="spellEnd"/>
      <w:r>
        <w:rPr>
          <w:sz w:val="28"/>
          <w:szCs w:val="28"/>
        </w:rPr>
        <w:t xml:space="preserve"> </w:t>
      </w:r>
      <w:proofErr w:type="spellStart"/>
      <w:r>
        <w:rPr>
          <w:sz w:val="28"/>
          <w:szCs w:val="28"/>
        </w:rPr>
        <w:t>cước</w:t>
      </w:r>
      <w:proofErr w:type="spellEnd"/>
      <w:r>
        <w:rPr>
          <w:sz w:val="28"/>
          <w:szCs w:val="28"/>
        </w:rPr>
        <w:t>/</w:t>
      </w:r>
      <w:proofErr w:type="spellStart"/>
      <w:r>
        <w:rPr>
          <w:sz w:val="28"/>
          <w:szCs w:val="28"/>
        </w:rPr>
        <w:t>số</w:t>
      </w:r>
      <w:proofErr w:type="spellEnd"/>
      <w:r>
        <w:rPr>
          <w:sz w:val="28"/>
          <w:szCs w:val="28"/>
        </w:rPr>
        <w:t xml:space="preserve"> </w:t>
      </w:r>
      <w:proofErr w:type="spellStart"/>
      <w:r>
        <w:rPr>
          <w:sz w:val="28"/>
          <w:szCs w:val="28"/>
        </w:rPr>
        <w:t>định</w:t>
      </w:r>
      <w:proofErr w:type="spellEnd"/>
      <w:r>
        <w:rPr>
          <w:sz w:val="28"/>
          <w:szCs w:val="28"/>
        </w:rPr>
        <w:t xml:space="preserve"> </w:t>
      </w:r>
      <w:proofErr w:type="spellStart"/>
      <w:r>
        <w:rPr>
          <w:sz w:val="28"/>
          <w:szCs w:val="28"/>
        </w:rPr>
        <w:t>danh</w:t>
      </w:r>
      <w:proofErr w:type="spellEnd"/>
      <w:r>
        <w:rPr>
          <w:sz w:val="28"/>
          <w:szCs w:val="28"/>
        </w:rPr>
        <w:t xml:space="preserve"> </w:t>
      </w:r>
      <w:proofErr w:type="spellStart"/>
      <w:r>
        <w:rPr>
          <w:sz w:val="28"/>
          <w:szCs w:val="28"/>
        </w:rPr>
        <w:t>cá</w:t>
      </w:r>
      <w:proofErr w:type="spellEnd"/>
      <w:r>
        <w:rPr>
          <w:sz w:val="28"/>
          <w:szCs w:val="28"/>
        </w:rPr>
        <w:t xml:space="preserve"> </w:t>
      </w:r>
      <w:proofErr w:type="spellStart"/>
      <w:r>
        <w:rPr>
          <w:sz w:val="28"/>
          <w:szCs w:val="28"/>
        </w:rPr>
        <w:t>nhân</w:t>
      </w:r>
      <w:proofErr w:type="spellEnd"/>
      <w:r>
        <w:rPr>
          <w:sz w:val="28"/>
          <w:szCs w:val="28"/>
        </w:rPr>
        <w:t>/</w:t>
      </w:r>
      <w:proofErr w:type="spellStart"/>
      <w:r>
        <w:rPr>
          <w:sz w:val="28"/>
          <w:szCs w:val="28"/>
        </w:rPr>
        <w:t>số</w:t>
      </w:r>
      <w:proofErr w:type="spellEnd"/>
      <w:r>
        <w:rPr>
          <w:sz w:val="28"/>
          <w:szCs w:val="28"/>
        </w:rPr>
        <w:t xml:space="preserve"> </w:t>
      </w:r>
      <w:proofErr w:type="spellStart"/>
      <w:r>
        <w:rPr>
          <w:sz w:val="28"/>
          <w:szCs w:val="28"/>
        </w:rPr>
        <w:t>hộ</w:t>
      </w:r>
      <w:proofErr w:type="spellEnd"/>
      <w:r>
        <w:rPr>
          <w:sz w:val="28"/>
          <w:szCs w:val="28"/>
        </w:rPr>
        <w:t xml:space="preserve"> </w:t>
      </w:r>
      <w:proofErr w:type="spellStart"/>
      <w:r>
        <w:rPr>
          <w:sz w:val="28"/>
          <w:szCs w:val="28"/>
        </w:rPr>
        <w:t>chiếu</w:t>
      </w:r>
      <w:proofErr w:type="spellEnd"/>
      <w:r>
        <w:rPr>
          <w:rStyle w:val="FootnoteReference"/>
          <w:sz w:val="26"/>
          <w:szCs w:val="26"/>
          <w:lang w:val="vi-VN"/>
          <w14:ligatures w14:val="none"/>
        </w:rPr>
        <w:t xml:space="preserve"> </w:t>
      </w:r>
      <w:r>
        <w:rPr>
          <w:rStyle w:val="FootnoteReference"/>
          <w:sz w:val="26"/>
          <w:szCs w:val="26"/>
          <w:lang w:val="vi-VN"/>
          <w14:ligatures w14:val="none"/>
        </w:rPr>
        <w:footnoteReference w:id="162"/>
      </w:r>
      <w:r>
        <w:rPr>
          <w:sz w:val="26"/>
          <w:szCs w:val="26"/>
          <w:lang w:val="vi-VN"/>
          <w14:ligatures w14:val="none"/>
        </w:rPr>
        <w:t>:.................................</w:t>
      </w:r>
    </w:p>
    <w:p w14:paraId="761011A1" w14:textId="13B737EA" w:rsidR="006F3EFE" w:rsidRDefault="006F3EFE" w:rsidP="003E2E21">
      <w:pPr>
        <w:spacing w:before="160"/>
        <w:ind w:firstLine="567"/>
        <w:jc w:val="both"/>
        <w:rPr>
          <w:rFonts w:eastAsia="Calibri"/>
          <w:i/>
          <w:sz w:val="26"/>
          <w:szCs w:val="26"/>
          <w:lang w:val="vi-VN"/>
          <w14:ligatures w14:val="none"/>
        </w:rPr>
      </w:pPr>
      <w:r>
        <w:rPr>
          <w:rFonts w:eastAsia="Calibri"/>
          <w:sz w:val="26"/>
          <w:szCs w:val="26"/>
          <w:lang w:val="nl-NL"/>
          <w14:ligatures w14:val="none"/>
        </w:rPr>
        <w:t>Địa chỉ giao dịch:</w:t>
      </w:r>
      <w:r>
        <w:rPr>
          <w:rFonts w:eastAsia="Calibri"/>
          <w:sz w:val="26"/>
          <w:szCs w:val="26"/>
          <w:lang w:val="vi-VN"/>
          <w14:ligatures w14:val="none"/>
        </w:rPr>
        <w:t xml:space="preserve"> .................................................................................................</w:t>
      </w:r>
    </w:p>
    <w:p w14:paraId="61813470" w14:textId="79E481F3" w:rsidR="006F3EFE" w:rsidRDefault="006F3EFE" w:rsidP="003E2E21">
      <w:pPr>
        <w:spacing w:before="160"/>
        <w:ind w:firstLine="567"/>
        <w:jc w:val="both"/>
        <w:rPr>
          <w:rFonts w:eastAsia="Calibri"/>
          <w:sz w:val="26"/>
          <w:szCs w:val="26"/>
          <w:lang w:val="vi-VN"/>
          <w14:ligatures w14:val="none"/>
        </w:rPr>
      </w:pPr>
      <w:r>
        <w:rPr>
          <w:rFonts w:eastAsia="Calibri"/>
          <w:sz w:val="26"/>
          <w:szCs w:val="26"/>
          <w:lang w:val="nl-NL"/>
          <w14:ligatures w14:val="none"/>
        </w:rPr>
        <w:t xml:space="preserve">Điện thoại: </w:t>
      </w:r>
      <w:r>
        <w:rPr>
          <w:rFonts w:eastAsia="Calibri"/>
          <w:sz w:val="26"/>
          <w:szCs w:val="26"/>
          <w:lang w:val="vi-VN"/>
          <w14:ligatures w14:val="none"/>
        </w:rPr>
        <w:t>.................................................</w:t>
      </w:r>
      <w:r>
        <w:rPr>
          <w:rFonts w:eastAsia="Calibri"/>
          <w:sz w:val="26"/>
          <w:szCs w:val="26"/>
          <w:lang w:val="nl-NL"/>
          <w14:ligatures w14:val="none"/>
        </w:rPr>
        <w:t xml:space="preserve"> Fax:</w:t>
      </w:r>
      <w:r>
        <w:rPr>
          <w:rFonts w:eastAsia="Calibri"/>
          <w:sz w:val="26"/>
          <w:szCs w:val="26"/>
          <w:lang w:val="vi-VN"/>
          <w14:ligatures w14:val="none"/>
        </w:rPr>
        <w:t xml:space="preserve"> ..................................................</w:t>
      </w:r>
    </w:p>
    <w:p w14:paraId="34C59CB5" w14:textId="2EF5DFCF" w:rsidR="006F3EFE" w:rsidRDefault="006F3EFE" w:rsidP="003E2E21">
      <w:pPr>
        <w:spacing w:before="160"/>
        <w:ind w:firstLine="567"/>
        <w:jc w:val="both"/>
        <w:rPr>
          <w:rFonts w:eastAsia="Calibri"/>
          <w:sz w:val="26"/>
          <w:szCs w:val="26"/>
          <w:lang w:val="vi-VN"/>
          <w14:ligatures w14:val="none"/>
        </w:rPr>
      </w:pPr>
      <w:r>
        <w:rPr>
          <w:rFonts w:eastAsia="Calibri"/>
          <w:sz w:val="26"/>
          <w:szCs w:val="26"/>
          <w:lang w:val="nl-NL"/>
          <w14:ligatures w14:val="none"/>
        </w:rPr>
        <w:t>Email:</w:t>
      </w:r>
      <w:r>
        <w:rPr>
          <w:rFonts w:eastAsia="Calibri"/>
          <w:sz w:val="26"/>
          <w:szCs w:val="26"/>
          <w:lang w:val="vi-VN"/>
          <w14:ligatures w14:val="none"/>
        </w:rPr>
        <w:t xml:space="preserve"> ...................................................................................................................</w:t>
      </w:r>
    </w:p>
    <w:p w14:paraId="1C199470" w14:textId="2B9BA7F9" w:rsidR="006F3EFE" w:rsidRDefault="006F3EFE" w:rsidP="003E2E21">
      <w:pPr>
        <w:spacing w:before="160"/>
        <w:ind w:firstLine="567"/>
        <w:jc w:val="both"/>
        <w:rPr>
          <w:rFonts w:eastAsia="Calibri"/>
          <w:sz w:val="26"/>
          <w:szCs w:val="26"/>
          <w:lang w:val="vi-VN"/>
          <w14:ligatures w14:val="none"/>
        </w:rPr>
      </w:pPr>
      <w:r>
        <w:rPr>
          <w:rFonts w:eastAsia="Calibri"/>
          <w:spacing w:val="-4"/>
          <w:sz w:val="26"/>
          <w:szCs w:val="26"/>
          <w:lang w:val="nl-NL"/>
          <w14:ligatures w14:val="none"/>
        </w:rPr>
        <w:t>Đề nghị Bộ Y tế phê duyệt nghiên cứu thử nghiệm lâm sàng thiết bị y tế với các nội dung sau</w:t>
      </w:r>
      <w:r>
        <w:rPr>
          <w:rFonts w:eastAsia="Calibri"/>
          <w:sz w:val="26"/>
          <w:szCs w:val="26"/>
          <w:lang w:val="nl-NL"/>
          <w14:ligatures w14:val="none"/>
        </w:rPr>
        <w:t>:</w:t>
      </w:r>
      <w:r>
        <w:rPr>
          <w:rFonts w:eastAsia="Calibri"/>
          <w:sz w:val="26"/>
          <w:szCs w:val="26"/>
          <w:lang w:val="vi-VN"/>
          <w14:ligatures w14:val="none"/>
        </w:rPr>
        <w:t xml:space="preserve"> ......................................................................................................................</w:t>
      </w:r>
    </w:p>
    <w:p w14:paraId="1C604782" w14:textId="62309850" w:rsidR="006F3EFE" w:rsidRDefault="006F3EFE" w:rsidP="003E2E21">
      <w:pPr>
        <w:spacing w:before="160"/>
        <w:ind w:firstLine="567"/>
        <w:jc w:val="both"/>
        <w:rPr>
          <w:rFonts w:eastAsia="Calibri"/>
          <w:sz w:val="26"/>
          <w:szCs w:val="26"/>
          <w:lang w:val="vi-VN"/>
          <w14:ligatures w14:val="none"/>
        </w:rPr>
      </w:pPr>
      <w:r>
        <w:rPr>
          <w:rFonts w:eastAsia="Calibri"/>
          <w:sz w:val="26"/>
          <w:szCs w:val="26"/>
          <w:lang w:val="nl-NL"/>
          <w14:ligatures w14:val="none"/>
        </w:rPr>
        <w:t>Giai đoạn nghiên cứu:</w:t>
      </w:r>
      <w:r>
        <w:rPr>
          <w:rFonts w:eastAsia="Calibri"/>
          <w:sz w:val="26"/>
          <w:szCs w:val="26"/>
          <w:lang w:val="vi-VN"/>
          <w14:ligatures w14:val="none"/>
        </w:rPr>
        <w:t xml:space="preserve"> .........</w:t>
      </w:r>
      <w:r w:rsidR="003E2E21">
        <w:rPr>
          <w:rFonts w:eastAsia="Calibri"/>
          <w:sz w:val="26"/>
          <w:szCs w:val="26"/>
          <w14:ligatures w14:val="none"/>
        </w:rPr>
        <w:t>...</w:t>
      </w:r>
      <w:r>
        <w:rPr>
          <w:rFonts w:eastAsia="Calibri"/>
          <w:sz w:val="26"/>
          <w:szCs w:val="26"/>
          <w:lang w:val="vi-VN"/>
          <w14:ligatures w14:val="none"/>
        </w:rPr>
        <w:t>.............................................................................</w:t>
      </w:r>
    </w:p>
    <w:p w14:paraId="34A41042" w14:textId="00F27B59" w:rsidR="006F3EFE" w:rsidRDefault="006F3EFE" w:rsidP="003E2E21">
      <w:pPr>
        <w:spacing w:before="160"/>
        <w:ind w:firstLine="567"/>
        <w:jc w:val="both"/>
        <w:rPr>
          <w:rFonts w:eastAsia="Calibri"/>
          <w:sz w:val="26"/>
          <w:szCs w:val="26"/>
          <w:lang w:val="vi-VN"/>
          <w14:ligatures w14:val="none"/>
        </w:rPr>
      </w:pPr>
      <w:r>
        <w:rPr>
          <w:rFonts w:eastAsia="Calibri"/>
          <w:sz w:val="26"/>
          <w:szCs w:val="26"/>
          <w:lang w:val="nl-NL"/>
          <w14:ligatures w14:val="none"/>
        </w:rPr>
        <w:t>Tên thiết bị y tế:</w:t>
      </w:r>
      <w:r>
        <w:rPr>
          <w:rFonts w:eastAsia="Calibri"/>
          <w:sz w:val="26"/>
          <w:szCs w:val="26"/>
          <w:lang w:val="vi-VN"/>
          <w14:ligatures w14:val="none"/>
        </w:rPr>
        <w:t xml:space="preserve"> ....................................................................................................</w:t>
      </w:r>
    </w:p>
    <w:p w14:paraId="15107923" w14:textId="0A0A2EE4" w:rsidR="006F3EFE" w:rsidRDefault="006F3EFE" w:rsidP="003E2E21">
      <w:pPr>
        <w:spacing w:before="160"/>
        <w:ind w:firstLine="567"/>
        <w:jc w:val="both"/>
        <w:rPr>
          <w:rFonts w:eastAsia="Calibri"/>
          <w:sz w:val="26"/>
          <w:szCs w:val="26"/>
          <w:lang w:val="nl-NL"/>
          <w14:ligatures w14:val="none"/>
        </w:rPr>
      </w:pPr>
      <w:r>
        <w:rPr>
          <w:rFonts w:eastAsia="Calibri"/>
          <w:sz w:val="26"/>
          <w:szCs w:val="26"/>
          <w:lang w:val="nl-NL"/>
          <w14:ligatures w14:val="none"/>
        </w:rPr>
        <w:t xml:space="preserve">Chủng loại: </w:t>
      </w:r>
      <w:r>
        <w:rPr>
          <w:rFonts w:eastAsia="Calibri"/>
          <w:sz w:val="26"/>
          <w:szCs w:val="26"/>
          <w:lang w:val="vi-VN"/>
          <w14:ligatures w14:val="none"/>
        </w:rPr>
        <w:t>...........................................................................................................</w:t>
      </w:r>
    </w:p>
    <w:p w14:paraId="3404004B" w14:textId="38BBC753" w:rsidR="006F3EFE" w:rsidRDefault="006F3EFE" w:rsidP="003E2E21">
      <w:pPr>
        <w:spacing w:before="160"/>
        <w:ind w:firstLine="567"/>
        <w:jc w:val="both"/>
        <w:rPr>
          <w:rFonts w:eastAsia="Calibri"/>
          <w:sz w:val="26"/>
          <w:szCs w:val="26"/>
          <w:lang w:val="nl-NL"/>
          <w14:ligatures w14:val="none"/>
        </w:rPr>
      </w:pPr>
      <w:r>
        <w:rPr>
          <w:rFonts w:eastAsia="Calibri"/>
          <w:sz w:val="26"/>
          <w:szCs w:val="26"/>
          <w:lang w:val="nl-NL"/>
          <w14:ligatures w14:val="none"/>
        </w:rPr>
        <w:t>Loại trang thiết bị y tế:</w:t>
      </w:r>
      <w:r>
        <w:rPr>
          <w:rFonts w:eastAsia="Calibri"/>
          <w:sz w:val="26"/>
          <w:szCs w:val="26"/>
          <w:lang w:val="vi-VN"/>
          <w14:ligatures w14:val="none"/>
        </w:rPr>
        <w:t xml:space="preserve"> ...........................................................................................</w:t>
      </w:r>
    </w:p>
    <w:p w14:paraId="188C0927" w14:textId="03B7149F" w:rsidR="006F3EFE" w:rsidRDefault="006F3EFE" w:rsidP="003E2E21">
      <w:pPr>
        <w:spacing w:before="160"/>
        <w:ind w:firstLine="567"/>
        <w:jc w:val="both"/>
        <w:rPr>
          <w:rFonts w:eastAsia="Calibri"/>
          <w:sz w:val="26"/>
          <w:szCs w:val="26"/>
          <w:lang w:val="vi-VN"/>
          <w14:ligatures w14:val="none"/>
        </w:rPr>
      </w:pPr>
      <w:r>
        <w:rPr>
          <w:rFonts w:eastAsia="Calibri"/>
          <w:sz w:val="26"/>
          <w:szCs w:val="26"/>
          <w:lang w:val="nl-NL"/>
          <w14:ligatures w14:val="none"/>
        </w:rPr>
        <w:t>Tên cơ sở sản xuất:</w:t>
      </w:r>
      <w:r>
        <w:rPr>
          <w:rFonts w:eastAsia="Calibri"/>
          <w:sz w:val="26"/>
          <w:szCs w:val="26"/>
          <w:lang w:val="vi-VN"/>
          <w14:ligatures w14:val="none"/>
        </w:rPr>
        <w:t xml:space="preserve"> ................................................................................................</w:t>
      </w:r>
    </w:p>
    <w:p w14:paraId="4F47D0B8" w14:textId="54D4B8FA" w:rsidR="006F3EFE" w:rsidRDefault="006F3EFE" w:rsidP="003E2E21">
      <w:pPr>
        <w:spacing w:before="160"/>
        <w:ind w:firstLine="567"/>
        <w:jc w:val="both"/>
        <w:rPr>
          <w:rFonts w:eastAsia="Calibri"/>
          <w:sz w:val="26"/>
          <w:szCs w:val="26"/>
          <w:lang w:val="vi-VN"/>
          <w14:ligatures w14:val="none"/>
        </w:rPr>
      </w:pPr>
      <w:r>
        <w:rPr>
          <w:rFonts w:eastAsia="Calibri"/>
          <w:sz w:val="26"/>
          <w:szCs w:val="26"/>
          <w:lang w:val="nl-NL"/>
          <w14:ligatures w14:val="none"/>
        </w:rPr>
        <w:t>Địa chỉ cơ sở sản xuất:</w:t>
      </w:r>
      <w:r>
        <w:rPr>
          <w:rFonts w:eastAsia="Calibri"/>
          <w:sz w:val="26"/>
          <w:szCs w:val="26"/>
          <w:lang w:val="vi-VN"/>
          <w14:ligatures w14:val="none"/>
        </w:rPr>
        <w:t xml:space="preserve"> ..........................................................................................</w:t>
      </w:r>
    </w:p>
    <w:p w14:paraId="111EFB7D" w14:textId="65B56C43" w:rsidR="006F3EFE" w:rsidRDefault="006F3EFE" w:rsidP="003E2E21">
      <w:pPr>
        <w:spacing w:before="160"/>
        <w:ind w:firstLine="567"/>
        <w:jc w:val="both"/>
        <w:rPr>
          <w:rFonts w:eastAsia="Calibri"/>
          <w:sz w:val="26"/>
          <w:szCs w:val="26"/>
          <w:lang w:val="vi-VN"/>
          <w14:ligatures w14:val="none"/>
        </w:rPr>
      </w:pPr>
      <w:r>
        <w:rPr>
          <w:rFonts w:eastAsia="Calibri"/>
          <w:sz w:val="26"/>
          <w:szCs w:val="26"/>
          <w:lang w:val="nl-NL"/>
          <w14:ligatures w14:val="none"/>
        </w:rPr>
        <w:t>Đề</w:t>
      </w:r>
      <w:r>
        <w:rPr>
          <w:rFonts w:eastAsia="Calibri"/>
          <w:sz w:val="26"/>
          <w:szCs w:val="26"/>
          <w:lang w:val="vi-VN"/>
          <w14:ligatures w14:val="none"/>
        </w:rPr>
        <w:t xml:space="preserve"> xuất </w:t>
      </w:r>
      <w:r>
        <w:rPr>
          <w:rFonts w:eastAsia="Calibri"/>
          <w:sz w:val="26"/>
          <w:szCs w:val="26"/>
          <w:lang w:val="nl-NL"/>
          <w14:ligatures w14:val="none"/>
        </w:rPr>
        <w:t>cơ sở nhận thử nghiệm lâm sàng thiết bị y tế:</w:t>
      </w:r>
      <w:r>
        <w:rPr>
          <w:rFonts w:eastAsia="Calibri"/>
          <w:sz w:val="26"/>
          <w:szCs w:val="26"/>
          <w:lang w:val="vi-VN"/>
          <w14:ligatures w14:val="none"/>
        </w:rPr>
        <w:t xml:space="preserve"> ...........................................</w:t>
      </w:r>
    </w:p>
    <w:p w14:paraId="6CA29950" w14:textId="20C3DB9F" w:rsidR="006F3EFE" w:rsidRDefault="006F3EFE" w:rsidP="003E2E21">
      <w:pPr>
        <w:spacing w:before="160"/>
        <w:ind w:firstLine="567"/>
        <w:jc w:val="both"/>
        <w:rPr>
          <w:rFonts w:eastAsia="Calibri"/>
          <w:i/>
          <w:sz w:val="26"/>
          <w:szCs w:val="26"/>
          <w:lang w:val="vi-VN"/>
          <w14:ligatures w14:val="none"/>
        </w:rPr>
      </w:pPr>
      <w:r>
        <w:rPr>
          <w:rFonts w:eastAsia="Calibri"/>
          <w:sz w:val="26"/>
          <w:szCs w:val="26"/>
          <w:lang w:val="nl-NL"/>
          <w14:ligatures w14:val="none"/>
        </w:rPr>
        <w:t>Địa chỉ cơ sở:</w:t>
      </w:r>
      <w:r>
        <w:rPr>
          <w:rFonts w:eastAsia="Calibri"/>
          <w:sz w:val="26"/>
          <w:szCs w:val="26"/>
          <w:lang w:val="vi-VN"/>
          <w14:ligatures w14:val="none"/>
        </w:rPr>
        <w:t xml:space="preserve"> ........................................................................................................</w:t>
      </w:r>
    </w:p>
    <w:p w14:paraId="34E08707" w14:textId="39557BE6" w:rsidR="006F3EFE" w:rsidRDefault="006F3EFE" w:rsidP="003E2E21">
      <w:pPr>
        <w:spacing w:before="160"/>
        <w:ind w:firstLine="567"/>
        <w:jc w:val="both"/>
        <w:rPr>
          <w:rFonts w:eastAsia="Calibri"/>
          <w:sz w:val="26"/>
          <w:szCs w:val="26"/>
          <w:lang w:val="vi-VN"/>
          <w14:ligatures w14:val="none"/>
        </w:rPr>
      </w:pPr>
      <w:r>
        <w:rPr>
          <w:rFonts w:eastAsia="Calibri"/>
          <w:sz w:val="26"/>
          <w:szCs w:val="26"/>
          <w:lang w:val="nl-NL"/>
          <w14:ligatures w14:val="none"/>
        </w:rPr>
        <w:t xml:space="preserve">Điện thoại: </w:t>
      </w:r>
      <w:r>
        <w:rPr>
          <w:rFonts w:eastAsia="Calibri"/>
          <w:sz w:val="26"/>
          <w:szCs w:val="26"/>
          <w:lang w:val="vi-VN"/>
          <w14:ligatures w14:val="none"/>
        </w:rPr>
        <w:t>..........................................</w:t>
      </w:r>
      <w:r>
        <w:rPr>
          <w:rFonts w:eastAsia="Calibri"/>
          <w:sz w:val="26"/>
          <w:szCs w:val="26"/>
          <w:lang w:val="nl-NL"/>
          <w14:ligatures w14:val="none"/>
        </w:rPr>
        <w:t xml:space="preserve">  Fax:</w:t>
      </w:r>
      <w:r>
        <w:rPr>
          <w:rFonts w:eastAsia="Calibri"/>
          <w:sz w:val="26"/>
          <w:szCs w:val="26"/>
          <w:lang w:val="vi-VN"/>
          <w14:ligatures w14:val="none"/>
        </w:rPr>
        <w:t xml:space="preserve"> ........................................................</w:t>
      </w:r>
    </w:p>
    <w:p w14:paraId="24A8DFDA" w14:textId="562F08DA" w:rsidR="006F3EFE" w:rsidRDefault="006F3EFE" w:rsidP="003E2E21">
      <w:pPr>
        <w:spacing w:before="160"/>
        <w:ind w:firstLine="567"/>
        <w:jc w:val="both"/>
        <w:rPr>
          <w:rFonts w:eastAsia="Calibri"/>
          <w:sz w:val="26"/>
          <w:szCs w:val="26"/>
          <w:lang w:val="vi-VN"/>
          <w14:ligatures w14:val="none"/>
        </w:rPr>
      </w:pPr>
      <w:r>
        <w:rPr>
          <w:rFonts w:eastAsia="Calibri"/>
          <w:sz w:val="26"/>
          <w:szCs w:val="26"/>
          <w:lang w:val="nl-NL"/>
          <w14:ligatures w14:val="none"/>
        </w:rPr>
        <w:t>Email:</w:t>
      </w:r>
      <w:r>
        <w:rPr>
          <w:rFonts w:eastAsia="Calibri"/>
          <w:sz w:val="26"/>
          <w:szCs w:val="26"/>
          <w:lang w:val="vi-VN"/>
          <w14:ligatures w14:val="none"/>
        </w:rPr>
        <w:t xml:space="preserve"> ..................................................................................................................</w:t>
      </w:r>
    </w:p>
    <w:p w14:paraId="7DA06C88" w14:textId="7C0D9411" w:rsidR="006F3EFE" w:rsidRDefault="006F3EFE" w:rsidP="003E2E21">
      <w:pPr>
        <w:spacing w:before="160"/>
        <w:ind w:firstLine="567"/>
        <w:jc w:val="both"/>
        <w:rPr>
          <w:rFonts w:eastAsia="Calibri"/>
          <w:sz w:val="26"/>
          <w:szCs w:val="26"/>
          <w:lang w:val="vi-VN"/>
          <w14:ligatures w14:val="none"/>
        </w:rPr>
      </w:pPr>
      <w:r>
        <w:rPr>
          <w:rFonts w:eastAsia="Calibri"/>
          <w:sz w:val="26"/>
          <w:szCs w:val="26"/>
          <w:lang w:val="nl-NL"/>
          <w14:ligatures w14:val="none"/>
        </w:rPr>
        <w:t>Họ và tên nghiên cứu viên chính:</w:t>
      </w:r>
      <w:r>
        <w:rPr>
          <w:rFonts w:eastAsia="Calibri"/>
          <w:sz w:val="26"/>
          <w:szCs w:val="26"/>
          <w:lang w:val="vi-VN"/>
          <w14:ligatures w14:val="none"/>
        </w:rPr>
        <w:t xml:space="preserve"> ..........................................................................</w:t>
      </w:r>
    </w:p>
    <w:p w14:paraId="22343980" w14:textId="77777777" w:rsidR="003E4B05" w:rsidRDefault="003E4B05" w:rsidP="003E2E21">
      <w:pPr>
        <w:spacing w:before="160"/>
        <w:ind w:firstLine="567"/>
        <w:jc w:val="both"/>
        <w:rPr>
          <w:sz w:val="26"/>
          <w:szCs w:val="26"/>
          <w:lang w:val="vi-VN"/>
          <w14:ligatures w14:val="none"/>
        </w:rPr>
      </w:pPr>
      <w:proofErr w:type="spellStart"/>
      <w:r>
        <w:rPr>
          <w:sz w:val="28"/>
          <w:szCs w:val="28"/>
        </w:rPr>
        <w:t>Số</w:t>
      </w:r>
      <w:proofErr w:type="spellEnd"/>
      <w:r>
        <w:rPr>
          <w:sz w:val="28"/>
          <w:szCs w:val="28"/>
        </w:rPr>
        <w:t xml:space="preserve"> </w:t>
      </w:r>
      <w:proofErr w:type="spellStart"/>
      <w:r>
        <w:rPr>
          <w:sz w:val="28"/>
          <w:szCs w:val="28"/>
        </w:rPr>
        <w:t>chứng</w:t>
      </w:r>
      <w:proofErr w:type="spellEnd"/>
      <w:r>
        <w:rPr>
          <w:sz w:val="28"/>
          <w:szCs w:val="28"/>
        </w:rPr>
        <w:t xml:space="preserve"> </w:t>
      </w:r>
      <w:proofErr w:type="spellStart"/>
      <w:r>
        <w:rPr>
          <w:sz w:val="28"/>
          <w:szCs w:val="28"/>
        </w:rPr>
        <w:t>minh</w:t>
      </w:r>
      <w:proofErr w:type="spellEnd"/>
      <w:r>
        <w:rPr>
          <w:sz w:val="28"/>
          <w:szCs w:val="28"/>
        </w:rPr>
        <w:t xml:space="preserve"> </w:t>
      </w:r>
      <w:proofErr w:type="spellStart"/>
      <w:r>
        <w:rPr>
          <w:sz w:val="28"/>
          <w:szCs w:val="28"/>
        </w:rPr>
        <w:t>nhân</w:t>
      </w:r>
      <w:proofErr w:type="spellEnd"/>
      <w:r>
        <w:rPr>
          <w:sz w:val="28"/>
          <w:szCs w:val="28"/>
        </w:rPr>
        <w:t xml:space="preserve"> </w:t>
      </w:r>
      <w:proofErr w:type="spellStart"/>
      <w:r>
        <w:rPr>
          <w:sz w:val="28"/>
          <w:szCs w:val="28"/>
        </w:rPr>
        <w:t>dân</w:t>
      </w:r>
      <w:proofErr w:type="spellEnd"/>
      <w:r>
        <w:rPr>
          <w:sz w:val="28"/>
          <w:szCs w:val="28"/>
        </w:rPr>
        <w:t>/</w:t>
      </w:r>
      <w:proofErr w:type="spellStart"/>
      <w:r>
        <w:rPr>
          <w:sz w:val="28"/>
          <w:szCs w:val="28"/>
        </w:rPr>
        <w:t>số</w:t>
      </w:r>
      <w:proofErr w:type="spellEnd"/>
      <w:r>
        <w:rPr>
          <w:sz w:val="28"/>
          <w:szCs w:val="28"/>
        </w:rPr>
        <w:t xml:space="preserve"> </w:t>
      </w:r>
      <w:proofErr w:type="spellStart"/>
      <w:r>
        <w:rPr>
          <w:sz w:val="28"/>
          <w:szCs w:val="28"/>
        </w:rPr>
        <w:t>căn</w:t>
      </w:r>
      <w:proofErr w:type="spellEnd"/>
      <w:r>
        <w:rPr>
          <w:sz w:val="28"/>
          <w:szCs w:val="28"/>
        </w:rPr>
        <w:t xml:space="preserve"> </w:t>
      </w:r>
      <w:proofErr w:type="spellStart"/>
      <w:r>
        <w:rPr>
          <w:sz w:val="28"/>
          <w:szCs w:val="28"/>
        </w:rPr>
        <w:t>cước</w:t>
      </w:r>
      <w:proofErr w:type="spellEnd"/>
      <w:r>
        <w:rPr>
          <w:sz w:val="28"/>
          <w:szCs w:val="28"/>
        </w:rPr>
        <w:t xml:space="preserve"> </w:t>
      </w:r>
      <w:proofErr w:type="spellStart"/>
      <w:r>
        <w:rPr>
          <w:sz w:val="28"/>
          <w:szCs w:val="28"/>
        </w:rPr>
        <w:t>công</w:t>
      </w:r>
      <w:proofErr w:type="spellEnd"/>
      <w:r>
        <w:rPr>
          <w:sz w:val="28"/>
          <w:szCs w:val="28"/>
        </w:rPr>
        <w:t xml:space="preserve"> </w:t>
      </w:r>
      <w:proofErr w:type="spellStart"/>
      <w:r>
        <w:rPr>
          <w:sz w:val="28"/>
          <w:szCs w:val="28"/>
        </w:rPr>
        <w:t>dân</w:t>
      </w:r>
      <w:proofErr w:type="spellEnd"/>
      <w:r>
        <w:rPr>
          <w:sz w:val="28"/>
          <w:szCs w:val="28"/>
        </w:rPr>
        <w:t>/</w:t>
      </w:r>
      <w:proofErr w:type="spellStart"/>
      <w:r>
        <w:rPr>
          <w:sz w:val="28"/>
          <w:szCs w:val="28"/>
        </w:rPr>
        <w:t>số</w:t>
      </w:r>
      <w:proofErr w:type="spellEnd"/>
      <w:r>
        <w:rPr>
          <w:sz w:val="28"/>
          <w:szCs w:val="28"/>
        </w:rPr>
        <w:t xml:space="preserve"> </w:t>
      </w:r>
      <w:proofErr w:type="spellStart"/>
      <w:r>
        <w:rPr>
          <w:sz w:val="28"/>
          <w:szCs w:val="28"/>
        </w:rPr>
        <w:t>căn</w:t>
      </w:r>
      <w:proofErr w:type="spellEnd"/>
      <w:r>
        <w:rPr>
          <w:sz w:val="28"/>
          <w:szCs w:val="28"/>
        </w:rPr>
        <w:t xml:space="preserve"> </w:t>
      </w:r>
      <w:proofErr w:type="spellStart"/>
      <w:r>
        <w:rPr>
          <w:sz w:val="28"/>
          <w:szCs w:val="28"/>
        </w:rPr>
        <w:t>cước</w:t>
      </w:r>
      <w:proofErr w:type="spellEnd"/>
      <w:r>
        <w:rPr>
          <w:sz w:val="28"/>
          <w:szCs w:val="28"/>
        </w:rPr>
        <w:t>/</w:t>
      </w:r>
      <w:proofErr w:type="spellStart"/>
      <w:r>
        <w:rPr>
          <w:sz w:val="28"/>
          <w:szCs w:val="28"/>
        </w:rPr>
        <w:t>số</w:t>
      </w:r>
      <w:proofErr w:type="spellEnd"/>
      <w:r>
        <w:rPr>
          <w:sz w:val="28"/>
          <w:szCs w:val="28"/>
        </w:rPr>
        <w:t xml:space="preserve"> </w:t>
      </w:r>
      <w:proofErr w:type="spellStart"/>
      <w:r>
        <w:rPr>
          <w:sz w:val="28"/>
          <w:szCs w:val="28"/>
        </w:rPr>
        <w:t>định</w:t>
      </w:r>
      <w:proofErr w:type="spellEnd"/>
      <w:r>
        <w:rPr>
          <w:sz w:val="28"/>
          <w:szCs w:val="28"/>
        </w:rPr>
        <w:t xml:space="preserve"> </w:t>
      </w:r>
      <w:proofErr w:type="spellStart"/>
      <w:r>
        <w:rPr>
          <w:sz w:val="28"/>
          <w:szCs w:val="28"/>
        </w:rPr>
        <w:t>danh</w:t>
      </w:r>
      <w:proofErr w:type="spellEnd"/>
      <w:r>
        <w:rPr>
          <w:sz w:val="28"/>
          <w:szCs w:val="28"/>
        </w:rPr>
        <w:t xml:space="preserve"> </w:t>
      </w:r>
      <w:proofErr w:type="spellStart"/>
      <w:r>
        <w:rPr>
          <w:sz w:val="28"/>
          <w:szCs w:val="28"/>
        </w:rPr>
        <w:t>cá</w:t>
      </w:r>
      <w:proofErr w:type="spellEnd"/>
      <w:r>
        <w:rPr>
          <w:sz w:val="28"/>
          <w:szCs w:val="28"/>
        </w:rPr>
        <w:t xml:space="preserve"> </w:t>
      </w:r>
      <w:proofErr w:type="spellStart"/>
      <w:r>
        <w:rPr>
          <w:sz w:val="28"/>
          <w:szCs w:val="28"/>
        </w:rPr>
        <w:t>nhân</w:t>
      </w:r>
      <w:proofErr w:type="spellEnd"/>
      <w:r>
        <w:rPr>
          <w:sz w:val="28"/>
          <w:szCs w:val="28"/>
        </w:rPr>
        <w:t>/</w:t>
      </w:r>
      <w:proofErr w:type="spellStart"/>
      <w:r>
        <w:rPr>
          <w:sz w:val="28"/>
          <w:szCs w:val="28"/>
        </w:rPr>
        <w:t>số</w:t>
      </w:r>
      <w:proofErr w:type="spellEnd"/>
      <w:r>
        <w:rPr>
          <w:sz w:val="28"/>
          <w:szCs w:val="28"/>
        </w:rPr>
        <w:t xml:space="preserve"> </w:t>
      </w:r>
      <w:proofErr w:type="spellStart"/>
      <w:r>
        <w:rPr>
          <w:sz w:val="28"/>
          <w:szCs w:val="28"/>
        </w:rPr>
        <w:t>hộ</w:t>
      </w:r>
      <w:proofErr w:type="spellEnd"/>
      <w:r>
        <w:rPr>
          <w:sz w:val="28"/>
          <w:szCs w:val="28"/>
        </w:rPr>
        <w:t xml:space="preserve"> </w:t>
      </w:r>
      <w:proofErr w:type="spellStart"/>
      <w:r>
        <w:rPr>
          <w:sz w:val="28"/>
          <w:szCs w:val="28"/>
        </w:rPr>
        <w:t>chiếu</w:t>
      </w:r>
      <w:proofErr w:type="spellEnd"/>
      <w:r>
        <w:rPr>
          <w:rStyle w:val="FootnoteReference"/>
          <w:sz w:val="26"/>
          <w:szCs w:val="26"/>
          <w:lang w:val="vi-VN"/>
          <w14:ligatures w14:val="none"/>
        </w:rPr>
        <w:t xml:space="preserve"> </w:t>
      </w:r>
      <w:r>
        <w:rPr>
          <w:rStyle w:val="FootnoteReference"/>
          <w:sz w:val="26"/>
          <w:szCs w:val="26"/>
          <w:lang w:val="vi-VN"/>
          <w14:ligatures w14:val="none"/>
        </w:rPr>
        <w:footnoteReference w:id="163"/>
      </w:r>
      <w:r>
        <w:rPr>
          <w:sz w:val="26"/>
          <w:szCs w:val="26"/>
          <w:lang w:val="vi-VN"/>
          <w14:ligatures w14:val="none"/>
        </w:rPr>
        <w:t>:.................................</w:t>
      </w:r>
    </w:p>
    <w:p w14:paraId="12133325" w14:textId="49E0058A" w:rsidR="006F3EFE" w:rsidRDefault="006F3EFE" w:rsidP="003E2E21">
      <w:pPr>
        <w:spacing w:before="160"/>
        <w:ind w:firstLine="567"/>
        <w:jc w:val="both"/>
        <w:rPr>
          <w:rFonts w:eastAsia="Calibri"/>
          <w:sz w:val="26"/>
          <w:szCs w:val="26"/>
          <w:lang w:val="vi-VN"/>
          <w14:ligatures w14:val="none"/>
        </w:rPr>
      </w:pPr>
      <w:r>
        <w:rPr>
          <w:rFonts w:eastAsia="Calibri"/>
          <w:sz w:val="26"/>
          <w:szCs w:val="26"/>
          <w:lang w:val="nl-NL"/>
          <w14:ligatures w14:val="none"/>
        </w:rPr>
        <w:t xml:space="preserve">Điện thoại: </w:t>
      </w:r>
      <w:r>
        <w:rPr>
          <w:rFonts w:eastAsia="Calibri"/>
          <w:sz w:val="26"/>
          <w:szCs w:val="26"/>
          <w:lang w:val="vi-VN"/>
          <w14:ligatures w14:val="none"/>
        </w:rPr>
        <w:t>...........................................</w:t>
      </w:r>
      <w:r>
        <w:rPr>
          <w:rFonts w:eastAsia="Calibri"/>
          <w:sz w:val="26"/>
          <w:szCs w:val="26"/>
          <w:lang w:val="nl-NL"/>
          <w14:ligatures w14:val="none"/>
        </w:rPr>
        <w:t xml:space="preserve"> Email:</w:t>
      </w:r>
      <w:r>
        <w:rPr>
          <w:rFonts w:eastAsia="Calibri"/>
          <w:sz w:val="26"/>
          <w:szCs w:val="26"/>
          <w:lang w:val="vi-VN"/>
          <w14:ligatures w14:val="none"/>
        </w:rPr>
        <w:t xml:space="preserve"> ..................................................</w:t>
      </w:r>
    </w:p>
    <w:p w14:paraId="059DD13C" w14:textId="77777777" w:rsidR="006F3EFE" w:rsidRDefault="006F3EFE" w:rsidP="005A36EE">
      <w:pPr>
        <w:spacing w:before="120"/>
        <w:ind w:left="-142" w:firstLine="568"/>
        <w:jc w:val="both"/>
        <w:rPr>
          <w:rFonts w:eastAsia="Calibri"/>
          <w:sz w:val="26"/>
          <w:szCs w:val="26"/>
          <w:lang w:val="vi-VN"/>
          <w14:ligatures w14:val="none"/>
        </w:rPr>
      </w:pPr>
      <w:r>
        <w:rPr>
          <w:rFonts w:eastAsia="Calibri"/>
          <w:sz w:val="26"/>
          <w:szCs w:val="26"/>
          <w:lang w:val="nl-NL"/>
          <w14:ligatures w14:val="none"/>
        </w:rPr>
        <w:lastRenderedPageBreak/>
        <w:t xml:space="preserve">Hồ sơ kèm theo gồm: </w:t>
      </w:r>
      <w:r>
        <w:rPr>
          <w:rStyle w:val="FootnoteReference"/>
          <w:rFonts w:eastAsia="Calibri"/>
          <w:sz w:val="26"/>
          <w:szCs w:val="26"/>
          <w:lang w:val="nl-NL"/>
          <w14:ligatures w14:val="none"/>
        </w:rPr>
        <w:footnoteReference w:id="164"/>
      </w:r>
    </w:p>
    <w:tbl>
      <w:tblPr>
        <w:tblStyle w:val="TableGrid"/>
        <w:tblW w:w="907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073"/>
      </w:tblGrid>
      <w:tr w:rsidR="006F3EFE" w14:paraId="06B0E6E1" w14:textId="77777777" w:rsidTr="00676E18">
        <w:tc>
          <w:tcPr>
            <w:tcW w:w="9073" w:type="dxa"/>
          </w:tcPr>
          <w:p w14:paraId="1270A685" w14:textId="34A2D84A" w:rsidR="006F3EFE" w:rsidRDefault="00676E18" w:rsidP="00676E18">
            <w:pPr>
              <w:spacing w:before="120"/>
              <w:rPr>
                <w:sz w:val="26"/>
                <w:szCs w:val="26"/>
                <w:lang w:val="vi-VN"/>
              </w:rPr>
            </w:pPr>
            <w:r>
              <w:rPr>
                <w:sz w:val="26"/>
                <w:szCs w:val="26"/>
              </w:rPr>
              <w:t xml:space="preserve">       </w:t>
            </w:r>
            <w:r w:rsidR="006F3EFE">
              <w:rPr>
                <w:sz w:val="26"/>
                <w:szCs w:val="26"/>
                <w:lang w:val="vi-VN"/>
              </w:rPr>
              <w:t>1. ........................................................................................................................</w:t>
            </w:r>
          </w:p>
        </w:tc>
      </w:tr>
      <w:tr w:rsidR="006F3EFE" w14:paraId="54837945" w14:textId="77777777" w:rsidTr="00676E18">
        <w:tc>
          <w:tcPr>
            <w:tcW w:w="9073" w:type="dxa"/>
          </w:tcPr>
          <w:p w14:paraId="4B95FFCF" w14:textId="31918019" w:rsidR="006F3EFE" w:rsidRDefault="00676E18" w:rsidP="00676E18">
            <w:pPr>
              <w:spacing w:before="120"/>
              <w:rPr>
                <w:sz w:val="26"/>
                <w:szCs w:val="26"/>
                <w:lang w:val="vi-VN"/>
              </w:rPr>
            </w:pPr>
            <w:r>
              <w:rPr>
                <w:sz w:val="26"/>
                <w:szCs w:val="26"/>
              </w:rPr>
              <w:t xml:space="preserve">       </w:t>
            </w:r>
            <w:r w:rsidR="006F3EFE">
              <w:rPr>
                <w:sz w:val="26"/>
                <w:szCs w:val="26"/>
                <w:lang w:val="vi-VN"/>
              </w:rPr>
              <w:t>2.........................................................................................................................</w:t>
            </w:r>
          </w:p>
        </w:tc>
      </w:tr>
      <w:tr w:rsidR="006F3EFE" w14:paraId="195EA385" w14:textId="77777777" w:rsidTr="00676E18">
        <w:tc>
          <w:tcPr>
            <w:tcW w:w="9073" w:type="dxa"/>
          </w:tcPr>
          <w:p w14:paraId="52D03A6F" w14:textId="18B37553" w:rsidR="006F3EFE" w:rsidRDefault="00676E18" w:rsidP="00676E18">
            <w:pPr>
              <w:spacing w:before="120"/>
              <w:rPr>
                <w:sz w:val="26"/>
                <w:szCs w:val="26"/>
                <w:lang w:val="vi-VN"/>
              </w:rPr>
            </w:pPr>
            <w:r>
              <w:rPr>
                <w:sz w:val="26"/>
                <w:szCs w:val="26"/>
              </w:rPr>
              <w:t xml:space="preserve">       </w:t>
            </w:r>
            <w:r w:rsidR="006F3EFE">
              <w:rPr>
                <w:sz w:val="26"/>
                <w:szCs w:val="26"/>
                <w:lang w:val="vi-VN"/>
              </w:rPr>
              <w:t>3..........................................................................................................................</w:t>
            </w:r>
          </w:p>
        </w:tc>
      </w:tr>
      <w:tr w:rsidR="006F3EFE" w14:paraId="6FF6BFCB" w14:textId="77777777" w:rsidTr="00676E18">
        <w:tc>
          <w:tcPr>
            <w:tcW w:w="9073" w:type="dxa"/>
          </w:tcPr>
          <w:p w14:paraId="5EB3EE12" w14:textId="7DCB9F6F" w:rsidR="006F3EFE" w:rsidRDefault="006F3EFE" w:rsidP="005A36EE">
            <w:pPr>
              <w:spacing w:before="120"/>
              <w:ind w:left="-106" w:firstLine="568"/>
              <w:rPr>
                <w:spacing w:val="-6"/>
                <w:sz w:val="26"/>
                <w:szCs w:val="28"/>
                <w:lang w:val="nl-NL"/>
              </w:rPr>
            </w:pPr>
            <w:r>
              <w:rPr>
                <w:sz w:val="26"/>
                <w:szCs w:val="28"/>
                <w:lang w:val="nl-NL"/>
              </w:rPr>
              <w:t xml:space="preserve">Tổ chức/cá nhân có </w:t>
            </w:r>
            <w:r w:rsidR="00676E18">
              <w:rPr>
                <w:sz w:val="26"/>
                <w:szCs w:val="28"/>
                <w:lang w:val="nl-NL"/>
              </w:rPr>
              <w:t>thiết bị y tế</w:t>
            </w:r>
            <w:r w:rsidRPr="00C22BDC">
              <w:rPr>
                <w:sz w:val="26"/>
                <w:szCs w:val="28"/>
                <w:lang w:val="nl-NL"/>
              </w:rPr>
              <w:t xml:space="preserve"> và nghiên cứu viên chính cam kết không có bất kỳ xung đột lợi ích nào giữa các bên tham gia nghiên cứu, tuân thủ đúng nghiên cứu được Bộ Y tế phê duyệt, tuân thủ các nguyên tắc thực hành lâm sàng tốt và các quy định về nghiên cứu thử</w:t>
            </w:r>
            <w:r w:rsidRPr="00C22BDC">
              <w:rPr>
                <w:sz w:val="26"/>
                <w:szCs w:val="28"/>
                <w:lang w:val="vi-VN"/>
              </w:rPr>
              <w:t xml:space="preserve"> nghiệm </w:t>
            </w:r>
            <w:r w:rsidRPr="00C22BDC">
              <w:rPr>
                <w:sz w:val="26"/>
                <w:szCs w:val="28"/>
                <w:lang w:val="nl-NL"/>
              </w:rPr>
              <w:t>lâm sàng thiết bị y tế</w:t>
            </w:r>
            <w:r w:rsidRPr="00C22BDC">
              <w:rPr>
                <w:spacing w:val="-6"/>
                <w:sz w:val="26"/>
                <w:szCs w:val="28"/>
                <w:lang w:val="nl-NL"/>
              </w:rPr>
              <w:t>.</w:t>
            </w:r>
          </w:p>
          <w:p w14:paraId="3B200D11" w14:textId="77777777" w:rsidR="003E2E21" w:rsidRPr="00C22BDC" w:rsidRDefault="003E2E21" w:rsidP="003E2E21">
            <w:pPr>
              <w:spacing w:before="120"/>
              <w:ind w:firstLine="567"/>
              <w:rPr>
                <w:spacing w:val="-6"/>
                <w:sz w:val="26"/>
                <w:szCs w:val="28"/>
                <w:lang w:val="nl-NL"/>
              </w:rPr>
            </w:pPr>
          </w:p>
          <w:tbl>
            <w:tblPr>
              <w:tblStyle w:val="TableGrid"/>
              <w:tblpPr w:leftFromText="180" w:rightFromText="180" w:vertAnchor="text" w:horzAnchor="margin" w:tblpXSpec="center" w:tblpY="207"/>
              <w:tblW w:w="86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86"/>
              <w:gridCol w:w="4961"/>
            </w:tblGrid>
            <w:tr w:rsidR="00676E18" w14:paraId="18778ED1" w14:textId="77777777" w:rsidTr="00676E18">
              <w:tc>
                <w:tcPr>
                  <w:tcW w:w="3686" w:type="dxa"/>
                </w:tcPr>
                <w:p w14:paraId="0CEEDA9F" w14:textId="77777777" w:rsidR="00676E18" w:rsidRDefault="00676E18" w:rsidP="00676E18">
                  <w:pPr>
                    <w:ind w:left="-108" w:firstLine="34"/>
                    <w:jc w:val="center"/>
                    <w:rPr>
                      <w:b/>
                      <w:bCs/>
                      <w:sz w:val="26"/>
                      <w:szCs w:val="26"/>
                      <w:lang w:val="nl-NL"/>
                    </w:rPr>
                  </w:pPr>
                  <w:r>
                    <w:rPr>
                      <w:b/>
                      <w:bCs/>
                      <w:sz w:val="26"/>
                      <w:szCs w:val="26"/>
                      <w:lang w:val="nl-NL"/>
                    </w:rPr>
                    <w:t>NGHIÊN CỨU VIÊN CHÍNH</w:t>
                  </w:r>
                </w:p>
                <w:p w14:paraId="2EB0E639" w14:textId="6926B4B1" w:rsidR="00676E18" w:rsidRPr="00676E18" w:rsidRDefault="00676E18" w:rsidP="00676E18">
                  <w:pPr>
                    <w:ind w:left="-108" w:firstLine="34"/>
                    <w:jc w:val="center"/>
                    <w:rPr>
                      <w:b/>
                      <w:bCs/>
                      <w:sz w:val="26"/>
                      <w:szCs w:val="26"/>
                      <w:lang w:val="nl-NL"/>
                    </w:rPr>
                  </w:pPr>
                  <w:r>
                    <w:rPr>
                      <w:bCs/>
                      <w:i/>
                      <w:sz w:val="26"/>
                      <w:szCs w:val="26"/>
                      <w:lang w:val="nl-NL"/>
                    </w:rPr>
                    <w:t>(Ký, ghi rõ họ tên)</w:t>
                  </w:r>
                </w:p>
              </w:tc>
              <w:tc>
                <w:tcPr>
                  <w:tcW w:w="4961" w:type="dxa"/>
                </w:tcPr>
                <w:p w14:paraId="537CF65E" w14:textId="2023A5E7" w:rsidR="00676E18" w:rsidRDefault="00676E18" w:rsidP="003E2E21">
                  <w:pPr>
                    <w:ind w:firstLine="567"/>
                    <w:jc w:val="center"/>
                    <w:rPr>
                      <w:b/>
                      <w:bCs/>
                      <w:sz w:val="26"/>
                      <w:szCs w:val="26"/>
                      <w:lang w:val="vi-VN"/>
                    </w:rPr>
                  </w:pPr>
                  <w:r>
                    <w:rPr>
                      <w:b/>
                      <w:bCs/>
                      <w:sz w:val="26"/>
                      <w:szCs w:val="26"/>
                      <w:lang w:val="nl-NL"/>
                    </w:rPr>
                    <w:t>ĐẠI DIỆN TỔ CHỨC/CÁ</w:t>
                  </w:r>
                  <w:r>
                    <w:rPr>
                      <w:b/>
                      <w:bCs/>
                      <w:sz w:val="26"/>
                      <w:szCs w:val="26"/>
                      <w:lang w:val="vi-VN"/>
                    </w:rPr>
                    <w:t xml:space="preserve"> </w:t>
                  </w:r>
                  <w:r>
                    <w:rPr>
                      <w:b/>
                      <w:bCs/>
                      <w:sz w:val="26"/>
                      <w:szCs w:val="26"/>
                      <w:lang w:val="nl-NL"/>
                    </w:rPr>
                    <w:t>NHÂN</w:t>
                  </w:r>
                </w:p>
                <w:p w14:paraId="7C044FEF" w14:textId="291D0E7F" w:rsidR="00676E18" w:rsidRDefault="00676E18" w:rsidP="003E2E21">
                  <w:pPr>
                    <w:ind w:firstLine="567"/>
                    <w:jc w:val="center"/>
                    <w:rPr>
                      <w:b/>
                      <w:bCs/>
                      <w:sz w:val="26"/>
                      <w:szCs w:val="26"/>
                      <w:lang w:val="nl-NL"/>
                    </w:rPr>
                  </w:pPr>
                  <w:r>
                    <w:rPr>
                      <w:b/>
                      <w:bCs/>
                      <w:sz w:val="26"/>
                      <w:szCs w:val="26"/>
                      <w:lang w:val="nl-NL"/>
                    </w:rPr>
                    <w:t>CHỦ SỞ HỮU THIẾT BỊ Y TẾ</w:t>
                  </w:r>
                </w:p>
                <w:p w14:paraId="36B352AD" w14:textId="6A27CF92" w:rsidR="00676E18" w:rsidRDefault="00676E18" w:rsidP="003E2E21">
                  <w:pPr>
                    <w:ind w:firstLine="567"/>
                    <w:jc w:val="center"/>
                    <w:rPr>
                      <w:bCs/>
                      <w:i/>
                      <w:sz w:val="26"/>
                      <w:szCs w:val="26"/>
                      <w:lang w:val="nl-NL"/>
                    </w:rPr>
                  </w:pPr>
                  <w:r>
                    <w:rPr>
                      <w:bCs/>
                      <w:i/>
                      <w:sz w:val="26"/>
                      <w:szCs w:val="26"/>
                      <w:lang w:val="nl-NL"/>
                    </w:rPr>
                    <w:t>(Ký ghi rõ họ tên và đóng dấu)</w:t>
                  </w:r>
                </w:p>
              </w:tc>
            </w:tr>
          </w:tbl>
          <w:p w14:paraId="3DAEA4D8" w14:textId="77777777" w:rsidR="006F3EFE" w:rsidRDefault="006F3EFE" w:rsidP="003E2E21">
            <w:pPr>
              <w:spacing w:before="120"/>
              <w:ind w:firstLine="567"/>
              <w:rPr>
                <w:sz w:val="26"/>
                <w:szCs w:val="26"/>
                <w:lang w:val="vi-VN"/>
              </w:rPr>
            </w:pPr>
          </w:p>
        </w:tc>
      </w:tr>
    </w:tbl>
    <w:p w14:paraId="46E54DB9" w14:textId="77777777" w:rsidR="006F3EFE" w:rsidRDefault="006F3EFE" w:rsidP="006F3EFE">
      <w:pPr>
        <w:rPr>
          <w:rFonts w:eastAsia="Calibri"/>
          <w:sz w:val="26"/>
          <w:szCs w:val="26"/>
          <w:lang w:val="vi-VN"/>
          <w14:ligatures w14:val="none"/>
        </w:rPr>
      </w:pPr>
    </w:p>
    <w:p w14:paraId="6324D530" w14:textId="77777777" w:rsidR="003E2E21" w:rsidRDefault="003E2E21" w:rsidP="006F3EFE">
      <w:pPr>
        <w:rPr>
          <w:rFonts w:eastAsia="Calibri"/>
          <w:sz w:val="26"/>
          <w:szCs w:val="26"/>
          <w:lang w:val="vi-VN"/>
          <w14:ligatures w14:val="none"/>
        </w:rPr>
      </w:pPr>
    </w:p>
    <w:p w14:paraId="6828B9F7" w14:textId="17138142" w:rsidR="003E2E21" w:rsidRDefault="003E2E21">
      <w:pPr>
        <w:rPr>
          <w:rFonts w:eastAsia="Calibri"/>
          <w:sz w:val="26"/>
          <w:szCs w:val="26"/>
          <w:lang w:val="vi-VN"/>
          <w14:ligatures w14:val="none"/>
        </w:rPr>
      </w:pPr>
      <w:r>
        <w:rPr>
          <w:rFonts w:eastAsia="Calibri"/>
          <w:sz w:val="26"/>
          <w:szCs w:val="26"/>
          <w:lang w:val="vi-VN"/>
          <w14:ligatures w14:val="none"/>
        </w:rPr>
        <w:br w:type="page"/>
      </w:r>
    </w:p>
    <w:p w14:paraId="62528D40" w14:textId="77777777" w:rsidR="003E2E21" w:rsidRDefault="003E2E21" w:rsidP="006F3EFE">
      <w:pPr>
        <w:rPr>
          <w:rFonts w:eastAsia="Calibri"/>
          <w:sz w:val="26"/>
          <w:szCs w:val="26"/>
          <w:lang w:val="vi-VN"/>
          <w14:ligatures w14:val="none"/>
        </w:rPr>
        <w:sectPr w:rsidR="003E2E21" w:rsidSect="005A36EE">
          <w:footnotePr>
            <w:numRestart w:val="eachSect"/>
          </w:footnotePr>
          <w:type w:val="continuous"/>
          <w:pgSz w:w="11907" w:h="16840"/>
          <w:pgMar w:top="1276" w:right="1134" w:bottom="1134" w:left="1928" w:header="510" w:footer="0" w:gutter="0"/>
          <w:cols w:space="720"/>
          <w:docGrid w:linePitch="326"/>
        </w:sectPr>
      </w:pPr>
    </w:p>
    <w:p w14:paraId="7D73363B" w14:textId="77777777" w:rsidR="006F3EFE" w:rsidRDefault="006F3EFE" w:rsidP="006F3EFE">
      <w:pPr>
        <w:pStyle w:val="Heading2"/>
        <w:rPr>
          <w:rFonts w:ascii="Times New Roman" w:hAnsi="Times New Roman" w:cs="Times New Roman"/>
          <w:b/>
          <w:bCs/>
          <w:color w:val="auto"/>
          <w:lang w:val="vi-VN"/>
        </w:rPr>
      </w:pPr>
      <w:r>
        <w:rPr>
          <w:rFonts w:ascii="Times New Roman" w:hAnsi="Times New Roman" w:cs="Times New Roman"/>
          <w:b/>
          <w:bCs/>
          <w:color w:val="auto"/>
          <w:lang w:val="vi-VN"/>
        </w:rPr>
        <w:lastRenderedPageBreak/>
        <w:t xml:space="preserve">Mẫu 11 - Văn bản đề nghị phê duyệt </w:t>
      </w:r>
      <w:proofErr w:type="spellStart"/>
      <w:r>
        <w:rPr>
          <w:rFonts w:ascii="Times New Roman" w:hAnsi="Times New Roman" w:cs="Times New Roman"/>
          <w:b/>
          <w:bCs/>
          <w:color w:val="auto"/>
        </w:rPr>
        <w:t>nghiên</w:t>
      </w:r>
      <w:proofErr w:type="spellEnd"/>
      <w:r>
        <w:rPr>
          <w:rFonts w:ascii="Times New Roman" w:hAnsi="Times New Roman" w:cs="Times New Roman"/>
          <w:b/>
          <w:bCs/>
          <w:color w:val="auto"/>
        </w:rPr>
        <w:t xml:space="preserve"> </w:t>
      </w:r>
      <w:proofErr w:type="spellStart"/>
      <w:r>
        <w:rPr>
          <w:rFonts w:ascii="Times New Roman" w:hAnsi="Times New Roman" w:cs="Times New Roman"/>
          <w:b/>
          <w:bCs/>
          <w:color w:val="auto"/>
        </w:rPr>
        <w:t>cứu</w:t>
      </w:r>
      <w:proofErr w:type="spellEnd"/>
      <w:r>
        <w:rPr>
          <w:rFonts w:ascii="Times New Roman" w:hAnsi="Times New Roman" w:cs="Times New Roman"/>
          <w:b/>
          <w:bCs/>
          <w:color w:val="auto"/>
        </w:rPr>
        <w:t xml:space="preserve"> </w:t>
      </w:r>
      <w:r>
        <w:rPr>
          <w:rFonts w:ascii="Times New Roman" w:hAnsi="Times New Roman" w:cs="Times New Roman"/>
          <w:b/>
          <w:bCs/>
          <w:color w:val="auto"/>
          <w:lang w:val="vi-VN"/>
        </w:rPr>
        <w:t>thử nghiệm lâm sàng của cơ sở nhận thử nghiệm lâm sàng thiết bị y tế</w:t>
      </w:r>
    </w:p>
    <w:p w14:paraId="47F47F27" w14:textId="77777777" w:rsidR="006F3EFE" w:rsidRDefault="006F3EFE" w:rsidP="006F3EFE">
      <w:pPr>
        <w:jc w:val="both"/>
        <w:rPr>
          <w:rFonts w:eastAsia="Calibri"/>
          <w:sz w:val="26"/>
          <w:szCs w:val="26"/>
          <w:lang w:val="nl-NL"/>
          <w14:ligatures w14:val="none"/>
        </w:rPr>
      </w:pPr>
    </w:p>
    <w:tbl>
      <w:tblPr>
        <w:tblW w:w="10007" w:type="dxa"/>
        <w:jc w:val="center"/>
        <w:tblLayout w:type="fixed"/>
        <w:tblLook w:val="04A0" w:firstRow="1" w:lastRow="0" w:firstColumn="1" w:lastColumn="0" w:noHBand="0" w:noVBand="1"/>
      </w:tblPr>
      <w:tblGrid>
        <w:gridCol w:w="4253"/>
        <w:gridCol w:w="5754"/>
      </w:tblGrid>
      <w:tr w:rsidR="003E2E21" w:rsidRPr="00517151" w14:paraId="5880661D" w14:textId="77777777" w:rsidTr="003E2E21">
        <w:trPr>
          <w:trHeight w:val="1339"/>
          <w:jc w:val="center"/>
        </w:trPr>
        <w:tc>
          <w:tcPr>
            <w:tcW w:w="4253" w:type="dxa"/>
          </w:tcPr>
          <w:p w14:paraId="758C2B14" w14:textId="5C194BBE" w:rsidR="003E2E21" w:rsidRPr="00676E18" w:rsidRDefault="003E2E21" w:rsidP="003E2E21">
            <w:pPr>
              <w:jc w:val="center"/>
              <w:rPr>
                <w:b/>
                <w:bCs/>
                <w:sz w:val="26"/>
                <w:szCs w:val="26"/>
                <w:lang w:val="nl-NL"/>
              </w:rPr>
            </w:pPr>
            <w:r w:rsidRPr="00676E18">
              <w:rPr>
                <w:b/>
                <w:bCs/>
                <w:sz w:val="26"/>
                <w:szCs w:val="26"/>
                <w:lang w:val="nl-NL"/>
              </w:rPr>
              <w:t>TÊN CƠ SỞ</w:t>
            </w:r>
          </w:p>
          <w:p w14:paraId="517BAA70" w14:textId="1C7C985B" w:rsidR="003E2E21" w:rsidRPr="00676E18" w:rsidRDefault="003E2E21" w:rsidP="003E2E21">
            <w:pPr>
              <w:jc w:val="center"/>
              <w:rPr>
                <w:b/>
                <w:bCs/>
                <w:sz w:val="26"/>
                <w:szCs w:val="26"/>
                <w:vertAlign w:val="superscript"/>
                <w:lang w:val="nl-NL"/>
              </w:rPr>
            </w:pPr>
            <w:r w:rsidRPr="00676E18">
              <w:rPr>
                <w:b/>
                <w:bCs/>
                <w:sz w:val="26"/>
                <w:szCs w:val="26"/>
                <w:vertAlign w:val="superscript"/>
                <w:lang w:val="nl-NL"/>
              </w:rPr>
              <w:t>__________</w:t>
            </w:r>
          </w:p>
          <w:p w14:paraId="1D5D8BE3" w14:textId="46344B2D" w:rsidR="003E2E21" w:rsidRPr="00676E18" w:rsidRDefault="003E2E21" w:rsidP="003E2E21">
            <w:pPr>
              <w:jc w:val="center"/>
              <w:rPr>
                <w:sz w:val="26"/>
                <w:szCs w:val="26"/>
                <w:lang w:val="nl-NL"/>
              </w:rPr>
            </w:pPr>
            <w:r w:rsidRPr="00676E18">
              <w:rPr>
                <w:sz w:val="26"/>
                <w:szCs w:val="26"/>
                <w:lang w:val="nl-NL"/>
              </w:rPr>
              <w:t>Số:</w:t>
            </w:r>
            <w:r w:rsidR="00676E18" w:rsidRPr="00676E18">
              <w:rPr>
                <w:sz w:val="26"/>
                <w:szCs w:val="26"/>
                <w:lang w:val="nl-NL"/>
              </w:rPr>
              <w:t xml:space="preserve"> ...</w:t>
            </w:r>
            <w:r w:rsidRPr="00676E18">
              <w:rPr>
                <w:sz w:val="26"/>
                <w:szCs w:val="26"/>
                <w:lang w:val="nl-NL"/>
              </w:rPr>
              <w:t xml:space="preserve"> /......</w:t>
            </w:r>
          </w:p>
          <w:p w14:paraId="09BECF9E" w14:textId="28CC536A" w:rsidR="003E2E21" w:rsidRPr="00676E18" w:rsidRDefault="003E2E21" w:rsidP="003E2E21">
            <w:pPr>
              <w:jc w:val="center"/>
              <w:rPr>
                <w:b/>
                <w:bCs/>
                <w:szCs w:val="26"/>
                <w:vertAlign w:val="superscript"/>
                <w:lang w:val="nl-NL"/>
              </w:rPr>
            </w:pPr>
            <w:r w:rsidRPr="00676E18">
              <w:rPr>
                <w:spacing w:val="-6"/>
                <w:sz w:val="26"/>
                <w:szCs w:val="26"/>
                <w:lang w:val="nl-NL"/>
              </w:rPr>
              <w:t xml:space="preserve">V/v </w:t>
            </w:r>
            <w:r w:rsidRPr="00676E18">
              <w:rPr>
                <w:sz w:val="26"/>
                <w:szCs w:val="26"/>
                <w:lang w:val="nl-NL"/>
              </w:rPr>
              <w:t>đề nghị phê duyệt nghiên cứu thử nghiệm lâm sàng thiết bị y tế</w:t>
            </w:r>
          </w:p>
        </w:tc>
        <w:tc>
          <w:tcPr>
            <w:tcW w:w="5754" w:type="dxa"/>
          </w:tcPr>
          <w:p w14:paraId="782F88B5" w14:textId="77777777" w:rsidR="003E2E21" w:rsidRPr="00676E18" w:rsidRDefault="003E2E21" w:rsidP="003E2E21">
            <w:pPr>
              <w:pStyle w:val="Heading9"/>
              <w:spacing w:before="0"/>
              <w:jc w:val="center"/>
              <w:rPr>
                <w:rFonts w:ascii="Times New Roman" w:hAnsi="Times New Roman" w:cs="Times New Roman"/>
                <w:b/>
                <w:i w:val="0"/>
                <w:iCs w:val="0"/>
                <w:color w:val="auto"/>
                <w:sz w:val="26"/>
                <w:szCs w:val="26"/>
                <w:lang w:val="nl-NL"/>
              </w:rPr>
            </w:pPr>
            <w:r w:rsidRPr="00676E18">
              <w:rPr>
                <w:rFonts w:ascii="Times New Roman" w:hAnsi="Times New Roman" w:cs="Times New Roman"/>
                <w:b/>
                <w:i w:val="0"/>
                <w:iCs w:val="0"/>
                <w:color w:val="auto"/>
                <w:sz w:val="26"/>
                <w:szCs w:val="26"/>
                <w:lang w:val="nl-NL"/>
              </w:rPr>
              <w:t>CỘNG HOÀ XÃ HỘI CHỦ NGHĨA VIỆT NAM</w:t>
            </w:r>
          </w:p>
          <w:p w14:paraId="5782C52A" w14:textId="328C1631" w:rsidR="003E2E21" w:rsidRPr="00676E18" w:rsidRDefault="003E2E21" w:rsidP="003E2E21">
            <w:pPr>
              <w:jc w:val="center"/>
              <w:rPr>
                <w:b/>
                <w:bCs/>
                <w:sz w:val="28"/>
                <w:szCs w:val="28"/>
                <w:lang w:val="nl-NL"/>
              </w:rPr>
            </w:pPr>
            <w:r w:rsidRPr="00676E18">
              <w:rPr>
                <w:b/>
                <w:bCs/>
                <w:sz w:val="28"/>
                <w:szCs w:val="28"/>
                <w:lang w:val="nl-NL"/>
              </w:rPr>
              <w:t>Độc lập - Tự do - Hạnh phúc</w:t>
            </w:r>
          </w:p>
          <w:p w14:paraId="433C315D" w14:textId="45AAC676" w:rsidR="003E2E21" w:rsidRPr="00676E18" w:rsidRDefault="003E2E21" w:rsidP="003E2E21">
            <w:pPr>
              <w:jc w:val="center"/>
              <w:rPr>
                <w:i/>
                <w:sz w:val="28"/>
                <w:szCs w:val="28"/>
                <w:vertAlign w:val="superscript"/>
                <w:lang w:val="nl-NL"/>
              </w:rPr>
            </w:pPr>
            <w:r w:rsidRPr="00676E18">
              <w:rPr>
                <w:i/>
                <w:sz w:val="28"/>
                <w:szCs w:val="28"/>
                <w:vertAlign w:val="superscript"/>
                <w:lang w:val="nl-NL"/>
              </w:rPr>
              <w:t>_____________________________________</w:t>
            </w:r>
          </w:p>
          <w:p w14:paraId="529C7D51" w14:textId="08DCC1DD" w:rsidR="003E2E21" w:rsidRPr="00676E18" w:rsidRDefault="003E2E21" w:rsidP="003E2E21">
            <w:pPr>
              <w:pStyle w:val="Heading9"/>
              <w:spacing w:before="0"/>
              <w:jc w:val="center"/>
              <w:rPr>
                <w:i w:val="0"/>
                <w:color w:val="auto"/>
                <w:sz w:val="28"/>
                <w:szCs w:val="28"/>
                <w:lang w:val="nl-NL"/>
              </w:rPr>
            </w:pPr>
            <w:r w:rsidRPr="00676E18">
              <w:rPr>
                <w:rFonts w:ascii="Times New Roman" w:hAnsi="Times New Roman" w:cs="Times New Roman"/>
                <w:color w:val="auto"/>
                <w:sz w:val="28"/>
                <w:szCs w:val="28"/>
                <w:lang w:val="nl-NL"/>
              </w:rPr>
              <w:t>Hà Nội, ngày ... tháng ...năm ....</w:t>
            </w:r>
          </w:p>
        </w:tc>
      </w:tr>
    </w:tbl>
    <w:p w14:paraId="7E9EC493" w14:textId="77777777" w:rsidR="006F3EFE" w:rsidRDefault="006F3EFE" w:rsidP="006F3EFE">
      <w:pPr>
        <w:spacing w:line="288" w:lineRule="auto"/>
        <w:jc w:val="center"/>
        <w:rPr>
          <w:b/>
          <w:lang w:val="nl-NL"/>
        </w:rPr>
      </w:pPr>
    </w:p>
    <w:p w14:paraId="2BE83324" w14:textId="6321FDA3" w:rsidR="006F3EFE" w:rsidRPr="003E2E21" w:rsidRDefault="006F3EFE" w:rsidP="006F3EFE">
      <w:pPr>
        <w:spacing w:line="288" w:lineRule="auto"/>
        <w:jc w:val="center"/>
        <w:rPr>
          <w:sz w:val="28"/>
          <w:szCs w:val="28"/>
          <w:lang w:val="nl-NL"/>
        </w:rPr>
      </w:pPr>
      <w:r w:rsidRPr="003E2E21">
        <w:rPr>
          <w:iCs/>
          <w:sz w:val="28"/>
          <w:szCs w:val="28"/>
          <w:lang w:val="nl-NL"/>
        </w:rPr>
        <w:t>Kính gửi: Bộ Y tế</w:t>
      </w:r>
      <w:r w:rsidR="003E2E21">
        <w:rPr>
          <w:sz w:val="28"/>
          <w:szCs w:val="28"/>
          <w:lang w:val="nl-NL"/>
        </w:rPr>
        <w:t>.</w:t>
      </w:r>
      <w:r w:rsidRPr="003E2E21">
        <w:rPr>
          <w:sz w:val="28"/>
          <w:szCs w:val="28"/>
          <w:lang w:val="nl-NL"/>
        </w:rPr>
        <w:t xml:space="preserve"> </w:t>
      </w:r>
    </w:p>
    <w:p w14:paraId="05FEA9BF" w14:textId="77777777" w:rsidR="006F3EFE" w:rsidRDefault="006F3EFE" w:rsidP="006F3EFE">
      <w:pPr>
        <w:spacing w:line="312" w:lineRule="auto"/>
        <w:jc w:val="both"/>
        <w:rPr>
          <w:sz w:val="28"/>
          <w:szCs w:val="28"/>
          <w:lang w:val="nl-NL"/>
        </w:rPr>
      </w:pPr>
    </w:p>
    <w:p w14:paraId="15C2CAAC" w14:textId="77777777" w:rsidR="006F3EFE" w:rsidRDefault="006F3EFE" w:rsidP="003E2E21">
      <w:pPr>
        <w:spacing w:before="120"/>
        <w:ind w:firstLine="567"/>
        <w:jc w:val="both"/>
        <w:rPr>
          <w:sz w:val="28"/>
          <w:szCs w:val="28"/>
          <w:lang w:val="nl-NL"/>
        </w:rPr>
      </w:pPr>
      <w:r>
        <w:rPr>
          <w:sz w:val="28"/>
          <w:szCs w:val="28"/>
          <w:lang w:val="nl-NL"/>
        </w:rPr>
        <w:t>Tên cơ sở nhận thử nghiệm lâm sàng thiết bị y tế:</w:t>
      </w:r>
    </w:p>
    <w:p w14:paraId="6CE5EA7E" w14:textId="77777777" w:rsidR="006F3EFE" w:rsidRDefault="006F3EFE" w:rsidP="003E2E21">
      <w:pPr>
        <w:spacing w:before="120"/>
        <w:ind w:firstLine="567"/>
        <w:jc w:val="both"/>
        <w:rPr>
          <w:i/>
          <w:sz w:val="28"/>
          <w:szCs w:val="28"/>
          <w:lang w:val="nl-NL"/>
        </w:rPr>
      </w:pPr>
      <w:r>
        <w:rPr>
          <w:sz w:val="28"/>
          <w:szCs w:val="28"/>
          <w:lang w:val="nl-NL"/>
        </w:rPr>
        <w:t>Địa chỉ cơ sở:</w:t>
      </w:r>
    </w:p>
    <w:p w14:paraId="4B61E4F3" w14:textId="77777777" w:rsidR="006F3EFE" w:rsidRDefault="006F3EFE" w:rsidP="003E2E21">
      <w:pPr>
        <w:spacing w:before="120"/>
        <w:ind w:firstLine="567"/>
        <w:jc w:val="both"/>
        <w:rPr>
          <w:sz w:val="28"/>
          <w:szCs w:val="28"/>
          <w:lang w:val="nl-NL"/>
        </w:rPr>
      </w:pPr>
      <w:r>
        <w:rPr>
          <w:sz w:val="28"/>
          <w:szCs w:val="28"/>
          <w:lang w:val="nl-NL"/>
        </w:rPr>
        <w:t>Điện thoại:                                 Fax:</w:t>
      </w:r>
    </w:p>
    <w:p w14:paraId="05991DD1" w14:textId="77777777" w:rsidR="006F3EFE" w:rsidRDefault="006F3EFE" w:rsidP="003E2E21">
      <w:pPr>
        <w:spacing w:before="120"/>
        <w:ind w:firstLine="567"/>
        <w:jc w:val="both"/>
        <w:rPr>
          <w:sz w:val="28"/>
          <w:szCs w:val="28"/>
          <w:lang w:val="nl-NL"/>
        </w:rPr>
      </w:pPr>
      <w:r>
        <w:rPr>
          <w:sz w:val="28"/>
          <w:szCs w:val="28"/>
          <w:lang w:val="nl-NL"/>
        </w:rPr>
        <w:t>Email:</w:t>
      </w:r>
    </w:p>
    <w:p w14:paraId="5E197EBD" w14:textId="77777777" w:rsidR="006F3EFE" w:rsidRDefault="006F3EFE" w:rsidP="003E2E21">
      <w:pPr>
        <w:spacing w:before="120"/>
        <w:ind w:firstLine="567"/>
        <w:jc w:val="both"/>
        <w:rPr>
          <w:sz w:val="28"/>
          <w:szCs w:val="28"/>
          <w:lang w:val="nl-NL"/>
        </w:rPr>
      </w:pPr>
      <w:r>
        <w:rPr>
          <w:sz w:val="28"/>
          <w:szCs w:val="28"/>
          <w:lang w:val="nl-NL"/>
        </w:rPr>
        <w:t>Họ và tên nghiên cứu viên chính:</w:t>
      </w:r>
    </w:p>
    <w:p w14:paraId="4FF79982" w14:textId="67A77338" w:rsidR="003E4B05" w:rsidRDefault="003E4B05" w:rsidP="003E2E21">
      <w:pPr>
        <w:spacing w:before="120"/>
        <w:ind w:firstLine="567"/>
        <w:jc w:val="both"/>
        <w:rPr>
          <w:sz w:val="26"/>
          <w:szCs w:val="26"/>
          <w:lang w:val="vi-VN"/>
          <w14:ligatures w14:val="none"/>
        </w:rPr>
      </w:pPr>
      <w:proofErr w:type="spellStart"/>
      <w:r>
        <w:rPr>
          <w:sz w:val="28"/>
          <w:szCs w:val="28"/>
        </w:rPr>
        <w:t>Số</w:t>
      </w:r>
      <w:proofErr w:type="spellEnd"/>
      <w:r>
        <w:rPr>
          <w:sz w:val="28"/>
          <w:szCs w:val="28"/>
        </w:rPr>
        <w:t xml:space="preserve"> </w:t>
      </w:r>
      <w:proofErr w:type="spellStart"/>
      <w:r>
        <w:rPr>
          <w:sz w:val="28"/>
          <w:szCs w:val="28"/>
        </w:rPr>
        <w:t>chứng</w:t>
      </w:r>
      <w:proofErr w:type="spellEnd"/>
      <w:r>
        <w:rPr>
          <w:sz w:val="28"/>
          <w:szCs w:val="28"/>
        </w:rPr>
        <w:t xml:space="preserve"> </w:t>
      </w:r>
      <w:proofErr w:type="spellStart"/>
      <w:r>
        <w:rPr>
          <w:sz w:val="28"/>
          <w:szCs w:val="28"/>
        </w:rPr>
        <w:t>minh</w:t>
      </w:r>
      <w:proofErr w:type="spellEnd"/>
      <w:r>
        <w:rPr>
          <w:sz w:val="28"/>
          <w:szCs w:val="28"/>
        </w:rPr>
        <w:t xml:space="preserve"> </w:t>
      </w:r>
      <w:proofErr w:type="spellStart"/>
      <w:r>
        <w:rPr>
          <w:sz w:val="28"/>
          <w:szCs w:val="28"/>
        </w:rPr>
        <w:t>nhân</w:t>
      </w:r>
      <w:proofErr w:type="spellEnd"/>
      <w:r>
        <w:rPr>
          <w:sz w:val="28"/>
          <w:szCs w:val="28"/>
        </w:rPr>
        <w:t xml:space="preserve"> </w:t>
      </w:r>
      <w:proofErr w:type="spellStart"/>
      <w:r>
        <w:rPr>
          <w:sz w:val="28"/>
          <w:szCs w:val="28"/>
        </w:rPr>
        <w:t>dân</w:t>
      </w:r>
      <w:proofErr w:type="spellEnd"/>
      <w:r>
        <w:rPr>
          <w:sz w:val="28"/>
          <w:szCs w:val="28"/>
        </w:rPr>
        <w:t>/</w:t>
      </w:r>
      <w:proofErr w:type="spellStart"/>
      <w:r>
        <w:rPr>
          <w:sz w:val="28"/>
          <w:szCs w:val="28"/>
        </w:rPr>
        <w:t>số</w:t>
      </w:r>
      <w:proofErr w:type="spellEnd"/>
      <w:r>
        <w:rPr>
          <w:sz w:val="28"/>
          <w:szCs w:val="28"/>
        </w:rPr>
        <w:t xml:space="preserve"> </w:t>
      </w:r>
      <w:proofErr w:type="spellStart"/>
      <w:r>
        <w:rPr>
          <w:sz w:val="28"/>
          <w:szCs w:val="28"/>
        </w:rPr>
        <w:t>căn</w:t>
      </w:r>
      <w:proofErr w:type="spellEnd"/>
      <w:r>
        <w:rPr>
          <w:sz w:val="28"/>
          <w:szCs w:val="28"/>
        </w:rPr>
        <w:t xml:space="preserve"> </w:t>
      </w:r>
      <w:proofErr w:type="spellStart"/>
      <w:r>
        <w:rPr>
          <w:sz w:val="28"/>
          <w:szCs w:val="28"/>
        </w:rPr>
        <w:t>cước</w:t>
      </w:r>
      <w:proofErr w:type="spellEnd"/>
      <w:r>
        <w:rPr>
          <w:sz w:val="28"/>
          <w:szCs w:val="28"/>
        </w:rPr>
        <w:t xml:space="preserve"> </w:t>
      </w:r>
      <w:proofErr w:type="spellStart"/>
      <w:r>
        <w:rPr>
          <w:sz w:val="28"/>
          <w:szCs w:val="28"/>
        </w:rPr>
        <w:t>công</w:t>
      </w:r>
      <w:proofErr w:type="spellEnd"/>
      <w:r>
        <w:rPr>
          <w:sz w:val="28"/>
          <w:szCs w:val="28"/>
        </w:rPr>
        <w:t xml:space="preserve"> </w:t>
      </w:r>
      <w:proofErr w:type="spellStart"/>
      <w:r>
        <w:rPr>
          <w:sz w:val="28"/>
          <w:szCs w:val="28"/>
        </w:rPr>
        <w:t>dân</w:t>
      </w:r>
      <w:proofErr w:type="spellEnd"/>
      <w:r>
        <w:rPr>
          <w:sz w:val="28"/>
          <w:szCs w:val="28"/>
        </w:rPr>
        <w:t>/</w:t>
      </w:r>
      <w:proofErr w:type="spellStart"/>
      <w:r>
        <w:rPr>
          <w:sz w:val="28"/>
          <w:szCs w:val="28"/>
        </w:rPr>
        <w:t>số</w:t>
      </w:r>
      <w:proofErr w:type="spellEnd"/>
      <w:r>
        <w:rPr>
          <w:sz w:val="28"/>
          <w:szCs w:val="28"/>
        </w:rPr>
        <w:t xml:space="preserve"> </w:t>
      </w:r>
      <w:proofErr w:type="spellStart"/>
      <w:r>
        <w:rPr>
          <w:sz w:val="28"/>
          <w:szCs w:val="28"/>
        </w:rPr>
        <w:t>căn</w:t>
      </w:r>
      <w:proofErr w:type="spellEnd"/>
      <w:r>
        <w:rPr>
          <w:sz w:val="28"/>
          <w:szCs w:val="28"/>
        </w:rPr>
        <w:t xml:space="preserve"> </w:t>
      </w:r>
      <w:proofErr w:type="spellStart"/>
      <w:r>
        <w:rPr>
          <w:sz w:val="28"/>
          <w:szCs w:val="28"/>
        </w:rPr>
        <w:t>cước</w:t>
      </w:r>
      <w:proofErr w:type="spellEnd"/>
      <w:r>
        <w:rPr>
          <w:sz w:val="28"/>
          <w:szCs w:val="28"/>
        </w:rPr>
        <w:t>/</w:t>
      </w:r>
      <w:proofErr w:type="spellStart"/>
      <w:r>
        <w:rPr>
          <w:sz w:val="28"/>
          <w:szCs w:val="28"/>
        </w:rPr>
        <w:t>số</w:t>
      </w:r>
      <w:proofErr w:type="spellEnd"/>
      <w:r>
        <w:rPr>
          <w:sz w:val="28"/>
          <w:szCs w:val="28"/>
        </w:rPr>
        <w:t xml:space="preserve"> </w:t>
      </w:r>
      <w:proofErr w:type="spellStart"/>
      <w:r>
        <w:rPr>
          <w:sz w:val="28"/>
          <w:szCs w:val="28"/>
        </w:rPr>
        <w:t>định</w:t>
      </w:r>
      <w:proofErr w:type="spellEnd"/>
      <w:r>
        <w:rPr>
          <w:sz w:val="28"/>
          <w:szCs w:val="28"/>
        </w:rPr>
        <w:t xml:space="preserve"> </w:t>
      </w:r>
      <w:proofErr w:type="spellStart"/>
      <w:r>
        <w:rPr>
          <w:sz w:val="28"/>
          <w:szCs w:val="28"/>
        </w:rPr>
        <w:t>danh</w:t>
      </w:r>
      <w:proofErr w:type="spellEnd"/>
      <w:r>
        <w:rPr>
          <w:sz w:val="28"/>
          <w:szCs w:val="28"/>
        </w:rPr>
        <w:t xml:space="preserve"> </w:t>
      </w:r>
      <w:proofErr w:type="spellStart"/>
      <w:r>
        <w:rPr>
          <w:sz w:val="28"/>
          <w:szCs w:val="28"/>
        </w:rPr>
        <w:t>cá</w:t>
      </w:r>
      <w:proofErr w:type="spellEnd"/>
      <w:r>
        <w:rPr>
          <w:sz w:val="28"/>
          <w:szCs w:val="28"/>
        </w:rPr>
        <w:t xml:space="preserve"> </w:t>
      </w:r>
      <w:proofErr w:type="spellStart"/>
      <w:r>
        <w:rPr>
          <w:sz w:val="28"/>
          <w:szCs w:val="28"/>
        </w:rPr>
        <w:t>nhân</w:t>
      </w:r>
      <w:proofErr w:type="spellEnd"/>
      <w:r>
        <w:rPr>
          <w:sz w:val="28"/>
          <w:szCs w:val="28"/>
        </w:rPr>
        <w:t>/</w:t>
      </w:r>
      <w:proofErr w:type="spellStart"/>
      <w:r>
        <w:rPr>
          <w:sz w:val="28"/>
          <w:szCs w:val="28"/>
        </w:rPr>
        <w:t>số</w:t>
      </w:r>
      <w:proofErr w:type="spellEnd"/>
      <w:r>
        <w:rPr>
          <w:sz w:val="28"/>
          <w:szCs w:val="28"/>
        </w:rPr>
        <w:t xml:space="preserve"> </w:t>
      </w:r>
      <w:proofErr w:type="spellStart"/>
      <w:r>
        <w:rPr>
          <w:sz w:val="28"/>
          <w:szCs w:val="28"/>
        </w:rPr>
        <w:t>hộ</w:t>
      </w:r>
      <w:proofErr w:type="spellEnd"/>
      <w:r>
        <w:rPr>
          <w:sz w:val="28"/>
          <w:szCs w:val="28"/>
        </w:rPr>
        <w:t xml:space="preserve"> chiếu</w:t>
      </w:r>
      <w:r w:rsidR="003E2E21">
        <w:rPr>
          <w:rStyle w:val="FootnoteReference"/>
          <w:sz w:val="28"/>
          <w:szCs w:val="28"/>
        </w:rPr>
        <w:footnoteReference w:customMarkFollows="1" w:id="165"/>
        <w:t>1</w:t>
      </w:r>
      <w:r>
        <w:rPr>
          <w:sz w:val="26"/>
          <w:szCs w:val="26"/>
          <w:lang w:val="vi-VN"/>
          <w14:ligatures w14:val="none"/>
        </w:rPr>
        <w:t>:.................................</w:t>
      </w:r>
    </w:p>
    <w:p w14:paraId="5063F398" w14:textId="77777777" w:rsidR="006F3EFE" w:rsidRDefault="006F3EFE" w:rsidP="003E2E21">
      <w:pPr>
        <w:spacing w:before="120"/>
        <w:ind w:firstLine="567"/>
        <w:jc w:val="both"/>
        <w:rPr>
          <w:sz w:val="28"/>
          <w:szCs w:val="28"/>
          <w:lang w:val="nl-NL"/>
        </w:rPr>
      </w:pPr>
      <w:r>
        <w:rPr>
          <w:sz w:val="28"/>
          <w:szCs w:val="28"/>
          <w:lang w:val="nl-NL"/>
        </w:rPr>
        <w:t>Điện thoại:                                 Email:</w:t>
      </w:r>
    </w:p>
    <w:p w14:paraId="2585013C" w14:textId="77777777" w:rsidR="006F3EFE" w:rsidRDefault="006F3EFE" w:rsidP="003E2E21">
      <w:pPr>
        <w:spacing w:before="120"/>
        <w:ind w:firstLine="567"/>
        <w:jc w:val="both"/>
        <w:rPr>
          <w:sz w:val="28"/>
          <w:szCs w:val="28"/>
          <w:lang w:val="nl-NL"/>
        </w:rPr>
      </w:pPr>
      <w:r>
        <w:rPr>
          <w:sz w:val="28"/>
          <w:szCs w:val="28"/>
          <w:lang w:val="nl-NL"/>
        </w:rPr>
        <w:t>Tổ chức/cá nhân chủ sở hữu thiết bị y tế:</w:t>
      </w:r>
    </w:p>
    <w:p w14:paraId="7DEB09CD" w14:textId="51FE09F5" w:rsidR="003E4B05" w:rsidRDefault="003E4B05" w:rsidP="003E2E21">
      <w:pPr>
        <w:spacing w:before="120"/>
        <w:ind w:firstLine="567"/>
        <w:jc w:val="both"/>
        <w:rPr>
          <w:sz w:val="26"/>
          <w:szCs w:val="26"/>
          <w:lang w:val="vi-VN"/>
          <w14:ligatures w14:val="none"/>
        </w:rPr>
      </w:pPr>
      <w:proofErr w:type="spellStart"/>
      <w:r>
        <w:rPr>
          <w:sz w:val="28"/>
          <w:szCs w:val="28"/>
        </w:rPr>
        <w:t>Số</w:t>
      </w:r>
      <w:proofErr w:type="spellEnd"/>
      <w:r>
        <w:rPr>
          <w:sz w:val="28"/>
          <w:szCs w:val="28"/>
        </w:rPr>
        <w:t xml:space="preserve"> </w:t>
      </w:r>
      <w:proofErr w:type="spellStart"/>
      <w:r>
        <w:rPr>
          <w:sz w:val="28"/>
          <w:szCs w:val="28"/>
        </w:rPr>
        <w:t>chứng</w:t>
      </w:r>
      <w:proofErr w:type="spellEnd"/>
      <w:r>
        <w:rPr>
          <w:sz w:val="28"/>
          <w:szCs w:val="28"/>
        </w:rPr>
        <w:t xml:space="preserve"> </w:t>
      </w:r>
      <w:proofErr w:type="spellStart"/>
      <w:r>
        <w:rPr>
          <w:sz w:val="28"/>
          <w:szCs w:val="28"/>
        </w:rPr>
        <w:t>minh</w:t>
      </w:r>
      <w:proofErr w:type="spellEnd"/>
      <w:r>
        <w:rPr>
          <w:sz w:val="28"/>
          <w:szCs w:val="28"/>
        </w:rPr>
        <w:t xml:space="preserve"> </w:t>
      </w:r>
      <w:proofErr w:type="spellStart"/>
      <w:r>
        <w:rPr>
          <w:sz w:val="28"/>
          <w:szCs w:val="28"/>
        </w:rPr>
        <w:t>nhân</w:t>
      </w:r>
      <w:proofErr w:type="spellEnd"/>
      <w:r>
        <w:rPr>
          <w:sz w:val="28"/>
          <w:szCs w:val="28"/>
        </w:rPr>
        <w:t xml:space="preserve"> </w:t>
      </w:r>
      <w:proofErr w:type="spellStart"/>
      <w:r>
        <w:rPr>
          <w:sz w:val="28"/>
          <w:szCs w:val="28"/>
        </w:rPr>
        <w:t>dân</w:t>
      </w:r>
      <w:proofErr w:type="spellEnd"/>
      <w:r>
        <w:rPr>
          <w:sz w:val="28"/>
          <w:szCs w:val="28"/>
        </w:rPr>
        <w:t>/</w:t>
      </w:r>
      <w:proofErr w:type="spellStart"/>
      <w:r>
        <w:rPr>
          <w:sz w:val="28"/>
          <w:szCs w:val="28"/>
        </w:rPr>
        <w:t>số</w:t>
      </w:r>
      <w:proofErr w:type="spellEnd"/>
      <w:r>
        <w:rPr>
          <w:sz w:val="28"/>
          <w:szCs w:val="28"/>
        </w:rPr>
        <w:t xml:space="preserve"> </w:t>
      </w:r>
      <w:proofErr w:type="spellStart"/>
      <w:r>
        <w:rPr>
          <w:sz w:val="28"/>
          <w:szCs w:val="28"/>
        </w:rPr>
        <w:t>căn</w:t>
      </w:r>
      <w:proofErr w:type="spellEnd"/>
      <w:r>
        <w:rPr>
          <w:sz w:val="28"/>
          <w:szCs w:val="28"/>
        </w:rPr>
        <w:t xml:space="preserve"> </w:t>
      </w:r>
      <w:proofErr w:type="spellStart"/>
      <w:r>
        <w:rPr>
          <w:sz w:val="28"/>
          <w:szCs w:val="28"/>
        </w:rPr>
        <w:t>cước</w:t>
      </w:r>
      <w:proofErr w:type="spellEnd"/>
      <w:r>
        <w:rPr>
          <w:sz w:val="28"/>
          <w:szCs w:val="28"/>
        </w:rPr>
        <w:t xml:space="preserve"> </w:t>
      </w:r>
      <w:proofErr w:type="spellStart"/>
      <w:r>
        <w:rPr>
          <w:sz w:val="28"/>
          <w:szCs w:val="28"/>
        </w:rPr>
        <w:t>công</w:t>
      </w:r>
      <w:proofErr w:type="spellEnd"/>
      <w:r>
        <w:rPr>
          <w:sz w:val="28"/>
          <w:szCs w:val="28"/>
        </w:rPr>
        <w:t xml:space="preserve"> </w:t>
      </w:r>
      <w:proofErr w:type="spellStart"/>
      <w:r>
        <w:rPr>
          <w:sz w:val="28"/>
          <w:szCs w:val="28"/>
        </w:rPr>
        <w:t>dân</w:t>
      </w:r>
      <w:proofErr w:type="spellEnd"/>
      <w:r>
        <w:rPr>
          <w:sz w:val="28"/>
          <w:szCs w:val="28"/>
        </w:rPr>
        <w:t>/</w:t>
      </w:r>
      <w:proofErr w:type="spellStart"/>
      <w:r>
        <w:rPr>
          <w:sz w:val="28"/>
          <w:szCs w:val="28"/>
        </w:rPr>
        <w:t>số</w:t>
      </w:r>
      <w:proofErr w:type="spellEnd"/>
      <w:r>
        <w:rPr>
          <w:sz w:val="28"/>
          <w:szCs w:val="28"/>
        </w:rPr>
        <w:t xml:space="preserve"> </w:t>
      </w:r>
      <w:proofErr w:type="spellStart"/>
      <w:r>
        <w:rPr>
          <w:sz w:val="28"/>
          <w:szCs w:val="28"/>
        </w:rPr>
        <w:t>căn</w:t>
      </w:r>
      <w:proofErr w:type="spellEnd"/>
      <w:r>
        <w:rPr>
          <w:sz w:val="28"/>
          <w:szCs w:val="28"/>
        </w:rPr>
        <w:t xml:space="preserve"> </w:t>
      </w:r>
      <w:proofErr w:type="spellStart"/>
      <w:r>
        <w:rPr>
          <w:sz w:val="28"/>
          <w:szCs w:val="28"/>
        </w:rPr>
        <w:t>cước</w:t>
      </w:r>
      <w:proofErr w:type="spellEnd"/>
      <w:r>
        <w:rPr>
          <w:sz w:val="28"/>
          <w:szCs w:val="28"/>
        </w:rPr>
        <w:t>/</w:t>
      </w:r>
      <w:proofErr w:type="spellStart"/>
      <w:r>
        <w:rPr>
          <w:sz w:val="28"/>
          <w:szCs w:val="28"/>
        </w:rPr>
        <w:t>số</w:t>
      </w:r>
      <w:proofErr w:type="spellEnd"/>
      <w:r>
        <w:rPr>
          <w:sz w:val="28"/>
          <w:szCs w:val="28"/>
        </w:rPr>
        <w:t xml:space="preserve"> </w:t>
      </w:r>
      <w:proofErr w:type="spellStart"/>
      <w:r>
        <w:rPr>
          <w:sz w:val="28"/>
          <w:szCs w:val="28"/>
        </w:rPr>
        <w:t>định</w:t>
      </w:r>
      <w:proofErr w:type="spellEnd"/>
      <w:r>
        <w:rPr>
          <w:sz w:val="28"/>
          <w:szCs w:val="28"/>
        </w:rPr>
        <w:t xml:space="preserve"> </w:t>
      </w:r>
      <w:proofErr w:type="spellStart"/>
      <w:r>
        <w:rPr>
          <w:sz w:val="28"/>
          <w:szCs w:val="28"/>
        </w:rPr>
        <w:t>danh</w:t>
      </w:r>
      <w:proofErr w:type="spellEnd"/>
      <w:r>
        <w:rPr>
          <w:sz w:val="28"/>
          <w:szCs w:val="28"/>
        </w:rPr>
        <w:t xml:space="preserve"> </w:t>
      </w:r>
      <w:proofErr w:type="spellStart"/>
      <w:r>
        <w:rPr>
          <w:sz w:val="28"/>
          <w:szCs w:val="28"/>
        </w:rPr>
        <w:t>cá</w:t>
      </w:r>
      <w:proofErr w:type="spellEnd"/>
      <w:r>
        <w:rPr>
          <w:sz w:val="28"/>
          <w:szCs w:val="28"/>
        </w:rPr>
        <w:t xml:space="preserve"> </w:t>
      </w:r>
      <w:proofErr w:type="spellStart"/>
      <w:r>
        <w:rPr>
          <w:sz w:val="28"/>
          <w:szCs w:val="28"/>
        </w:rPr>
        <w:t>nhân</w:t>
      </w:r>
      <w:proofErr w:type="spellEnd"/>
      <w:r>
        <w:rPr>
          <w:sz w:val="28"/>
          <w:szCs w:val="28"/>
        </w:rPr>
        <w:t>/</w:t>
      </w:r>
      <w:proofErr w:type="spellStart"/>
      <w:r>
        <w:rPr>
          <w:sz w:val="28"/>
          <w:szCs w:val="28"/>
        </w:rPr>
        <w:t>số</w:t>
      </w:r>
      <w:proofErr w:type="spellEnd"/>
      <w:r>
        <w:rPr>
          <w:sz w:val="28"/>
          <w:szCs w:val="28"/>
        </w:rPr>
        <w:t xml:space="preserve"> </w:t>
      </w:r>
      <w:proofErr w:type="spellStart"/>
      <w:r>
        <w:rPr>
          <w:sz w:val="28"/>
          <w:szCs w:val="28"/>
        </w:rPr>
        <w:t>hộ</w:t>
      </w:r>
      <w:proofErr w:type="spellEnd"/>
      <w:r>
        <w:rPr>
          <w:sz w:val="28"/>
          <w:szCs w:val="28"/>
        </w:rPr>
        <w:t xml:space="preserve"> </w:t>
      </w:r>
      <w:proofErr w:type="spellStart"/>
      <w:r>
        <w:rPr>
          <w:sz w:val="28"/>
          <w:szCs w:val="28"/>
        </w:rPr>
        <w:t>chiếu</w:t>
      </w:r>
      <w:proofErr w:type="spellEnd"/>
      <w:r>
        <w:rPr>
          <w:sz w:val="28"/>
          <w:szCs w:val="28"/>
        </w:rPr>
        <w:t xml:space="preserve"> (</w:t>
      </w:r>
      <w:proofErr w:type="spellStart"/>
      <w:r>
        <w:rPr>
          <w:sz w:val="28"/>
          <w:szCs w:val="28"/>
        </w:rPr>
        <w:t>đối</w:t>
      </w:r>
      <w:proofErr w:type="spellEnd"/>
      <w:r>
        <w:rPr>
          <w:sz w:val="28"/>
          <w:szCs w:val="28"/>
        </w:rPr>
        <w:t xml:space="preserve"> </w:t>
      </w:r>
      <w:proofErr w:type="spellStart"/>
      <w:r>
        <w:rPr>
          <w:sz w:val="28"/>
          <w:szCs w:val="28"/>
        </w:rPr>
        <w:t>với</w:t>
      </w:r>
      <w:proofErr w:type="spellEnd"/>
      <w:r>
        <w:rPr>
          <w:sz w:val="28"/>
          <w:szCs w:val="28"/>
        </w:rPr>
        <w:t xml:space="preserve"> </w:t>
      </w:r>
      <w:proofErr w:type="spellStart"/>
      <w:r>
        <w:rPr>
          <w:sz w:val="28"/>
          <w:szCs w:val="28"/>
        </w:rPr>
        <w:t>cá</w:t>
      </w:r>
      <w:proofErr w:type="spellEnd"/>
      <w:r>
        <w:rPr>
          <w:sz w:val="28"/>
          <w:szCs w:val="28"/>
        </w:rPr>
        <w:t xml:space="preserve"> </w:t>
      </w:r>
      <w:proofErr w:type="spellStart"/>
      <w:r>
        <w:rPr>
          <w:sz w:val="28"/>
          <w:szCs w:val="28"/>
        </w:rPr>
        <w:t>nhân</w:t>
      </w:r>
      <w:proofErr w:type="spellEnd"/>
      <w:r>
        <w:rPr>
          <w:sz w:val="28"/>
          <w:szCs w:val="28"/>
        </w:rPr>
        <w:t>)</w:t>
      </w:r>
      <w:r w:rsidR="003E2E21">
        <w:rPr>
          <w:rStyle w:val="FootnoteReference"/>
          <w:sz w:val="28"/>
          <w:szCs w:val="28"/>
        </w:rPr>
        <w:footnoteReference w:customMarkFollows="1" w:id="166"/>
        <w:t>2</w:t>
      </w:r>
      <w:r>
        <w:rPr>
          <w:sz w:val="26"/>
          <w:szCs w:val="26"/>
          <w:lang w:val="vi-VN"/>
          <w14:ligatures w14:val="none"/>
        </w:rPr>
        <w:t>:.................................</w:t>
      </w:r>
    </w:p>
    <w:p w14:paraId="151DCEEB" w14:textId="77777777" w:rsidR="006F3EFE" w:rsidRDefault="006F3EFE" w:rsidP="003E2E21">
      <w:pPr>
        <w:spacing w:before="120"/>
        <w:ind w:firstLine="567"/>
        <w:jc w:val="both"/>
        <w:rPr>
          <w:i/>
          <w:color w:val="000000"/>
          <w:sz w:val="28"/>
          <w:szCs w:val="28"/>
          <w:lang w:val="nl-NL"/>
        </w:rPr>
      </w:pPr>
      <w:r>
        <w:rPr>
          <w:color w:val="000000"/>
          <w:sz w:val="28"/>
          <w:szCs w:val="28"/>
          <w:lang w:val="nl-NL"/>
        </w:rPr>
        <w:t>Địa chỉ giao dịch:</w:t>
      </w:r>
    </w:p>
    <w:p w14:paraId="3397C019" w14:textId="77777777" w:rsidR="006F3EFE" w:rsidRDefault="006F3EFE" w:rsidP="003E2E21">
      <w:pPr>
        <w:spacing w:before="120"/>
        <w:ind w:firstLine="567"/>
        <w:jc w:val="both"/>
        <w:rPr>
          <w:color w:val="000000"/>
          <w:sz w:val="28"/>
          <w:szCs w:val="28"/>
          <w:lang w:val="nl-NL"/>
        </w:rPr>
      </w:pPr>
      <w:r>
        <w:rPr>
          <w:color w:val="000000"/>
          <w:sz w:val="28"/>
          <w:szCs w:val="28"/>
          <w:lang w:val="nl-NL"/>
        </w:rPr>
        <w:t>Điện thoại:                                 Fax:</w:t>
      </w:r>
    </w:p>
    <w:p w14:paraId="5FB157CC" w14:textId="77777777" w:rsidR="006F3EFE" w:rsidRDefault="006F3EFE" w:rsidP="003E2E21">
      <w:pPr>
        <w:spacing w:before="120"/>
        <w:ind w:firstLine="567"/>
        <w:jc w:val="both"/>
        <w:rPr>
          <w:color w:val="000000"/>
          <w:sz w:val="28"/>
          <w:szCs w:val="28"/>
          <w:lang w:val="nl-NL"/>
        </w:rPr>
      </w:pPr>
      <w:r>
        <w:rPr>
          <w:color w:val="000000"/>
          <w:sz w:val="28"/>
          <w:szCs w:val="28"/>
          <w:lang w:val="nl-NL"/>
        </w:rPr>
        <w:t>Email:</w:t>
      </w:r>
    </w:p>
    <w:p w14:paraId="31820959" w14:textId="77777777" w:rsidR="006F3EFE" w:rsidRDefault="006F3EFE" w:rsidP="003E2E21">
      <w:pPr>
        <w:spacing w:before="120"/>
        <w:ind w:firstLine="567"/>
        <w:jc w:val="both"/>
        <w:rPr>
          <w:sz w:val="28"/>
          <w:szCs w:val="28"/>
          <w:lang w:val="nl-NL"/>
        </w:rPr>
      </w:pPr>
      <w:r>
        <w:rPr>
          <w:spacing w:val="-4"/>
          <w:sz w:val="28"/>
          <w:szCs w:val="28"/>
          <w:lang w:val="nl-NL"/>
        </w:rPr>
        <w:t>Đề nghị Bộ Y tế phê duyệt nghiên cứu thử nghiệm lâm sàng thiết bị y tế với các nội dung sau</w:t>
      </w:r>
      <w:r>
        <w:rPr>
          <w:sz w:val="28"/>
          <w:szCs w:val="28"/>
          <w:lang w:val="nl-NL"/>
        </w:rPr>
        <w:t>:</w:t>
      </w:r>
    </w:p>
    <w:p w14:paraId="64AD65CF" w14:textId="77777777" w:rsidR="006F3EFE" w:rsidRDefault="006F3EFE" w:rsidP="003E2E21">
      <w:pPr>
        <w:numPr>
          <w:ilvl w:val="0"/>
          <w:numId w:val="22"/>
        </w:numPr>
        <w:spacing w:before="120"/>
        <w:ind w:firstLine="567"/>
        <w:jc w:val="both"/>
        <w:rPr>
          <w:sz w:val="28"/>
          <w:szCs w:val="28"/>
          <w:lang w:val="nl-NL"/>
        </w:rPr>
      </w:pPr>
      <w:r>
        <w:rPr>
          <w:sz w:val="28"/>
          <w:szCs w:val="28"/>
          <w:lang w:val="nl-NL"/>
        </w:rPr>
        <w:t>Giai đoạn nghiên cứu thử</w:t>
      </w:r>
      <w:r>
        <w:rPr>
          <w:sz w:val="28"/>
          <w:szCs w:val="28"/>
          <w:lang w:val="vi-VN"/>
        </w:rPr>
        <w:t xml:space="preserve"> nghiệm </w:t>
      </w:r>
      <w:r>
        <w:rPr>
          <w:sz w:val="28"/>
          <w:szCs w:val="28"/>
          <w:lang w:val="nl-NL"/>
        </w:rPr>
        <w:t>lâm sàng:</w:t>
      </w:r>
    </w:p>
    <w:p w14:paraId="6B27A52A" w14:textId="77777777" w:rsidR="006F3EFE" w:rsidRDefault="006F3EFE" w:rsidP="003E2E21">
      <w:pPr>
        <w:numPr>
          <w:ilvl w:val="0"/>
          <w:numId w:val="22"/>
        </w:numPr>
        <w:spacing w:before="120"/>
        <w:ind w:firstLine="567"/>
        <w:jc w:val="both"/>
        <w:rPr>
          <w:sz w:val="28"/>
          <w:szCs w:val="28"/>
          <w:lang w:val="nl-NL"/>
        </w:rPr>
      </w:pPr>
      <w:r>
        <w:rPr>
          <w:sz w:val="28"/>
          <w:szCs w:val="28"/>
          <w:lang w:val="nl-NL"/>
        </w:rPr>
        <w:t>Tên thiết bị y tế:</w:t>
      </w:r>
    </w:p>
    <w:p w14:paraId="6AF83CD5" w14:textId="77777777" w:rsidR="006F3EFE" w:rsidRDefault="006F3EFE" w:rsidP="003E2E21">
      <w:pPr>
        <w:numPr>
          <w:ilvl w:val="0"/>
          <w:numId w:val="22"/>
        </w:numPr>
        <w:spacing w:before="120"/>
        <w:ind w:firstLine="567"/>
        <w:jc w:val="both"/>
        <w:rPr>
          <w:sz w:val="28"/>
          <w:szCs w:val="28"/>
          <w:lang w:val="nl-NL"/>
        </w:rPr>
      </w:pPr>
      <w:r>
        <w:rPr>
          <w:sz w:val="28"/>
          <w:szCs w:val="28"/>
          <w:lang w:val="nl-NL"/>
        </w:rPr>
        <w:t xml:space="preserve">Chủng loại: </w:t>
      </w:r>
    </w:p>
    <w:p w14:paraId="5042ABE4" w14:textId="77777777" w:rsidR="006F3EFE" w:rsidRDefault="006F3EFE" w:rsidP="003E2E21">
      <w:pPr>
        <w:numPr>
          <w:ilvl w:val="0"/>
          <w:numId w:val="22"/>
        </w:numPr>
        <w:spacing w:before="120"/>
        <w:ind w:firstLine="567"/>
        <w:jc w:val="both"/>
        <w:rPr>
          <w:sz w:val="28"/>
          <w:szCs w:val="28"/>
          <w:lang w:val="nl-NL"/>
        </w:rPr>
      </w:pPr>
      <w:r>
        <w:rPr>
          <w:sz w:val="28"/>
          <w:szCs w:val="28"/>
          <w:lang w:val="nl-NL"/>
        </w:rPr>
        <w:t>Loại thiết bị y tế:</w:t>
      </w:r>
    </w:p>
    <w:p w14:paraId="28C9350D" w14:textId="77777777" w:rsidR="006F3EFE" w:rsidRDefault="006F3EFE" w:rsidP="003E2E21">
      <w:pPr>
        <w:numPr>
          <w:ilvl w:val="0"/>
          <w:numId w:val="22"/>
        </w:numPr>
        <w:spacing w:before="120"/>
        <w:ind w:firstLine="567"/>
        <w:jc w:val="both"/>
        <w:rPr>
          <w:sz w:val="28"/>
          <w:szCs w:val="28"/>
          <w:lang w:val="nl-NL"/>
        </w:rPr>
      </w:pPr>
      <w:r>
        <w:rPr>
          <w:sz w:val="28"/>
          <w:szCs w:val="28"/>
          <w:lang w:val="nl-NL"/>
        </w:rPr>
        <w:t>Tên cơ sở sản xuất:</w:t>
      </w:r>
    </w:p>
    <w:p w14:paraId="4A050ACA" w14:textId="77777777" w:rsidR="006F3EFE" w:rsidRDefault="006F3EFE" w:rsidP="003E2E21">
      <w:pPr>
        <w:numPr>
          <w:ilvl w:val="0"/>
          <w:numId w:val="22"/>
        </w:numPr>
        <w:spacing w:before="120"/>
        <w:ind w:firstLine="567"/>
        <w:jc w:val="both"/>
        <w:rPr>
          <w:sz w:val="28"/>
          <w:szCs w:val="28"/>
          <w:lang w:val="nl-NL"/>
        </w:rPr>
      </w:pPr>
      <w:r>
        <w:rPr>
          <w:sz w:val="28"/>
          <w:szCs w:val="28"/>
          <w:lang w:val="nl-NL"/>
        </w:rPr>
        <w:t>Địa chỉ cơ sở sản xuất:</w:t>
      </w:r>
    </w:p>
    <w:p w14:paraId="3E7BC3C5" w14:textId="77777777" w:rsidR="006F3EFE" w:rsidRDefault="006F3EFE" w:rsidP="003E2E21">
      <w:pPr>
        <w:numPr>
          <w:ilvl w:val="0"/>
          <w:numId w:val="22"/>
        </w:numPr>
        <w:spacing w:before="120"/>
        <w:ind w:firstLine="567"/>
        <w:jc w:val="both"/>
        <w:rPr>
          <w:sz w:val="28"/>
          <w:szCs w:val="28"/>
          <w:lang w:val="nl-NL"/>
        </w:rPr>
      </w:pPr>
      <w:r>
        <w:rPr>
          <w:sz w:val="28"/>
          <w:szCs w:val="28"/>
          <w:lang w:val="nl-NL"/>
        </w:rPr>
        <w:lastRenderedPageBreak/>
        <w:t>Tên chủ sở hữu thiết bị y tế:</w:t>
      </w:r>
    </w:p>
    <w:p w14:paraId="2D1234FC" w14:textId="77777777" w:rsidR="006F3EFE" w:rsidRDefault="006F3EFE" w:rsidP="003E2E21">
      <w:pPr>
        <w:tabs>
          <w:tab w:val="left" w:pos="360"/>
          <w:tab w:val="left" w:pos="1080"/>
        </w:tabs>
        <w:spacing w:before="120"/>
        <w:ind w:firstLine="567"/>
        <w:jc w:val="both"/>
        <w:rPr>
          <w:sz w:val="28"/>
          <w:szCs w:val="28"/>
          <w:lang w:val="nl-NL"/>
        </w:rPr>
        <w:sectPr w:rsidR="006F3EFE" w:rsidSect="003E2E21">
          <w:type w:val="continuous"/>
          <w:pgSz w:w="11907" w:h="16840"/>
          <w:pgMar w:top="1276" w:right="1134" w:bottom="1134" w:left="1928" w:header="510" w:footer="0" w:gutter="0"/>
          <w:cols w:space="720"/>
          <w:docGrid w:linePitch="326"/>
        </w:sectPr>
      </w:pPr>
    </w:p>
    <w:p w14:paraId="1BAA309C" w14:textId="03F3F786" w:rsidR="006F3EFE" w:rsidRDefault="006F3EFE" w:rsidP="003E2E21">
      <w:pPr>
        <w:tabs>
          <w:tab w:val="left" w:pos="360"/>
          <w:tab w:val="left" w:pos="1080"/>
        </w:tabs>
        <w:spacing w:before="120"/>
        <w:ind w:firstLine="567"/>
        <w:jc w:val="both"/>
        <w:rPr>
          <w:sz w:val="28"/>
          <w:szCs w:val="28"/>
          <w:lang w:val="vi-VN"/>
        </w:rPr>
      </w:pPr>
      <w:r>
        <w:rPr>
          <w:sz w:val="28"/>
          <w:szCs w:val="28"/>
          <w:lang w:val="nl-NL"/>
        </w:rPr>
        <w:t xml:space="preserve">Hồ sơ kèm theo gồm: </w:t>
      </w:r>
      <w:r w:rsidR="003E2E21">
        <w:rPr>
          <w:rStyle w:val="FootnoteReference"/>
          <w:sz w:val="28"/>
          <w:szCs w:val="28"/>
          <w:lang w:val="nl-NL"/>
        </w:rPr>
        <w:footnoteReference w:customMarkFollows="1" w:id="167"/>
        <w:t>3</w:t>
      </w:r>
    </w:p>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6"/>
      </w:tblGrid>
      <w:tr w:rsidR="006F3EFE" w14:paraId="03269599" w14:textId="77777777" w:rsidTr="006F3EFE">
        <w:tc>
          <w:tcPr>
            <w:tcW w:w="9356" w:type="dxa"/>
          </w:tcPr>
          <w:p w14:paraId="6B1797C7" w14:textId="572B2DE0" w:rsidR="006F3EFE" w:rsidRDefault="006F3EFE" w:rsidP="003E2E21">
            <w:pPr>
              <w:tabs>
                <w:tab w:val="left" w:pos="540"/>
              </w:tabs>
              <w:spacing w:before="120"/>
              <w:ind w:firstLine="459"/>
              <w:rPr>
                <w:sz w:val="26"/>
                <w:szCs w:val="26"/>
                <w:lang w:val="vi-VN"/>
              </w:rPr>
            </w:pPr>
            <w:r>
              <w:rPr>
                <w:sz w:val="26"/>
                <w:szCs w:val="26"/>
                <w:lang w:val="vi-VN"/>
              </w:rPr>
              <w:t>1. ................................................................................................................................</w:t>
            </w:r>
          </w:p>
        </w:tc>
      </w:tr>
      <w:tr w:rsidR="006F3EFE" w14:paraId="604C9578" w14:textId="77777777" w:rsidTr="006F3EFE">
        <w:tc>
          <w:tcPr>
            <w:tcW w:w="9356" w:type="dxa"/>
          </w:tcPr>
          <w:p w14:paraId="7A45BC0F" w14:textId="7A2FAB5D" w:rsidR="006F3EFE" w:rsidRDefault="006F3EFE" w:rsidP="003E2E21">
            <w:pPr>
              <w:tabs>
                <w:tab w:val="left" w:pos="540"/>
              </w:tabs>
              <w:spacing w:before="120"/>
              <w:ind w:firstLine="459"/>
              <w:rPr>
                <w:sz w:val="26"/>
                <w:szCs w:val="26"/>
                <w:lang w:val="vi-VN"/>
              </w:rPr>
            </w:pPr>
            <w:r>
              <w:rPr>
                <w:sz w:val="26"/>
                <w:szCs w:val="26"/>
                <w:lang w:val="vi-VN"/>
              </w:rPr>
              <w:t>2................................................................................................................................</w:t>
            </w:r>
          </w:p>
        </w:tc>
      </w:tr>
      <w:tr w:rsidR="006F3EFE" w14:paraId="5B1F05D7" w14:textId="77777777" w:rsidTr="006F3EFE">
        <w:tc>
          <w:tcPr>
            <w:tcW w:w="9356" w:type="dxa"/>
          </w:tcPr>
          <w:p w14:paraId="750EFD79" w14:textId="11CDF738" w:rsidR="006F3EFE" w:rsidRDefault="006F3EFE" w:rsidP="003E2E21">
            <w:pPr>
              <w:tabs>
                <w:tab w:val="left" w:pos="540"/>
              </w:tabs>
              <w:spacing w:before="120"/>
              <w:ind w:firstLine="459"/>
              <w:rPr>
                <w:sz w:val="26"/>
                <w:szCs w:val="26"/>
                <w:lang w:val="vi-VN"/>
              </w:rPr>
            </w:pPr>
            <w:r>
              <w:rPr>
                <w:sz w:val="26"/>
                <w:szCs w:val="26"/>
                <w:lang w:val="vi-VN"/>
              </w:rPr>
              <w:t>3................................................................................................................................</w:t>
            </w:r>
          </w:p>
        </w:tc>
      </w:tr>
    </w:tbl>
    <w:p w14:paraId="7D2E2EF8" w14:textId="07B0586B" w:rsidR="006F3EFE" w:rsidRDefault="006F3EFE" w:rsidP="003E2E21">
      <w:pPr>
        <w:spacing w:before="120"/>
        <w:ind w:firstLine="567"/>
        <w:jc w:val="both"/>
        <w:rPr>
          <w:sz w:val="28"/>
          <w:szCs w:val="28"/>
          <w:lang w:val="nl-NL"/>
        </w:rPr>
      </w:pPr>
      <w:r>
        <w:rPr>
          <w:sz w:val="28"/>
          <w:szCs w:val="28"/>
          <w:lang w:val="nl-NL"/>
        </w:rPr>
        <w:t>Đề nghị Bộ Y tế xem xét và phê duyệt nghiên cứu thử nghiệm lâm sàng thiết bị y tế nêu trên.</w:t>
      </w:r>
    </w:p>
    <w:p w14:paraId="6FCCD79A" w14:textId="133CB45A" w:rsidR="006F3EFE" w:rsidRDefault="006F3EFE" w:rsidP="003E2E21">
      <w:pPr>
        <w:spacing w:before="120"/>
        <w:ind w:firstLine="567"/>
        <w:jc w:val="both"/>
        <w:rPr>
          <w:spacing w:val="-6"/>
          <w:sz w:val="28"/>
          <w:szCs w:val="28"/>
          <w:lang w:val="nl-NL"/>
        </w:rPr>
      </w:pPr>
      <w:r>
        <w:rPr>
          <w:sz w:val="28"/>
          <w:szCs w:val="28"/>
          <w:lang w:val="nl-NL"/>
        </w:rPr>
        <w:t>Cơ sở nhận thử nghiệm lâm sàng và nghiên cứu viên chính cam kết không có bất kỳ xung đột lợi ích nào giữa các bên tham gia nghiên cứu, tuân thủ đúng nghiên cứu được Bộ Y tế phê duyệt, tuân thủ các nguyên tắc thực hành lâm sàng tốt và các quy định về nghiên cứu thử</w:t>
      </w:r>
      <w:r>
        <w:rPr>
          <w:sz w:val="28"/>
          <w:szCs w:val="28"/>
          <w:lang w:val="vi-VN"/>
        </w:rPr>
        <w:t xml:space="preserve"> nghiệm </w:t>
      </w:r>
      <w:r>
        <w:rPr>
          <w:sz w:val="28"/>
          <w:szCs w:val="28"/>
          <w:lang w:val="nl-NL"/>
        </w:rPr>
        <w:t>lâm sàng thiết bị y tế</w:t>
      </w:r>
      <w:r>
        <w:rPr>
          <w:spacing w:val="-6"/>
          <w:sz w:val="28"/>
          <w:szCs w:val="28"/>
          <w:lang w:val="nl-NL"/>
        </w:rPr>
        <w:t>.</w:t>
      </w:r>
    </w:p>
    <w:p w14:paraId="2078245C" w14:textId="77777777" w:rsidR="006F3EFE" w:rsidRDefault="006F3EFE" w:rsidP="003E2E21">
      <w:pPr>
        <w:spacing w:before="120"/>
        <w:ind w:firstLine="567"/>
        <w:jc w:val="both"/>
        <w:rPr>
          <w:rFonts w:ascii="Times New Roman Bold" w:hAnsi="Times New Roman Bold"/>
          <w:lang w:val="nl-NL"/>
        </w:rPr>
      </w:pPr>
      <w:r>
        <w:rPr>
          <w:rFonts w:ascii="Times New Roman Bold" w:hAnsi="Times New Roman Bold"/>
          <w:lang w:val="nl-NL"/>
        </w:rPr>
        <w:tab/>
      </w:r>
    </w:p>
    <w:tbl>
      <w:tblPr>
        <w:tblStyle w:val="TableGrid"/>
        <w:tblW w:w="918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4927"/>
      </w:tblGrid>
      <w:tr w:rsidR="00676E18" w14:paraId="730E0E79" w14:textId="77777777" w:rsidTr="00676E18">
        <w:trPr>
          <w:jc w:val="center"/>
        </w:trPr>
        <w:tc>
          <w:tcPr>
            <w:tcW w:w="4253" w:type="dxa"/>
          </w:tcPr>
          <w:p w14:paraId="75E335A4" w14:textId="77777777" w:rsidR="00676E18" w:rsidRPr="003E2E21" w:rsidRDefault="00676E18" w:rsidP="006F3EFE">
            <w:pPr>
              <w:tabs>
                <w:tab w:val="center" w:pos="1800"/>
                <w:tab w:val="center" w:pos="6660"/>
              </w:tabs>
              <w:jc w:val="center"/>
              <w:rPr>
                <w:b/>
                <w:bCs/>
                <w:sz w:val="28"/>
                <w:szCs w:val="28"/>
                <w:lang w:val="nl-NL"/>
              </w:rPr>
            </w:pPr>
            <w:r w:rsidRPr="003E2E21">
              <w:rPr>
                <w:b/>
                <w:bCs/>
                <w:sz w:val="28"/>
                <w:szCs w:val="28"/>
                <w:lang w:val="nl-NL"/>
              </w:rPr>
              <w:t>NGHIÊN CỨU VIÊN CHÍNH</w:t>
            </w:r>
          </w:p>
          <w:p w14:paraId="607CD89E" w14:textId="77777777" w:rsidR="00676E18" w:rsidRPr="003E2E21" w:rsidRDefault="00676E18" w:rsidP="006F3EFE">
            <w:pPr>
              <w:tabs>
                <w:tab w:val="center" w:pos="1800"/>
                <w:tab w:val="center" w:pos="6660"/>
              </w:tabs>
              <w:jc w:val="center"/>
              <w:rPr>
                <w:bCs/>
                <w:i/>
                <w:sz w:val="28"/>
                <w:szCs w:val="28"/>
                <w:lang w:val="nl-NL"/>
              </w:rPr>
            </w:pPr>
            <w:r w:rsidRPr="003E2E21">
              <w:rPr>
                <w:bCs/>
                <w:i/>
                <w:spacing w:val="-4"/>
                <w:sz w:val="28"/>
                <w:szCs w:val="28"/>
                <w:lang w:val="nl-NL"/>
              </w:rPr>
              <w:t>(</w:t>
            </w:r>
            <w:r>
              <w:rPr>
                <w:bCs/>
                <w:i/>
                <w:spacing w:val="-4"/>
                <w:sz w:val="28"/>
                <w:szCs w:val="28"/>
                <w:lang w:val="nl-NL"/>
              </w:rPr>
              <w:t>K</w:t>
            </w:r>
            <w:r w:rsidRPr="003E2E21">
              <w:rPr>
                <w:bCs/>
                <w:i/>
                <w:spacing w:val="-4"/>
                <w:sz w:val="28"/>
                <w:szCs w:val="28"/>
                <w:lang w:val="nl-NL"/>
              </w:rPr>
              <w:t>ý, ghi rõ họ tên)</w:t>
            </w:r>
          </w:p>
          <w:p w14:paraId="4DFE41DD" w14:textId="288DBC48" w:rsidR="00676E18" w:rsidRPr="003E2E21" w:rsidRDefault="00676E18" w:rsidP="006F3EFE">
            <w:pPr>
              <w:tabs>
                <w:tab w:val="center" w:pos="1800"/>
                <w:tab w:val="center" w:pos="6660"/>
              </w:tabs>
              <w:jc w:val="center"/>
              <w:rPr>
                <w:b/>
                <w:bCs/>
                <w:sz w:val="28"/>
                <w:szCs w:val="28"/>
                <w:lang w:val="nl-NL"/>
              </w:rPr>
            </w:pPr>
          </w:p>
          <w:p w14:paraId="2E3197E6" w14:textId="77777777" w:rsidR="00676E18" w:rsidRPr="003E2E21" w:rsidRDefault="00676E18" w:rsidP="006F3EFE">
            <w:pPr>
              <w:tabs>
                <w:tab w:val="center" w:pos="1800"/>
                <w:tab w:val="center" w:pos="6660"/>
              </w:tabs>
              <w:jc w:val="center"/>
              <w:rPr>
                <w:bCs/>
                <w:i/>
                <w:sz w:val="28"/>
                <w:szCs w:val="28"/>
                <w:lang w:val="nl-NL"/>
              </w:rPr>
            </w:pPr>
          </w:p>
        </w:tc>
        <w:tc>
          <w:tcPr>
            <w:tcW w:w="4927" w:type="dxa"/>
          </w:tcPr>
          <w:p w14:paraId="6A039B97" w14:textId="02FF505D" w:rsidR="00676E18" w:rsidRDefault="00676E18" w:rsidP="006F3EFE">
            <w:pPr>
              <w:tabs>
                <w:tab w:val="center" w:pos="1800"/>
                <w:tab w:val="center" w:pos="6660"/>
              </w:tabs>
              <w:jc w:val="center"/>
              <w:rPr>
                <w:b/>
                <w:bCs/>
                <w:sz w:val="28"/>
                <w:szCs w:val="28"/>
                <w:lang w:val="nl-NL"/>
              </w:rPr>
            </w:pPr>
            <w:r w:rsidRPr="003E2E21">
              <w:rPr>
                <w:b/>
                <w:bCs/>
                <w:sz w:val="28"/>
                <w:szCs w:val="28"/>
                <w:lang w:val="nl-NL"/>
              </w:rPr>
              <w:t xml:space="preserve">THỦ TRƯỞNG CƠ SỞ NHẬN </w:t>
            </w:r>
          </w:p>
          <w:p w14:paraId="3F9D1983" w14:textId="6FB86BCE" w:rsidR="00676E18" w:rsidRPr="003E2E21" w:rsidRDefault="00676E18" w:rsidP="006F3EFE">
            <w:pPr>
              <w:tabs>
                <w:tab w:val="center" w:pos="1800"/>
                <w:tab w:val="center" w:pos="6660"/>
              </w:tabs>
              <w:jc w:val="center"/>
              <w:rPr>
                <w:b/>
                <w:bCs/>
                <w:sz w:val="28"/>
                <w:szCs w:val="28"/>
                <w:lang w:val="nl-NL"/>
              </w:rPr>
            </w:pPr>
            <w:r w:rsidRPr="003E2E21">
              <w:rPr>
                <w:b/>
                <w:bCs/>
                <w:sz w:val="28"/>
                <w:szCs w:val="28"/>
                <w:lang w:val="nl-NL"/>
              </w:rPr>
              <w:t>THỬ NGHIỆM LÂM SÀNG</w:t>
            </w:r>
          </w:p>
          <w:p w14:paraId="5D0DBCBA" w14:textId="1EA45F80" w:rsidR="00676E18" w:rsidRPr="003E2E21" w:rsidRDefault="00676E18" w:rsidP="006F3EFE">
            <w:pPr>
              <w:tabs>
                <w:tab w:val="center" w:pos="1800"/>
                <w:tab w:val="center" w:pos="6660"/>
              </w:tabs>
              <w:jc w:val="center"/>
              <w:rPr>
                <w:bCs/>
                <w:i/>
                <w:sz w:val="28"/>
                <w:szCs w:val="28"/>
                <w:lang w:val="nl-NL"/>
              </w:rPr>
            </w:pPr>
            <w:r w:rsidRPr="003E2E21">
              <w:rPr>
                <w:bCs/>
                <w:i/>
                <w:spacing w:val="-4"/>
                <w:sz w:val="28"/>
                <w:szCs w:val="28"/>
                <w:lang w:val="nl-NL"/>
              </w:rPr>
              <w:t>(</w:t>
            </w:r>
            <w:r>
              <w:rPr>
                <w:bCs/>
                <w:i/>
                <w:spacing w:val="-4"/>
                <w:sz w:val="28"/>
                <w:szCs w:val="28"/>
                <w:lang w:val="nl-NL"/>
              </w:rPr>
              <w:t>K</w:t>
            </w:r>
            <w:r w:rsidRPr="003E2E21">
              <w:rPr>
                <w:bCs/>
                <w:i/>
                <w:spacing w:val="-4"/>
                <w:sz w:val="28"/>
                <w:szCs w:val="28"/>
                <w:lang w:val="nl-NL"/>
              </w:rPr>
              <w:t>ý, ghi rõ họ tên, đóng dấu)</w:t>
            </w:r>
          </w:p>
        </w:tc>
      </w:tr>
    </w:tbl>
    <w:p w14:paraId="7D4E2F2A" w14:textId="77777777" w:rsidR="006F3EFE" w:rsidRDefault="006F3EFE" w:rsidP="006F3EFE">
      <w:pPr>
        <w:rPr>
          <w:rFonts w:eastAsia="Calibri"/>
          <w:sz w:val="26"/>
          <w:szCs w:val="26"/>
          <w:lang w:val="nl-NL"/>
          <w14:ligatures w14:val="none"/>
        </w:rPr>
      </w:pPr>
    </w:p>
    <w:p w14:paraId="3B745E29" w14:textId="77777777" w:rsidR="006F3EFE" w:rsidRDefault="006F3EFE" w:rsidP="006F3EFE">
      <w:pPr>
        <w:rPr>
          <w:rFonts w:eastAsia="Calibri"/>
          <w:sz w:val="26"/>
          <w:szCs w:val="26"/>
          <w:lang w:val="nl-NL"/>
          <w14:ligatures w14:val="none"/>
        </w:rPr>
      </w:pPr>
    </w:p>
    <w:p w14:paraId="7A4D2721" w14:textId="77777777" w:rsidR="006F3EFE" w:rsidRDefault="006F3EFE" w:rsidP="006F3EFE">
      <w:pPr>
        <w:rPr>
          <w:rFonts w:eastAsia="Calibri"/>
          <w:sz w:val="26"/>
          <w:szCs w:val="26"/>
          <w:lang w:val="nl-NL"/>
          <w14:ligatures w14:val="none"/>
        </w:rPr>
      </w:pPr>
    </w:p>
    <w:p w14:paraId="7CE30DD4" w14:textId="77777777" w:rsidR="006F3EFE" w:rsidRDefault="006F3EFE" w:rsidP="006F3EFE">
      <w:pPr>
        <w:rPr>
          <w:rFonts w:eastAsia="Calibri"/>
          <w:sz w:val="26"/>
          <w:szCs w:val="26"/>
          <w:lang w:val="nl-NL"/>
          <w14:ligatures w14:val="none"/>
        </w:rPr>
      </w:pPr>
    </w:p>
    <w:p w14:paraId="2D966D23" w14:textId="77777777" w:rsidR="006F3EFE" w:rsidRDefault="006F3EFE" w:rsidP="006F3EFE">
      <w:pPr>
        <w:rPr>
          <w:rFonts w:eastAsia="Calibri"/>
          <w:sz w:val="26"/>
          <w:szCs w:val="26"/>
          <w:lang w:val="nl-NL"/>
          <w14:ligatures w14:val="none"/>
        </w:rPr>
      </w:pPr>
    </w:p>
    <w:p w14:paraId="7EE59993" w14:textId="77777777" w:rsidR="006F3EFE" w:rsidRDefault="006F3EFE" w:rsidP="006F3EFE">
      <w:pPr>
        <w:rPr>
          <w:rFonts w:eastAsia="Calibri"/>
          <w:sz w:val="26"/>
          <w:szCs w:val="26"/>
          <w:lang w:val="nl-NL"/>
          <w14:ligatures w14:val="none"/>
        </w:rPr>
      </w:pPr>
    </w:p>
    <w:p w14:paraId="49418FA4" w14:textId="77777777" w:rsidR="006F3EFE" w:rsidRDefault="006F3EFE" w:rsidP="006F3EFE">
      <w:pPr>
        <w:rPr>
          <w:rFonts w:eastAsia="Calibri"/>
          <w:sz w:val="26"/>
          <w:szCs w:val="26"/>
          <w:lang w:val="nl-NL"/>
          <w14:ligatures w14:val="none"/>
        </w:rPr>
      </w:pPr>
    </w:p>
    <w:p w14:paraId="73306E80" w14:textId="77777777" w:rsidR="006F3EFE" w:rsidRDefault="006F3EFE" w:rsidP="006F3EFE">
      <w:pPr>
        <w:rPr>
          <w:rFonts w:eastAsia="Calibri"/>
          <w:sz w:val="26"/>
          <w:szCs w:val="26"/>
          <w:lang w:val="nl-NL"/>
          <w14:ligatures w14:val="none"/>
        </w:rPr>
      </w:pPr>
    </w:p>
    <w:p w14:paraId="240C223B" w14:textId="77777777" w:rsidR="006F3EFE" w:rsidRDefault="006F3EFE" w:rsidP="006F3EFE">
      <w:pPr>
        <w:rPr>
          <w:rFonts w:eastAsia="Calibri"/>
          <w:sz w:val="26"/>
          <w:szCs w:val="26"/>
          <w:lang w:val="nl-NL"/>
          <w14:ligatures w14:val="none"/>
        </w:rPr>
      </w:pPr>
    </w:p>
    <w:p w14:paraId="008A037C" w14:textId="7B4CF1C7" w:rsidR="003E2E21" w:rsidRDefault="003E2E21">
      <w:pPr>
        <w:rPr>
          <w:rFonts w:eastAsia="Calibri"/>
          <w:sz w:val="26"/>
          <w:szCs w:val="26"/>
          <w:lang w:val="nl-NL"/>
          <w14:ligatures w14:val="none"/>
        </w:rPr>
      </w:pPr>
      <w:r>
        <w:rPr>
          <w:rFonts w:eastAsia="Calibri"/>
          <w:sz w:val="26"/>
          <w:szCs w:val="26"/>
          <w:lang w:val="nl-NL"/>
          <w14:ligatures w14:val="none"/>
        </w:rPr>
        <w:br w:type="page"/>
      </w:r>
    </w:p>
    <w:p w14:paraId="3B1285E6" w14:textId="41EF7B78" w:rsidR="006F3EFE" w:rsidRDefault="006F3EFE" w:rsidP="006F3EFE">
      <w:pPr>
        <w:pStyle w:val="Heading2"/>
        <w:rPr>
          <w:rFonts w:ascii="Times New Roman" w:eastAsia="Calibri" w:hAnsi="Times New Roman" w:cs="Times New Roman"/>
          <w:color w:val="auto"/>
          <w:lang w:val="nl-NL"/>
          <w14:ligatures w14:val="none"/>
        </w:rPr>
      </w:pPr>
      <w:r>
        <w:rPr>
          <w:rFonts w:ascii="Times New Roman" w:hAnsi="Times New Roman" w:cs="Times New Roman"/>
          <w:b/>
          <w:bCs/>
          <w:color w:val="auto"/>
          <w:lang w:val="vi-VN"/>
        </w:rPr>
        <w:lastRenderedPageBreak/>
        <w:t>Mẫu 12 - Thuyết minh</w:t>
      </w:r>
      <w:r w:rsidR="001F0D13">
        <w:rPr>
          <w:rFonts w:ascii="Times New Roman" w:hAnsi="Times New Roman" w:cs="Times New Roman"/>
          <w:b/>
          <w:bCs/>
          <w:color w:val="auto"/>
        </w:rPr>
        <w:t xml:space="preserve"> </w:t>
      </w:r>
      <w:proofErr w:type="spellStart"/>
      <w:r w:rsidR="001F0D13">
        <w:rPr>
          <w:rFonts w:ascii="Times New Roman" w:hAnsi="Times New Roman" w:cs="Times New Roman"/>
          <w:b/>
          <w:bCs/>
          <w:color w:val="auto"/>
        </w:rPr>
        <w:t>đề</w:t>
      </w:r>
      <w:proofErr w:type="spellEnd"/>
      <w:r w:rsidR="001F0D13">
        <w:rPr>
          <w:rFonts w:ascii="Times New Roman" w:hAnsi="Times New Roman" w:cs="Times New Roman"/>
          <w:b/>
          <w:bCs/>
          <w:color w:val="auto"/>
        </w:rPr>
        <w:t xml:space="preserve"> </w:t>
      </w:r>
      <w:proofErr w:type="spellStart"/>
      <w:r w:rsidR="001F0D13">
        <w:rPr>
          <w:rFonts w:ascii="Times New Roman" w:hAnsi="Times New Roman" w:cs="Times New Roman"/>
          <w:b/>
          <w:bCs/>
          <w:color w:val="auto"/>
        </w:rPr>
        <w:t>cương</w:t>
      </w:r>
      <w:proofErr w:type="spellEnd"/>
      <w:r w:rsidR="00252A89">
        <w:rPr>
          <w:rFonts w:ascii="Times New Roman" w:hAnsi="Times New Roman" w:cs="Times New Roman"/>
          <w:b/>
          <w:bCs/>
          <w:color w:val="auto"/>
          <w:lang w:val="en-SG"/>
        </w:rPr>
        <w:t xml:space="preserve"> </w:t>
      </w:r>
      <w:proofErr w:type="spellStart"/>
      <w:r w:rsidR="00252A89">
        <w:rPr>
          <w:rFonts w:ascii="Times New Roman" w:hAnsi="Times New Roman" w:cs="Times New Roman"/>
          <w:b/>
          <w:bCs/>
          <w:color w:val="auto"/>
          <w:lang w:val="en-SG"/>
        </w:rPr>
        <w:t>nghiên</w:t>
      </w:r>
      <w:proofErr w:type="spellEnd"/>
      <w:r w:rsidR="00252A89">
        <w:rPr>
          <w:rFonts w:ascii="Times New Roman" w:hAnsi="Times New Roman" w:cs="Times New Roman"/>
          <w:b/>
          <w:bCs/>
          <w:color w:val="auto"/>
          <w:lang w:val="en-SG"/>
        </w:rPr>
        <w:t xml:space="preserve"> </w:t>
      </w:r>
      <w:proofErr w:type="spellStart"/>
      <w:r w:rsidR="00252A89">
        <w:rPr>
          <w:rFonts w:ascii="Times New Roman" w:hAnsi="Times New Roman" w:cs="Times New Roman"/>
          <w:b/>
          <w:bCs/>
          <w:color w:val="auto"/>
          <w:lang w:val="en-SG"/>
        </w:rPr>
        <w:t>cứu</w:t>
      </w:r>
      <w:proofErr w:type="spellEnd"/>
      <w:r>
        <w:rPr>
          <w:rFonts w:ascii="Times New Roman" w:hAnsi="Times New Roman" w:cs="Times New Roman"/>
          <w:b/>
          <w:bCs/>
          <w:color w:val="auto"/>
          <w:lang w:val="vi-VN"/>
        </w:rPr>
        <w:t xml:space="preserve"> thử nghiệm lâm sàng thiết bị y tế</w:t>
      </w:r>
    </w:p>
    <w:p w14:paraId="50A7A517" w14:textId="77777777" w:rsidR="006F3EFE" w:rsidRDefault="006F3EFE" w:rsidP="006F3EFE">
      <w:pPr>
        <w:jc w:val="center"/>
        <w:rPr>
          <w:b/>
          <w:caps/>
          <w:sz w:val="28"/>
          <w:szCs w:val="20"/>
          <w:lang w:val="pt-BR"/>
        </w:rPr>
      </w:pPr>
    </w:p>
    <w:p w14:paraId="4A7549B5" w14:textId="77777777" w:rsidR="006F3EFE" w:rsidRPr="00676E18" w:rsidRDefault="006F3EFE" w:rsidP="003E2E21">
      <w:pPr>
        <w:jc w:val="center"/>
        <w:rPr>
          <w:b/>
          <w:caps/>
          <w:sz w:val="26"/>
          <w:szCs w:val="20"/>
          <w:lang w:val="pt-BR"/>
        </w:rPr>
      </w:pPr>
      <w:r w:rsidRPr="00676E18">
        <w:rPr>
          <w:b/>
          <w:caps/>
          <w:sz w:val="26"/>
          <w:szCs w:val="20"/>
          <w:lang w:val="pt-BR"/>
        </w:rPr>
        <w:t>Bộ Y tế</w:t>
      </w:r>
    </w:p>
    <w:p w14:paraId="1099833E" w14:textId="636853B3" w:rsidR="006F3EFE" w:rsidRPr="00676E18" w:rsidRDefault="006F3EFE" w:rsidP="003E2E21">
      <w:pPr>
        <w:widowControl w:val="0"/>
        <w:jc w:val="center"/>
        <w:rPr>
          <w:b/>
          <w:sz w:val="26"/>
          <w:szCs w:val="28"/>
          <w:lang w:val="vi-VN"/>
        </w:rPr>
      </w:pPr>
      <w:r w:rsidRPr="00676E18">
        <w:rPr>
          <w:b/>
          <w:sz w:val="26"/>
          <w:szCs w:val="28"/>
          <w:lang w:val="vi-VN"/>
        </w:rPr>
        <w:t>Thuyết minh</w:t>
      </w:r>
      <w:r w:rsidR="00252A89" w:rsidRPr="00676E18">
        <w:rPr>
          <w:b/>
          <w:sz w:val="26"/>
          <w:szCs w:val="28"/>
          <w:lang w:val="en-SG"/>
        </w:rPr>
        <w:t xml:space="preserve"> </w:t>
      </w:r>
      <w:proofErr w:type="spellStart"/>
      <w:r w:rsidR="00252A89" w:rsidRPr="00676E18">
        <w:rPr>
          <w:b/>
          <w:sz w:val="26"/>
          <w:szCs w:val="28"/>
          <w:lang w:val="en-SG"/>
        </w:rPr>
        <w:t>nghiên</w:t>
      </w:r>
      <w:proofErr w:type="spellEnd"/>
      <w:r w:rsidR="00252A89" w:rsidRPr="00676E18">
        <w:rPr>
          <w:b/>
          <w:sz w:val="26"/>
          <w:szCs w:val="28"/>
          <w:lang w:val="en-SG"/>
        </w:rPr>
        <w:t xml:space="preserve"> </w:t>
      </w:r>
      <w:proofErr w:type="spellStart"/>
      <w:r w:rsidR="00252A89" w:rsidRPr="00676E18">
        <w:rPr>
          <w:b/>
          <w:sz w:val="26"/>
          <w:szCs w:val="28"/>
          <w:lang w:val="en-SG"/>
        </w:rPr>
        <w:t>cứu</w:t>
      </w:r>
      <w:proofErr w:type="spellEnd"/>
      <w:r w:rsidRPr="00676E18">
        <w:rPr>
          <w:b/>
          <w:sz w:val="26"/>
          <w:szCs w:val="28"/>
          <w:lang w:val="vi-VN"/>
        </w:rPr>
        <w:t xml:space="preserve"> </w:t>
      </w:r>
      <w:r w:rsidRPr="00676E18">
        <w:rPr>
          <w:b/>
          <w:sz w:val="26"/>
          <w:szCs w:val="28"/>
          <w:lang w:val="nl-NL"/>
        </w:rPr>
        <w:t>thử nghiệm</w:t>
      </w:r>
      <w:r w:rsidRPr="00676E18">
        <w:rPr>
          <w:b/>
          <w:sz w:val="26"/>
          <w:szCs w:val="28"/>
          <w:lang w:val="vi-VN"/>
        </w:rPr>
        <w:t xml:space="preserve"> lâm sàng thiết bị y tế</w:t>
      </w:r>
    </w:p>
    <w:p w14:paraId="6C4C96DF" w14:textId="77777777" w:rsidR="006F3EFE" w:rsidRPr="003E2E21" w:rsidRDefault="006F3EFE" w:rsidP="006F3EFE">
      <w:pPr>
        <w:widowControl w:val="0"/>
        <w:spacing w:before="120"/>
        <w:ind w:right="3124"/>
        <w:jc w:val="center"/>
        <w:rPr>
          <w:sz w:val="10"/>
          <w:lang w:val="pt-BR"/>
        </w:rPr>
      </w:pPr>
    </w:p>
    <w:p w14:paraId="5144CF70" w14:textId="6A03AC2E" w:rsidR="006F3EFE" w:rsidRDefault="006F3EFE" w:rsidP="003E2E21">
      <w:pPr>
        <w:keepNext/>
        <w:spacing w:before="120"/>
        <w:ind w:firstLine="567"/>
        <w:jc w:val="both"/>
        <w:rPr>
          <w:b/>
          <w:spacing w:val="-6"/>
          <w:sz w:val="26"/>
          <w:szCs w:val="26"/>
          <w:lang w:val="nl-NL"/>
        </w:rPr>
      </w:pPr>
      <w:r>
        <w:rPr>
          <w:b/>
          <w:sz w:val="26"/>
          <w:szCs w:val="26"/>
          <w:lang w:val="pt-BR"/>
        </w:rPr>
        <w:t xml:space="preserve">I. Thông tin chung về </w:t>
      </w:r>
      <w:r>
        <w:rPr>
          <w:b/>
          <w:spacing w:val="-6"/>
          <w:sz w:val="26"/>
          <w:szCs w:val="26"/>
          <w:lang w:val="nl-NL"/>
        </w:rPr>
        <w:t>nghiên cứu thử nghiệm lâm sàng</w:t>
      </w:r>
      <w:r w:rsidR="00252A89">
        <w:rPr>
          <w:b/>
          <w:spacing w:val="-6"/>
          <w:sz w:val="26"/>
          <w:szCs w:val="26"/>
          <w:lang w:val="nl-NL"/>
        </w:rPr>
        <w:t xml:space="preserve"> </w:t>
      </w:r>
      <w:r>
        <w:rPr>
          <w:b/>
          <w:spacing w:val="-6"/>
          <w:sz w:val="26"/>
          <w:szCs w:val="26"/>
          <w:lang w:val="nl-NL"/>
        </w:rPr>
        <w:t>(TNLS) thiết bị y tế</w:t>
      </w:r>
    </w:p>
    <w:p w14:paraId="29F146C4" w14:textId="77777777" w:rsidR="003E2E21" w:rsidRPr="003E2E21" w:rsidRDefault="003E2E21" w:rsidP="006F3EFE">
      <w:pPr>
        <w:keepNext/>
        <w:spacing w:before="120"/>
        <w:jc w:val="both"/>
        <w:rPr>
          <w:b/>
          <w:sz w:val="10"/>
          <w:szCs w:val="26"/>
          <w:lang w:val="pt-BR"/>
        </w:rPr>
      </w:pPr>
    </w:p>
    <w:tbl>
      <w:tblPr>
        <w:tblW w:w="5214"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26"/>
        <w:gridCol w:w="4648"/>
        <w:gridCol w:w="4033"/>
      </w:tblGrid>
      <w:tr w:rsidR="006F3EFE" w14:paraId="5113AAAC" w14:textId="77777777" w:rsidTr="00D509E8">
        <w:trPr>
          <w:cantSplit/>
        </w:trPr>
        <w:tc>
          <w:tcPr>
            <w:tcW w:w="2810" w:type="pct"/>
            <w:gridSpan w:val="2"/>
          </w:tcPr>
          <w:p w14:paraId="57D6E137" w14:textId="77777777" w:rsidR="006F3EFE" w:rsidRPr="003E2E21" w:rsidRDefault="006F3EFE" w:rsidP="006F3EFE">
            <w:pPr>
              <w:widowControl w:val="0"/>
              <w:spacing w:before="120"/>
              <w:rPr>
                <w:sz w:val="26"/>
                <w:szCs w:val="26"/>
              </w:rPr>
            </w:pPr>
            <w:r w:rsidRPr="003E2E21">
              <w:rPr>
                <w:sz w:val="26"/>
                <w:szCs w:val="26"/>
              </w:rPr>
              <w:t xml:space="preserve">1. </w:t>
            </w:r>
            <w:proofErr w:type="spellStart"/>
            <w:r w:rsidRPr="003E2E21">
              <w:rPr>
                <w:sz w:val="26"/>
                <w:szCs w:val="26"/>
              </w:rPr>
              <w:t>Tên</w:t>
            </w:r>
            <w:proofErr w:type="spellEnd"/>
            <w:r w:rsidRPr="003E2E21">
              <w:rPr>
                <w:sz w:val="26"/>
                <w:szCs w:val="26"/>
              </w:rPr>
              <w:t xml:space="preserve"> </w:t>
            </w:r>
            <w:proofErr w:type="spellStart"/>
            <w:r w:rsidRPr="003E2E21">
              <w:rPr>
                <w:sz w:val="26"/>
                <w:szCs w:val="26"/>
              </w:rPr>
              <w:t>nghiên</w:t>
            </w:r>
            <w:proofErr w:type="spellEnd"/>
            <w:r w:rsidRPr="003E2E21">
              <w:rPr>
                <w:sz w:val="26"/>
                <w:szCs w:val="26"/>
              </w:rPr>
              <w:t xml:space="preserve"> </w:t>
            </w:r>
            <w:proofErr w:type="spellStart"/>
            <w:r w:rsidRPr="003E2E21">
              <w:rPr>
                <w:sz w:val="26"/>
                <w:szCs w:val="26"/>
              </w:rPr>
              <w:t>cứu</w:t>
            </w:r>
            <w:proofErr w:type="spellEnd"/>
          </w:p>
          <w:p w14:paraId="0EC865D1" w14:textId="77777777" w:rsidR="006F3EFE" w:rsidRPr="003E2E21" w:rsidRDefault="006F3EFE" w:rsidP="006F3EFE">
            <w:pPr>
              <w:widowControl w:val="0"/>
              <w:spacing w:before="120"/>
              <w:rPr>
                <w:sz w:val="26"/>
                <w:szCs w:val="26"/>
              </w:rPr>
            </w:pPr>
          </w:p>
        </w:tc>
        <w:tc>
          <w:tcPr>
            <w:tcW w:w="2190" w:type="pct"/>
          </w:tcPr>
          <w:p w14:paraId="7B218C63" w14:textId="6752AEE4" w:rsidR="006F3EFE" w:rsidRPr="003E2E21" w:rsidRDefault="006F3EFE" w:rsidP="006F3EFE">
            <w:pPr>
              <w:widowControl w:val="0"/>
              <w:spacing w:before="120"/>
              <w:rPr>
                <w:sz w:val="26"/>
                <w:szCs w:val="26"/>
                <w:lang w:val="pt-BR"/>
              </w:rPr>
            </w:pPr>
            <w:r w:rsidRPr="003E2E21">
              <w:rPr>
                <w:sz w:val="26"/>
                <w:szCs w:val="26"/>
                <w:lang w:val="pt-BR"/>
              </w:rPr>
              <w:t>2. Mã số (do cơ quan quản lý ghi)</w:t>
            </w:r>
          </w:p>
        </w:tc>
      </w:tr>
      <w:tr w:rsidR="006F3EFE" w14:paraId="02E50353" w14:textId="77777777" w:rsidTr="00D509E8">
        <w:trPr>
          <w:cantSplit/>
          <w:trHeight w:val="950"/>
        </w:trPr>
        <w:tc>
          <w:tcPr>
            <w:tcW w:w="2810" w:type="pct"/>
            <w:gridSpan w:val="2"/>
          </w:tcPr>
          <w:p w14:paraId="7A877A4C" w14:textId="77777777" w:rsidR="006F3EFE" w:rsidRPr="003E2E21" w:rsidRDefault="006F3EFE" w:rsidP="006F3EFE">
            <w:pPr>
              <w:widowControl w:val="0"/>
              <w:spacing w:before="120"/>
              <w:rPr>
                <w:sz w:val="26"/>
                <w:szCs w:val="26"/>
              </w:rPr>
            </w:pPr>
            <w:r w:rsidRPr="003E2E21">
              <w:rPr>
                <w:sz w:val="26"/>
                <w:szCs w:val="26"/>
              </w:rPr>
              <w:t xml:space="preserve">3. </w:t>
            </w:r>
            <w:proofErr w:type="spellStart"/>
            <w:r w:rsidRPr="003E2E21">
              <w:rPr>
                <w:sz w:val="26"/>
                <w:szCs w:val="26"/>
              </w:rPr>
              <w:t>Thời</w:t>
            </w:r>
            <w:proofErr w:type="spellEnd"/>
            <w:r w:rsidRPr="003E2E21">
              <w:rPr>
                <w:sz w:val="26"/>
                <w:szCs w:val="26"/>
              </w:rPr>
              <w:t xml:space="preserve"> </w:t>
            </w:r>
            <w:proofErr w:type="spellStart"/>
            <w:r w:rsidRPr="003E2E21">
              <w:rPr>
                <w:sz w:val="26"/>
                <w:szCs w:val="26"/>
              </w:rPr>
              <w:t>gian</w:t>
            </w:r>
            <w:proofErr w:type="spellEnd"/>
            <w:r w:rsidRPr="003E2E21">
              <w:rPr>
                <w:sz w:val="26"/>
                <w:szCs w:val="26"/>
              </w:rPr>
              <w:t xml:space="preserve"> </w:t>
            </w:r>
            <w:proofErr w:type="spellStart"/>
            <w:r w:rsidRPr="003E2E21">
              <w:rPr>
                <w:sz w:val="26"/>
                <w:szCs w:val="26"/>
              </w:rPr>
              <w:t>thực</w:t>
            </w:r>
            <w:proofErr w:type="spellEnd"/>
            <w:r w:rsidRPr="003E2E21">
              <w:rPr>
                <w:sz w:val="26"/>
                <w:szCs w:val="26"/>
              </w:rPr>
              <w:t xml:space="preserve"> </w:t>
            </w:r>
            <w:proofErr w:type="spellStart"/>
            <w:r w:rsidRPr="003E2E21">
              <w:rPr>
                <w:sz w:val="26"/>
                <w:szCs w:val="26"/>
              </w:rPr>
              <w:t>hiện</w:t>
            </w:r>
            <w:proofErr w:type="spellEnd"/>
            <w:r w:rsidRPr="003E2E21">
              <w:rPr>
                <w:sz w:val="26"/>
                <w:szCs w:val="26"/>
              </w:rPr>
              <w:t>:</w:t>
            </w:r>
          </w:p>
          <w:p w14:paraId="3A6BB271" w14:textId="77777777" w:rsidR="006F3EFE" w:rsidRPr="003E2E21" w:rsidRDefault="006F3EFE" w:rsidP="006F3EFE">
            <w:pPr>
              <w:widowControl w:val="0"/>
              <w:spacing w:before="120"/>
              <w:rPr>
                <w:sz w:val="26"/>
                <w:szCs w:val="26"/>
              </w:rPr>
            </w:pPr>
            <w:r w:rsidRPr="003E2E21">
              <w:rPr>
                <w:sz w:val="26"/>
                <w:szCs w:val="26"/>
              </w:rPr>
              <w:t>(</w:t>
            </w:r>
            <w:proofErr w:type="spellStart"/>
            <w:r w:rsidRPr="003E2E21">
              <w:rPr>
                <w:sz w:val="26"/>
                <w:szCs w:val="26"/>
              </w:rPr>
              <w:t>Từ</w:t>
            </w:r>
            <w:proofErr w:type="spellEnd"/>
            <w:r w:rsidRPr="003E2E21">
              <w:rPr>
                <w:sz w:val="26"/>
                <w:szCs w:val="26"/>
              </w:rPr>
              <w:t xml:space="preserve"> </w:t>
            </w:r>
            <w:proofErr w:type="spellStart"/>
            <w:r w:rsidRPr="003E2E21">
              <w:rPr>
                <w:sz w:val="26"/>
                <w:szCs w:val="26"/>
              </w:rPr>
              <w:t>tháng</w:t>
            </w:r>
            <w:proofErr w:type="spellEnd"/>
            <w:r w:rsidRPr="003E2E21">
              <w:rPr>
                <w:sz w:val="26"/>
                <w:szCs w:val="26"/>
              </w:rPr>
              <w:t xml:space="preserve"> </w:t>
            </w:r>
            <w:proofErr w:type="gramStart"/>
            <w:r w:rsidRPr="003E2E21">
              <w:rPr>
                <w:sz w:val="26"/>
                <w:szCs w:val="26"/>
              </w:rPr>
              <w:t>..../</w:t>
            </w:r>
            <w:proofErr w:type="gramEnd"/>
            <w:r w:rsidRPr="003E2E21">
              <w:rPr>
                <w:sz w:val="26"/>
                <w:szCs w:val="26"/>
              </w:rPr>
              <w:t xml:space="preserve">20..  </w:t>
            </w:r>
            <w:proofErr w:type="spellStart"/>
            <w:r w:rsidRPr="003E2E21">
              <w:rPr>
                <w:sz w:val="26"/>
                <w:szCs w:val="26"/>
              </w:rPr>
              <w:t>đến</w:t>
            </w:r>
            <w:proofErr w:type="spellEnd"/>
            <w:r w:rsidRPr="003E2E21">
              <w:rPr>
                <w:sz w:val="26"/>
                <w:szCs w:val="26"/>
              </w:rPr>
              <w:t xml:space="preserve"> </w:t>
            </w:r>
            <w:proofErr w:type="spellStart"/>
            <w:r w:rsidRPr="003E2E21">
              <w:rPr>
                <w:sz w:val="26"/>
                <w:szCs w:val="26"/>
              </w:rPr>
              <w:t>tháng</w:t>
            </w:r>
            <w:proofErr w:type="spellEnd"/>
            <w:r w:rsidRPr="003E2E21">
              <w:rPr>
                <w:sz w:val="26"/>
                <w:szCs w:val="26"/>
              </w:rPr>
              <w:t xml:space="preserve"> </w:t>
            </w:r>
            <w:proofErr w:type="gramStart"/>
            <w:r w:rsidRPr="003E2E21">
              <w:rPr>
                <w:sz w:val="26"/>
                <w:szCs w:val="26"/>
              </w:rPr>
              <w:t>..../</w:t>
            </w:r>
            <w:proofErr w:type="gramEnd"/>
            <w:r w:rsidRPr="003E2E21">
              <w:rPr>
                <w:sz w:val="26"/>
                <w:szCs w:val="26"/>
              </w:rPr>
              <w:t>20.. )</w:t>
            </w:r>
          </w:p>
        </w:tc>
        <w:tc>
          <w:tcPr>
            <w:tcW w:w="2190" w:type="pct"/>
          </w:tcPr>
          <w:p w14:paraId="50A96434" w14:textId="77777777" w:rsidR="006F3EFE" w:rsidRPr="003E2E21" w:rsidRDefault="006F3EFE" w:rsidP="006F3EFE">
            <w:pPr>
              <w:widowControl w:val="0"/>
              <w:spacing w:before="120"/>
              <w:rPr>
                <w:sz w:val="26"/>
                <w:szCs w:val="26"/>
                <w:lang w:val="pt-BR"/>
              </w:rPr>
            </w:pPr>
            <w:r w:rsidRPr="003E2E21">
              <w:rPr>
                <w:sz w:val="26"/>
                <w:szCs w:val="26"/>
                <w:lang w:val="pt-BR"/>
              </w:rPr>
              <w:t>4. Cấp quản lý</w:t>
            </w:r>
          </w:p>
          <w:p w14:paraId="0D75FFDA" w14:textId="4B03A271" w:rsidR="006F3EFE" w:rsidRPr="003E2E21" w:rsidRDefault="006F3EFE" w:rsidP="006F3EFE">
            <w:pPr>
              <w:widowControl w:val="0"/>
              <w:spacing w:before="120"/>
              <w:rPr>
                <w:sz w:val="26"/>
                <w:szCs w:val="26"/>
                <w:lang w:val="pt-BR"/>
              </w:rPr>
            </w:pPr>
            <w:r w:rsidRPr="003E2E21">
              <w:rPr>
                <w:sz w:val="26"/>
                <w:szCs w:val="26"/>
                <w:lang w:val="pt-BR"/>
              </w:rPr>
              <w:t xml:space="preserve">NN </w:t>
            </w:r>
            <w:r w:rsidRPr="003E2E21">
              <w:rPr>
                <w:sz w:val="26"/>
                <w:szCs w:val="26"/>
                <w:bdr w:val="single" w:sz="4" w:space="0" w:color="auto"/>
                <w:lang w:val="pt-BR"/>
              </w:rPr>
              <w:t xml:space="preserve">      </w:t>
            </w:r>
            <w:r w:rsidRPr="003E2E21">
              <w:rPr>
                <w:sz w:val="26"/>
                <w:szCs w:val="26"/>
                <w:lang w:val="pt-BR"/>
              </w:rPr>
              <w:t xml:space="preserve">          Bộ/</w:t>
            </w:r>
            <w:proofErr w:type="spellStart"/>
            <w:r w:rsidRPr="003E2E21">
              <w:rPr>
                <w:sz w:val="26"/>
                <w:szCs w:val="26"/>
              </w:rPr>
              <w:t>Tỉnh</w:t>
            </w:r>
            <w:proofErr w:type="spellEnd"/>
            <w:r w:rsidRPr="003E2E21">
              <w:rPr>
                <w:sz w:val="26"/>
                <w:szCs w:val="26"/>
                <w:lang w:val="pt-BR"/>
              </w:rPr>
              <w:t xml:space="preserve">  </w:t>
            </w:r>
            <w:r w:rsidRPr="003E2E21">
              <w:rPr>
                <w:sz w:val="26"/>
                <w:szCs w:val="26"/>
                <w:bdr w:val="single" w:sz="4" w:space="0" w:color="auto"/>
                <w:lang w:val="pt-BR"/>
              </w:rPr>
              <w:t xml:space="preserve">      </w:t>
            </w:r>
            <w:r w:rsidRPr="003E2E21">
              <w:rPr>
                <w:color w:val="FFFFFF" w:themeColor="background1"/>
                <w:sz w:val="26"/>
                <w:szCs w:val="26"/>
                <w:lang w:val="pt-BR"/>
              </w:rPr>
              <w:t>S</w:t>
            </w:r>
            <w:r w:rsidRPr="003E2E21">
              <w:rPr>
                <w:sz w:val="26"/>
                <w:szCs w:val="26"/>
                <w:lang w:val="pt-BR"/>
              </w:rPr>
              <w:t xml:space="preserve"> </w:t>
            </w:r>
            <w:r w:rsidRPr="003E2E21">
              <w:rPr>
                <w:sz w:val="26"/>
                <w:szCs w:val="26"/>
                <w:bdr w:val="single" w:sz="4" w:space="0" w:color="auto"/>
                <w:lang w:val="pt-BR"/>
              </w:rPr>
              <w:t xml:space="preserve">      </w:t>
            </w:r>
            <w:r w:rsidRPr="003E2E21">
              <w:rPr>
                <w:sz w:val="26"/>
                <w:szCs w:val="26"/>
                <w:lang w:val="pt-BR"/>
              </w:rPr>
              <w:t xml:space="preserve"> </w:t>
            </w:r>
          </w:p>
        </w:tc>
      </w:tr>
      <w:tr w:rsidR="006F3EFE" w14:paraId="7C34A3B0" w14:textId="77777777" w:rsidTr="00D509E8">
        <w:trPr>
          <w:cantSplit/>
        </w:trPr>
        <w:tc>
          <w:tcPr>
            <w:tcW w:w="286" w:type="pct"/>
            <w:tcBorders>
              <w:top w:val="single" w:sz="4" w:space="0" w:color="auto"/>
              <w:left w:val="single" w:sz="4" w:space="0" w:color="auto"/>
              <w:bottom w:val="single" w:sz="4" w:space="0" w:color="auto"/>
              <w:right w:val="single" w:sz="4" w:space="0" w:color="auto"/>
            </w:tcBorders>
          </w:tcPr>
          <w:p w14:paraId="26BD3250" w14:textId="77777777" w:rsidR="006F3EFE" w:rsidRPr="003E2E21" w:rsidRDefault="006F3EFE" w:rsidP="006F3EFE">
            <w:pPr>
              <w:widowControl w:val="0"/>
              <w:spacing w:before="120"/>
              <w:ind w:left="360" w:right="-14" w:hanging="360"/>
              <w:jc w:val="center"/>
              <w:rPr>
                <w:position w:val="-20"/>
                <w:sz w:val="26"/>
                <w:szCs w:val="26"/>
              </w:rPr>
            </w:pPr>
            <w:r w:rsidRPr="003E2E21">
              <w:rPr>
                <w:position w:val="-20"/>
                <w:sz w:val="26"/>
                <w:szCs w:val="26"/>
              </w:rPr>
              <w:t>5.</w:t>
            </w:r>
          </w:p>
        </w:tc>
        <w:tc>
          <w:tcPr>
            <w:tcW w:w="4714" w:type="pct"/>
            <w:gridSpan w:val="2"/>
            <w:vMerge w:val="restart"/>
            <w:tcBorders>
              <w:left w:val="single" w:sz="4" w:space="0" w:color="auto"/>
            </w:tcBorders>
          </w:tcPr>
          <w:p w14:paraId="433FF285" w14:textId="77777777" w:rsidR="006F3EFE" w:rsidRPr="003E2E21" w:rsidRDefault="006F3EFE" w:rsidP="006F3EFE">
            <w:pPr>
              <w:widowControl w:val="0"/>
              <w:spacing w:before="120"/>
              <w:rPr>
                <w:sz w:val="26"/>
                <w:szCs w:val="26"/>
              </w:rPr>
            </w:pPr>
            <w:r w:rsidRPr="003E2E21">
              <w:rPr>
                <w:sz w:val="26"/>
                <w:szCs w:val="26"/>
              </w:rPr>
              <w:t xml:space="preserve">Kinh </w:t>
            </w:r>
            <w:proofErr w:type="spellStart"/>
            <w:r w:rsidRPr="003E2E21">
              <w:rPr>
                <w:sz w:val="26"/>
                <w:szCs w:val="26"/>
              </w:rPr>
              <w:t>phí</w:t>
            </w:r>
            <w:proofErr w:type="spellEnd"/>
            <w:r w:rsidRPr="003E2E21">
              <w:rPr>
                <w:sz w:val="26"/>
                <w:szCs w:val="26"/>
              </w:rPr>
              <w:t xml:space="preserve">  </w:t>
            </w:r>
          </w:p>
          <w:p w14:paraId="07479F6D" w14:textId="77777777" w:rsidR="006F3EFE" w:rsidRPr="003E2E21" w:rsidRDefault="006F3EFE" w:rsidP="006F3EFE">
            <w:pPr>
              <w:widowControl w:val="0"/>
              <w:spacing w:before="120"/>
              <w:rPr>
                <w:sz w:val="26"/>
                <w:szCs w:val="26"/>
              </w:rPr>
            </w:pPr>
            <w:proofErr w:type="spellStart"/>
            <w:r w:rsidRPr="003E2E21">
              <w:rPr>
                <w:sz w:val="26"/>
                <w:szCs w:val="26"/>
              </w:rPr>
              <w:t>Tổng</w:t>
            </w:r>
            <w:proofErr w:type="spellEnd"/>
            <w:r w:rsidRPr="003E2E21">
              <w:rPr>
                <w:sz w:val="26"/>
                <w:szCs w:val="26"/>
              </w:rPr>
              <w:t xml:space="preserve"> </w:t>
            </w:r>
            <w:proofErr w:type="spellStart"/>
            <w:r w:rsidRPr="003E2E21">
              <w:rPr>
                <w:sz w:val="26"/>
                <w:szCs w:val="26"/>
              </w:rPr>
              <w:t>số</w:t>
            </w:r>
            <w:proofErr w:type="spellEnd"/>
            <w:r w:rsidRPr="003E2E21">
              <w:rPr>
                <w:sz w:val="26"/>
                <w:szCs w:val="26"/>
              </w:rPr>
              <w:t>:</w:t>
            </w:r>
          </w:p>
          <w:p w14:paraId="61BBDA88" w14:textId="50CEF166" w:rsidR="006F3EFE" w:rsidRPr="003E2E21" w:rsidRDefault="006F3EFE" w:rsidP="006F3EFE">
            <w:pPr>
              <w:widowControl w:val="0"/>
              <w:spacing w:before="120"/>
              <w:ind w:left="360" w:right="-14" w:hanging="360"/>
              <w:rPr>
                <w:sz w:val="26"/>
                <w:szCs w:val="26"/>
              </w:rPr>
            </w:pPr>
            <w:proofErr w:type="spellStart"/>
            <w:r w:rsidRPr="003E2E21">
              <w:rPr>
                <w:sz w:val="26"/>
                <w:szCs w:val="26"/>
              </w:rPr>
              <w:t>từ</w:t>
            </w:r>
            <w:proofErr w:type="spellEnd"/>
            <w:r w:rsidRPr="003E2E21">
              <w:rPr>
                <w:sz w:val="26"/>
                <w:szCs w:val="26"/>
              </w:rPr>
              <w:t xml:space="preserve"> </w:t>
            </w:r>
            <w:proofErr w:type="spellStart"/>
            <w:r w:rsidRPr="003E2E21">
              <w:rPr>
                <w:sz w:val="26"/>
                <w:szCs w:val="26"/>
              </w:rPr>
              <w:t>nguồn</w:t>
            </w:r>
            <w:proofErr w:type="spellEnd"/>
            <w:r w:rsidRPr="003E2E21">
              <w:rPr>
                <w:sz w:val="26"/>
                <w:szCs w:val="26"/>
              </w:rPr>
              <w:t xml:space="preserve"> </w:t>
            </w:r>
            <w:proofErr w:type="spellStart"/>
            <w:r w:rsidR="00676E18">
              <w:rPr>
                <w:sz w:val="26"/>
                <w:szCs w:val="26"/>
              </w:rPr>
              <w:t>n</w:t>
            </w:r>
            <w:r w:rsidRPr="003E2E21">
              <w:rPr>
                <w:sz w:val="26"/>
                <w:szCs w:val="26"/>
              </w:rPr>
              <w:t>gân</w:t>
            </w:r>
            <w:proofErr w:type="spellEnd"/>
            <w:r w:rsidRPr="003E2E21">
              <w:rPr>
                <w:sz w:val="26"/>
                <w:szCs w:val="26"/>
              </w:rPr>
              <w:t xml:space="preserve"> </w:t>
            </w:r>
            <w:proofErr w:type="spellStart"/>
            <w:r w:rsidRPr="003E2E21">
              <w:rPr>
                <w:sz w:val="26"/>
                <w:szCs w:val="26"/>
              </w:rPr>
              <w:t>sách</w:t>
            </w:r>
            <w:proofErr w:type="spellEnd"/>
            <w:r w:rsidRPr="003E2E21">
              <w:rPr>
                <w:sz w:val="26"/>
                <w:szCs w:val="26"/>
              </w:rPr>
              <w:t xml:space="preserve"> .......</w:t>
            </w:r>
          </w:p>
          <w:p w14:paraId="7EBB8D9C" w14:textId="369DA78C" w:rsidR="006F3EFE" w:rsidRPr="003E2E21" w:rsidRDefault="006F3EFE" w:rsidP="006F3EFE">
            <w:pPr>
              <w:widowControl w:val="0"/>
              <w:spacing w:before="120"/>
              <w:ind w:left="360" w:right="-14" w:hanging="360"/>
              <w:rPr>
                <w:i/>
                <w:position w:val="-20"/>
                <w:sz w:val="26"/>
                <w:szCs w:val="26"/>
              </w:rPr>
            </w:pPr>
            <w:r w:rsidRPr="003E2E21">
              <w:rPr>
                <w:sz w:val="26"/>
                <w:szCs w:val="26"/>
              </w:rPr>
              <w:t xml:space="preserve"> (</w:t>
            </w:r>
            <w:proofErr w:type="spellStart"/>
            <w:proofErr w:type="gramStart"/>
            <w:r w:rsidRPr="003E2E21">
              <w:rPr>
                <w:sz w:val="26"/>
                <w:szCs w:val="26"/>
              </w:rPr>
              <w:t>ghi</w:t>
            </w:r>
            <w:proofErr w:type="spellEnd"/>
            <w:proofErr w:type="gramEnd"/>
            <w:r w:rsidRPr="003E2E21">
              <w:rPr>
                <w:sz w:val="26"/>
                <w:szCs w:val="26"/>
              </w:rPr>
              <w:t xml:space="preserve"> </w:t>
            </w:r>
            <w:proofErr w:type="spellStart"/>
            <w:r w:rsidRPr="003E2E21">
              <w:rPr>
                <w:sz w:val="26"/>
                <w:szCs w:val="26"/>
              </w:rPr>
              <w:t>rõ</w:t>
            </w:r>
            <w:proofErr w:type="spellEnd"/>
            <w:r w:rsidRPr="003E2E21">
              <w:rPr>
                <w:sz w:val="26"/>
                <w:szCs w:val="26"/>
              </w:rPr>
              <w:t xml:space="preserve"> </w:t>
            </w:r>
            <w:proofErr w:type="spellStart"/>
            <w:r w:rsidRPr="003E2E21">
              <w:rPr>
                <w:sz w:val="26"/>
                <w:szCs w:val="26"/>
              </w:rPr>
              <w:t>nguồn</w:t>
            </w:r>
            <w:proofErr w:type="spellEnd"/>
            <w:r w:rsidRPr="003E2E21">
              <w:rPr>
                <w:sz w:val="26"/>
                <w:szCs w:val="26"/>
              </w:rPr>
              <w:t xml:space="preserve"> </w:t>
            </w:r>
            <w:proofErr w:type="spellStart"/>
            <w:r w:rsidRPr="003E2E21">
              <w:rPr>
                <w:sz w:val="26"/>
                <w:szCs w:val="26"/>
              </w:rPr>
              <w:t>ngân</w:t>
            </w:r>
            <w:proofErr w:type="spellEnd"/>
            <w:r w:rsidRPr="003E2E21">
              <w:rPr>
                <w:sz w:val="26"/>
                <w:szCs w:val="26"/>
              </w:rPr>
              <w:t xml:space="preserve"> </w:t>
            </w:r>
            <w:proofErr w:type="spellStart"/>
            <w:r w:rsidRPr="003E2E21">
              <w:rPr>
                <w:sz w:val="26"/>
                <w:szCs w:val="26"/>
              </w:rPr>
              <w:t>sách</w:t>
            </w:r>
            <w:proofErr w:type="spellEnd"/>
            <w:r w:rsidRPr="003E2E21">
              <w:rPr>
                <w:sz w:val="26"/>
                <w:szCs w:val="26"/>
              </w:rPr>
              <w:t xml:space="preserve">: KHCN, </w:t>
            </w:r>
            <w:proofErr w:type="spellStart"/>
            <w:r w:rsidRPr="003E2E21">
              <w:rPr>
                <w:sz w:val="26"/>
                <w:szCs w:val="26"/>
              </w:rPr>
              <w:t>tài</w:t>
            </w:r>
            <w:proofErr w:type="spellEnd"/>
            <w:r w:rsidRPr="003E2E21">
              <w:rPr>
                <w:sz w:val="26"/>
                <w:szCs w:val="26"/>
              </w:rPr>
              <w:t xml:space="preserve"> </w:t>
            </w:r>
            <w:proofErr w:type="spellStart"/>
            <w:r w:rsidRPr="003E2E21">
              <w:rPr>
                <w:sz w:val="26"/>
                <w:szCs w:val="26"/>
              </w:rPr>
              <w:t>trợ</w:t>
            </w:r>
            <w:proofErr w:type="spellEnd"/>
            <w:r w:rsidRPr="003E2E21">
              <w:rPr>
                <w:sz w:val="26"/>
                <w:szCs w:val="26"/>
              </w:rPr>
              <w:t xml:space="preserve">, </w:t>
            </w:r>
            <w:proofErr w:type="spellStart"/>
            <w:r w:rsidRPr="003E2E21">
              <w:rPr>
                <w:sz w:val="26"/>
                <w:szCs w:val="26"/>
              </w:rPr>
              <w:t>vốn</w:t>
            </w:r>
            <w:proofErr w:type="spellEnd"/>
            <w:r w:rsidRPr="003E2E21">
              <w:rPr>
                <w:sz w:val="26"/>
                <w:szCs w:val="26"/>
              </w:rPr>
              <w:t xml:space="preserve"> tự </w:t>
            </w:r>
            <w:proofErr w:type="spellStart"/>
            <w:r w:rsidRPr="003E2E21">
              <w:rPr>
                <w:sz w:val="26"/>
                <w:szCs w:val="26"/>
              </w:rPr>
              <w:t>có</w:t>
            </w:r>
            <w:proofErr w:type="spellEnd"/>
            <w:r w:rsidRPr="003E2E21">
              <w:rPr>
                <w:sz w:val="26"/>
                <w:szCs w:val="26"/>
              </w:rPr>
              <w:t xml:space="preserve">...) </w:t>
            </w:r>
            <w:r w:rsidRPr="003E2E21">
              <w:rPr>
                <w:i/>
                <w:position w:val="-20"/>
                <w:sz w:val="26"/>
                <w:szCs w:val="26"/>
              </w:rPr>
              <w:t xml:space="preserve">    </w:t>
            </w:r>
          </w:p>
        </w:tc>
      </w:tr>
      <w:tr w:rsidR="006F3EFE" w14:paraId="3BA7FB31" w14:textId="77777777" w:rsidTr="00D509E8">
        <w:trPr>
          <w:cantSplit/>
        </w:trPr>
        <w:tc>
          <w:tcPr>
            <w:tcW w:w="286" w:type="pct"/>
            <w:tcBorders>
              <w:top w:val="single" w:sz="4" w:space="0" w:color="auto"/>
              <w:left w:val="single" w:sz="4" w:space="0" w:color="auto"/>
              <w:bottom w:val="single" w:sz="4" w:space="0" w:color="auto"/>
              <w:right w:val="nil"/>
            </w:tcBorders>
          </w:tcPr>
          <w:p w14:paraId="0A788742" w14:textId="77777777" w:rsidR="006F3EFE" w:rsidRPr="003E2E21" w:rsidRDefault="006F3EFE" w:rsidP="006F3EFE">
            <w:pPr>
              <w:widowControl w:val="0"/>
              <w:spacing w:before="120"/>
              <w:ind w:left="360" w:right="-14" w:hanging="360"/>
              <w:jc w:val="center"/>
              <w:rPr>
                <w:position w:val="-20"/>
                <w:sz w:val="26"/>
                <w:szCs w:val="26"/>
              </w:rPr>
            </w:pPr>
          </w:p>
        </w:tc>
        <w:tc>
          <w:tcPr>
            <w:tcW w:w="4714" w:type="pct"/>
            <w:gridSpan w:val="2"/>
            <w:vMerge/>
            <w:tcBorders>
              <w:left w:val="nil"/>
              <w:bottom w:val="single" w:sz="4" w:space="0" w:color="auto"/>
            </w:tcBorders>
          </w:tcPr>
          <w:p w14:paraId="4CE9AD3E" w14:textId="77777777" w:rsidR="006F3EFE" w:rsidRPr="003E2E21" w:rsidRDefault="006F3EFE" w:rsidP="006F3EFE">
            <w:pPr>
              <w:widowControl w:val="0"/>
              <w:spacing w:before="120"/>
              <w:rPr>
                <w:i/>
                <w:sz w:val="26"/>
                <w:szCs w:val="26"/>
              </w:rPr>
            </w:pPr>
          </w:p>
        </w:tc>
      </w:tr>
      <w:tr w:rsidR="006F3EFE" w14:paraId="3D522CEC" w14:textId="77777777" w:rsidTr="00D509E8">
        <w:trPr>
          <w:cantSplit/>
        </w:trPr>
        <w:tc>
          <w:tcPr>
            <w:tcW w:w="286" w:type="pct"/>
            <w:tcBorders>
              <w:top w:val="single" w:sz="4" w:space="0" w:color="auto"/>
              <w:bottom w:val="single" w:sz="6" w:space="0" w:color="auto"/>
            </w:tcBorders>
          </w:tcPr>
          <w:p w14:paraId="365C4E35" w14:textId="77777777" w:rsidR="006F3EFE" w:rsidRPr="003E2E21" w:rsidRDefault="006F3EFE" w:rsidP="006F3EFE">
            <w:pPr>
              <w:widowControl w:val="0"/>
              <w:spacing w:before="120"/>
              <w:ind w:left="360" w:right="-14" w:hanging="360"/>
              <w:jc w:val="center"/>
              <w:rPr>
                <w:position w:val="-20"/>
                <w:sz w:val="26"/>
                <w:szCs w:val="26"/>
              </w:rPr>
            </w:pPr>
            <w:r w:rsidRPr="003E2E21">
              <w:rPr>
                <w:position w:val="-20"/>
                <w:sz w:val="26"/>
                <w:szCs w:val="26"/>
              </w:rPr>
              <w:t>6</w:t>
            </w:r>
          </w:p>
        </w:tc>
        <w:tc>
          <w:tcPr>
            <w:tcW w:w="4714" w:type="pct"/>
            <w:gridSpan w:val="2"/>
            <w:vMerge w:val="restart"/>
            <w:tcBorders>
              <w:top w:val="single" w:sz="4" w:space="0" w:color="auto"/>
            </w:tcBorders>
          </w:tcPr>
          <w:p w14:paraId="0E67C08A" w14:textId="7324F8ED" w:rsidR="006F3EFE" w:rsidRPr="003E2E21" w:rsidRDefault="006F3EFE" w:rsidP="003E2E21">
            <w:pPr>
              <w:widowControl w:val="0"/>
              <w:spacing w:before="120"/>
              <w:ind w:left="360" w:right="-14" w:hanging="360"/>
              <w:rPr>
                <w:position w:val="-20"/>
                <w:sz w:val="26"/>
                <w:szCs w:val="26"/>
              </w:rPr>
            </w:pPr>
            <w:r w:rsidRPr="003E2E21">
              <w:rPr>
                <w:position w:val="-20"/>
                <w:sz w:val="26"/>
                <w:szCs w:val="26"/>
              </w:rPr>
              <w:t xml:space="preserve"> </w:t>
            </w:r>
            <w:proofErr w:type="spellStart"/>
            <w:r w:rsidRPr="003E2E21">
              <w:rPr>
                <w:position w:val="-20"/>
                <w:sz w:val="26"/>
                <w:szCs w:val="26"/>
              </w:rPr>
              <w:t>Đề</w:t>
            </w:r>
            <w:proofErr w:type="spellEnd"/>
            <w:r w:rsidRPr="003E2E21">
              <w:rPr>
                <w:position w:val="-20"/>
                <w:sz w:val="26"/>
                <w:szCs w:val="26"/>
              </w:rPr>
              <w:t xml:space="preserve"> </w:t>
            </w:r>
            <w:proofErr w:type="spellStart"/>
            <w:r w:rsidRPr="003E2E21">
              <w:rPr>
                <w:position w:val="-20"/>
                <w:sz w:val="26"/>
                <w:szCs w:val="26"/>
              </w:rPr>
              <w:t>xuấ</w:t>
            </w:r>
            <w:r w:rsidR="00252A89" w:rsidRPr="003E2E21">
              <w:rPr>
                <w:position w:val="-20"/>
                <w:sz w:val="26"/>
                <w:szCs w:val="26"/>
              </w:rPr>
              <w:t>t</w:t>
            </w:r>
            <w:proofErr w:type="spellEnd"/>
            <w:r w:rsidR="00252A89" w:rsidRPr="003E2E21">
              <w:rPr>
                <w:position w:val="-20"/>
                <w:sz w:val="26"/>
                <w:szCs w:val="26"/>
              </w:rPr>
              <w:t xml:space="preserve"> </w:t>
            </w:r>
            <w:proofErr w:type="spellStart"/>
            <w:r w:rsidR="00252A89" w:rsidRPr="003E2E21">
              <w:rPr>
                <w:position w:val="-20"/>
                <w:sz w:val="26"/>
                <w:szCs w:val="26"/>
              </w:rPr>
              <w:t>nghiên</w:t>
            </w:r>
            <w:proofErr w:type="spellEnd"/>
            <w:r w:rsidR="00252A89" w:rsidRPr="003E2E21">
              <w:rPr>
                <w:position w:val="-20"/>
                <w:sz w:val="26"/>
                <w:szCs w:val="26"/>
              </w:rPr>
              <w:t xml:space="preserve"> </w:t>
            </w:r>
            <w:proofErr w:type="spellStart"/>
            <w:r w:rsidR="00252A89" w:rsidRPr="003E2E21">
              <w:rPr>
                <w:position w:val="-20"/>
                <w:sz w:val="26"/>
                <w:szCs w:val="26"/>
              </w:rPr>
              <w:t>cứu</w:t>
            </w:r>
            <w:proofErr w:type="spellEnd"/>
            <w:r w:rsidR="00252A89" w:rsidRPr="003E2E21">
              <w:rPr>
                <w:position w:val="-20"/>
                <w:sz w:val="26"/>
                <w:szCs w:val="26"/>
              </w:rPr>
              <w:t xml:space="preserve"> </w:t>
            </w:r>
            <w:r w:rsidRPr="003E2E21">
              <w:rPr>
                <w:position w:val="-20"/>
                <w:sz w:val="26"/>
                <w:szCs w:val="26"/>
              </w:rPr>
              <w:t xml:space="preserve">TNLS </w:t>
            </w:r>
            <w:r w:rsidRPr="003E2E21">
              <w:rPr>
                <w:position w:val="-20"/>
                <w:sz w:val="26"/>
                <w:szCs w:val="26"/>
                <w:lang w:val="pt-BR"/>
              </w:rPr>
              <w:t>thiết bị y tế</w:t>
            </w:r>
            <w:r w:rsidRPr="003E2E21">
              <w:rPr>
                <w:position w:val="-20"/>
                <w:sz w:val="26"/>
                <w:szCs w:val="26"/>
              </w:rPr>
              <w:t xml:space="preserve"> </w:t>
            </w:r>
            <w:proofErr w:type="spellStart"/>
            <w:r w:rsidRPr="003E2E21">
              <w:rPr>
                <w:position w:val="-20"/>
                <w:sz w:val="26"/>
                <w:szCs w:val="26"/>
              </w:rPr>
              <w:t>giai</w:t>
            </w:r>
            <w:proofErr w:type="spellEnd"/>
            <w:r w:rsidRPr="003E2E21">
              <w:rPr>
                <w:position w:val="-20"/>
                <w:sz w:val="26"/>
                <w:szCs w:val="26"/>
              </w:rPr>
              <w:t xml:space="preserve"> </w:t>
            </w:r>
            <w:proofErr w:type="spellStart"/>
            <w:r w:rsidRPr="003E2E21">
              <w:rPr>
                <w:position w:val="-20"/>
                <w:sz w:val="26"/>
                <w:szCs w:val="26"/>
              </w:rPr>
              <w:t>đoạn</w:t>
            </w:r>
            <w:proofErr w:type="spellEnd"/>
            <w:r w:rsidRPr="003E2E21">
              <w:rPr>
                <w:position w:val="-20"/>
                <w:sz w:val="26"/>
                <w:szCs w:val="26"/>
              </w:rPr>
              <w:t xml:space="preserve">:    </w:t>
            </w:r>
          </w:p>
        </w:tc>
      </w:tr>
      <w:tr w:rsidR="006F3EFE" w14:paraId="28A11244" w14:textId="77777777" w:rsidTr="00D509E8">
        <w:trPr>
          <w:cantSplit/>
          <w:trHeight w:val="53"/>
        </w:trPr>
        <w:tc>
          <w:tcPr>
            <w:tcW w:w="286" w:type="pct"/>
            <w:tcBorders>
              <w:top w:val="single" w:sz="6" w:space="0" w:color="auto"/>
              <w:right w:val="nil"/>
            </w:tcBorders>
          </w:tcPr>
          <w:p w14:paraId="14923BD2" w14:textId="77777777" w:rsidR="006F3EFE" w:rsidRPr="00D509E8" w:rsidRDefault="006F3EFE" w:rsidP="006F3EFE">
            <w:pPr>
              <w:widowControl w:val="0"/>
              <w:spacing w:before="120"/>
              <w:ind w:left="360" w:right="-14" w:hanging="360"/>
              <w:jc w:val="center"/>
              <w:rPr>
                <w:position w:val="-20"/>
                <w:sz w:val="4"/>
                <w:szCs w:val="26"/>
              </w:rPr>
            </w:pPr>
          </w:p>
        </w:tc>
        <w:tc>
          <w:tcPr>
            <w:tcW w:w="4714" w:type="pct"/>
            <w:gridSpan w:val="2"/>
            <w:vMerge/>
            <w:tcBorders>
              <w:left w:val="nil"/>
              <w:bottom w:val="single" w:sz="6" w:space="0" w:color="auto"/>
            </w:tcBorders>
          </w:tcPr>
          <w:p w14:paraId="490D91D9" w14:textId="77777777" w:rsidR="006F3EFE" w:rsidRPr="003E2E21" w:rsidRDefault="006F3EFE" w:rsidP="006F3EFE">
            <w:pPr>
              <w:widowControl w:val="0"/>
              <w:spacing w:before="120"/>
              <w:ind w:left="360" w:right="-14" w:hanging="360"/>
              <w:rPr>
                <w:position w:val="-20"/>
                <w:sz w:val="26"/>
                <w:szCs w:val="26"/>
              </w:rPr>
            </w:pPr>
          </w:p>
        </w:tc>
      </w:tr>
      <w:tr w:rsidR="006F3EFE" w14:paraId="437067CE" w14:textId="77777777" w:rsidTr="00D509E8">
        <w:trPr>
          <w:cantSplit/>
        </w:trPr>
        <w:tc>
          <w:tcPr>
            <w:tcW w:w="286" w:type="pct"/>
          </w:tcPr>
          <w:p w14:paraId="46468BC7" w14:textId="77777777" w:rsidR="006F3EFE" w:rsidRPr="003E2E21" w:rsidRDefault="006F3EFE" w:rsidP="006F3EFE">
            <w:pPr>
              <w:widowControl w:val="0"/>
              <w:spacing w:before="120"/>
              <w:ind w:left="360" w:right="-14" w:hanging="360"/>
              <w:jc w:val="center"/>
              <w:rPr>
                <w:position w:val="-20"/>
                <w:sz w:val="26"/>
                <w:szCs w:val="26"/>
              </w:rPr>
            </w:pPr>
            <w:r w:rsidRPr="003E2E21">
              <w:rPr>
                <w:position w:val="-20"/>
                <w:sz w:val="26"/>
                <w:szCs w:val="26"/>
              </w:rPr>
              <w:t>7</w:t>
            </w:r>
          </w:p>
        </w:tc>
        <w:tc>
          <w:tcPr>
            <w:tcW w:w="4714" w:type="pct"/>
            <w:gridSpan w:val="2"/>
            <w:tcBorders>
              <w:bottom w:val="nil"/>
            </w:tcBorders>
          </w:tcPr>
          <w:p w14:paraId="1B6D194D" w14:textId="77777777" w:rsidR="006F3EFE" w:rsidRPr="003E2E21" w:rsidRDefault="006F3EFE" w:rsidP="006F3EFE">
            <w:pPr>
              <w:widowControl w:val="0"/>
              <w:spacing w:before="120"/>
              <w:ind w:left="360" w:right="-14" w:hanging="360"/>
              <w:rPr>
                <w:position w:val="-20"/>
                <w:sz w:val="26"/>
                <w:szCs w:val="26"/>
              </w:rPr>
            </w:pPr>
            <w:proofErr w:type="spellStart"/>
            <w:r w:rsidRPr="003E2E21">
              <w:rPr>
                <w:position w:val="-20"/>
                <w:sz w:val="26"/>
                <w:szCs w:val="26"/>
              </w:rPr>
              <w:t>Nghiên</w:t>
            </w:r>
            <w:proofErr w:type="spellEnd"/>
            <w:r w:rsidRPr="003E2E21">
              <w:rPr>
                <w:position w:val="-20"/>
                <w:sz w:val="26"/>
                <w:szCs w:val="26"/>
              </w:rPr>
              <w:t xml:space="preserve"> </w:t>
            </w:r>
            <w:proofErr w:type="spellStart"/>
            <w:r w:rsidRPr="003E2E21">
              <w:rPr>
                <w:position w:val="-20"/>
                <w:sz w:val="26"/>
                <w:szCs w:val="26"/>
              </w:rPr>
              <w:t>cứu</w:t>
            </w:r>
            <w:proofErr w:type="spellEnd"/>
            <w:r w:rsidRPr="003E2E21">
              <w:rPr>
                <w:position w:val="-20"/>
                <w:sz w:val="26"/>
                <w:szCs w:val="26"/>
              </w:rPr>
              <w:t xml:space="preserve"> </w:t>
            </w:r>
            <w:proofErr w:type="spellStart"/>
            <w:r w:rsidRPr="003E2E21">
              <w:rPr>
                <w:position w:val="-20"/>
                <w:sz w:val="26"/>
                <w:szCs w:val="26"/>
              </w:rPr>
              <w:t>viên</w:t>
            </w:r>
            <w:proofErr w:type="spellEnd"/>
            <w:r w:rsidRPr="003E2E21">
              <w:rPr>
                <w:position w:val="-20"/>
                <w:sz w:val="26"/>
                <w:szCs w:val="26"/>
              </w:rPr>
              <w:t xml:space="preserve"> </w:t>
            </w:r>
            <w:proofErr w:type="spellStart"/>
            <w:r w:rsidRPr="003E2E21">
              <w:rPr>
                <w:position w:val="-20"/>
                <w:sz w:val="26"/>
                <w:szCs w:val="26"/>
              </w:rPr>
              <w:t>chính</w:t>
            </w:r>
            <w:proofErr w:type="spellEnd"/>
            <w:r w:rsidRPr="003E2E21">
              <w:rPr>
                <w:position w:val="-20"/>
                <w:sz w:val="26"/>
                <w:szCs w:val="26"/>
              </w:rPr>
              <w:t xml:space="preserve"> </w:t>
            </w:r>
          </w:p>
        </w:tc>
      </w:tr>
      <w:tr w:rsidR="006F3EFE" w14:paraId="6C86F9A2" w14:textId="77777777" w:rsidTr="00D509E8">
        <w:tc>
          <w:tcPr>
            <w:tcW w:w="5000" w:type="pct"/>
            <w:gridSpan w:val="3"/>
            <w:tcBorders>
              <w:top w:val="nil"/>
              <w:bottom w:val="nil"/>
            </w:tcBorders>
          </w:tcPr>
          <w:p w14:paraId="4A4B1297" w14:textId="77777777" w:rsidR="006F3EFE" w:rsidRDefault="006F3EFE" w:rsidP="00D509E8">
            <w:pPr>
              <w:spacing w:before="60"/>
              <w:ind w:left="360" w:right="-18" w:hanging="360"/>
              <w:rPr>
                <w:sz w:val="26"/>
                <w:szCs w:val="26"/>
                <w:lang w:val="pt-BR"/>
              </w:rPr>
            </w:pPr>
            <w:r>
              <w:rPr>
                <w:sz w:val="26"/>
                <w:szCs w:val="26"/>
                <w:lang w:val="pt-BR"/>
              </w:rPr>
              <w:t>Họ và tên:</w:t>
            </w:r>
          </w:p>
          <w:p w14:paraId="3D151302" w14:textId="77777777" w:rsidR="006F3EFE" w:rsidRDefault="006F3EFE" w:rsidP="00D509E8">
            <w:pPr>
              <w:spacing w:before="60"/>
              <w:ind w:left="360" w:right="-18" w:hanging="360"/>
              <w:rPr>
                <w:sz w:val="26"/>
                <w:szCs w:val="26"/>
                <w:lang w:val="pt-BR"/>
              </w:rPr>
            </w:pPr>
            <w:r>
              <w:rPr>
                <w:sz w:val="26"/>
                <w:szCs w:val="26"/>
                <w:lang w:val="pt-BR"/>
              </w:rPr>
              <w:t>Học hàm/học vị:</w:t>
            </w:r>
          </w:p>
        </w:tc>
      </w:tr>
      <w:tr w:rsidR="006F3EFE" w14:paraId="1FE739CF" w14:textId="77777777" w:rsidTr="00D509E8">
        <w:tc>
          <w:tcPr>
            <w:tcW w:w="5000" w:type="pct"/>
            <w:gridSpan w:val="3"/>
            <w:tcBorders>
              <w:top w:val="nil"/>
              <w:bottom w:val="nil"/>
            </w:tcBorders>
          </w:tcPr>
          <w:p w14:paraId="1123A7C0" w14:textId="77777777" w:rsidR="006F3EFE" w:rsidRDefault="006F3EFE" w:rsidP="00D509E8">
            <w:pPr>
              <w:widowControl w:val="0"/>
              <w:tabs>
                <w:tab w:val="left" w:pos="360"/>
              </w:tabs>
              <w:spacing w:before="60"/>
              <w:rPr>
                <w:sz w:val="26"/>
                <w:szCs w:val="26"/>
              </w:rPr>
            </w:pPr>
            <w:proofErr w:type="spellStart"/>
            <w:r>
              <w:rPr>
                <w:sz w:val="26"/>
                <w:szCs w:val="26"/>
              </w:rPr>
              <w:t>Chức</w:t>
            </w:r>
            <w:proofErr w:type="spellEnd"/>
            <w:r>
              <w:rPr>
                <w:sz w:val="26"/>
                <w:szCs w:val="26"/>
              </w:rPr>
              <w:t xml:space="preserve"> </w:t>
            </w:r>
            <w:proofErr w:type="spellStart"/>
            <w:r>
              <w:rPr>
                <w:sz w:val="26"/>
                <w:szCs w:val="26"/>
              </w:rPr>
              <w:t>danh</w:t>
            </w:r>
            <w:proofErr w:type="spellEnd"/>
            <w:r>
              <w:rPr>
                <w:sz w:val="26"/>
                <w:szCs w:val="26"/>
              </w:rPr>
              <w:t xml:space="preserve"> khoa </w:t>
            </w:r>
            <w:proofErr w:type="spellStart"/>
            <w:r>
              <w:rPr>
                <w:sz w:val="26"/>
                <w:szCs w:val="26"/>
              </w:rPr>
              <w:t>học</w:t>
            </w:r>
            <w:proofErr w:type="spellEnd"/>
            <w:r>
              <w:rPr>
                <w:sz w:val="26"/>
                <w:szCs w:val="26"/>
              </w:rPr>
              <w:t>:</w:t>
            </w:r>
          </w:p>
        </w:tc>
      </w:tr>
      <w:tr w:rsidR="006F3EFE" w14:paraId="408BF0ED" w14:textId="77777777" w:rsidTr="00D509E8">
        <w:tc>
          <w:tcPr>
            <w:tcW w:w="5000" w:type="pct"/>
            <w:gridSpan w:val="3"/>
            <w:tcBorders>
              <w:top w:val="nil"/>
              <w:bottom w:val="nil"/>
            </w:tcBorders>
          </w:tcPr>
          <w:p w14:paraId="04A17180" w14:textId="77777777" w:rsidR="006F3EFE" w:rsidRDefault="006F3EFE" w:rsidP="00D509E8">
            <w:pPr>
              <w:widowControl w:val="0"/>
              <w:tabs>
                <w:tab w:val="left" w:pos="360"/>
              </w:tabs>
              <w:spacing w:before="60"/>
              <w:rPr>
                <w:sz w:val="26"/>
                <w:szCs w:val="26"/>
              </w:rPr>
            </w:pPr>
            <w:proofErr w:type="spellStart"/>
            <w:r>
              <w:rPr>
                <w:sz w:val="26"/>
                <w:szCs w:val="26"/>
              </w:rPr>
              <w:t>Điện</w:t>
            </w:r>
            <w:proofErr w:type="spellEnd"/>
            <w:r>
              <w:rPr>
                <w:sz w:val="26"/>
                <w:szCs w:val="26"/>
              </w:rPr>
              <w:t xml:space="preserve"> </w:t>
            </w:r>
            <w:proofErr w:type="spellStart"/>
            <w:r>
              <w:rPr>
                <w:sz w:val="26"/>
                <w:szCs w:val="26"/>
              </w:rPr>
              <w:t>thoại</w:t>
            </w:r>
            <w:proofErr w:type="spellEnd"/>
            <w:r>
              <w:rPr>
                <w:sz w:val="26"/>
                <w:szCs w:val="26"/>
              </w:rPr>
              <w:t xml:space="preserve">:                       </w:t>
            </w:r>
            <w:proofErr w:type="gramStart"/>
            <w:r>
              <w:rPr>
                <w:sz w:val="26"/>
                <w:szCs w:val="26"/>
              </w:rPr>
              <w:t xml:space="preserve">   (</w:t>
            </w:r>
            <w:proofErr w:type="gramEnd"/>
            <w:r>
              <w:rPr>
                <w:sz w:val="26"/>
                <w:szCs w:val="26"/>
              </w:rPr>
              <w:t>CQ)/                          (NR)            Fax:</w:t>
            </w:r>
          </w:p>
        </w:tc>
      </w:tr>
      <w:tr w:rsidR="006F3EFE" w14:paraId="0BA8E28D" w14:textId="77777777" w:rsidTr="00D509E8">
        <w:trPr>
          <w:trHeight w:val="1633"/>
        </w:trPr>
        <w:tc>
          <w:tcPr>
            <w:tcW w:w="5000" w:type="pct"/>
            <w:gridSpan w:val="3"/>
            <w:tcBorders>
              <w:top w:val="nil"/>
            </w:tcBorders>
          </w:tcPr>
          <w:p w14:paraId="53A67B21" w14:textId="77777777" w:rsidR="006F3EFE" w:rsidRDefault="006F3EFE" w:rsidP="00D509E8">
            <w:pPr>
              <w:widowControl w:val="0"/>
              <w:tabs>
                <w:tab w:val="left" w:pos="360"/>
              </w:tabs>
              <w:spacing w:before="60"/>
              <w:rPr>
                <w:sz w:val="26"/>
                <w:szCs w:val="26"/>
                <w:lang w:val="fr-FR"/>
              </w:rPr>
            </w:pPr>
            <w:proofErr w:type="gramStart"/>
            <w:r>
              <w:rPr>
                <w:sz w:val="26"/>
                <w:szCs w:val="26"/>
                <w:lang w:val="fr-FR"/>
              </w:rPr>
              <w:t>Mobile:</w:t>
            </w:r>
            <w:proofErr w:type="gramEnd"/>
          </w:p>
          <w:p w14:paraId="34CE8252" w14:textId="77777777" w:rsidR="006F3EFE" w:rsidRDefault="006F3EFE" w:rsidP="00D509E8">
            <w:pPr>
              <w:widowControl w:val="0"/>
              <w:tabs>
                <w:tab w:val="left" w:pos="360"/>
              </w:tabs>
              <w:spacing w:before="60"/>
              <w:rPr>
                <w:sz w:val="26"/>
                <w:szCs w:val="26"/>
                <w:lang w:val="fr-FR"/>
              </w:rPr>
            </w:pPr>
            <w:proofErr w:type="gramStart"/>
            <w:r>
              <w:rPr>
                <w:sz w:val="26"/>
                <w:szCs w:val="26"/>
                <w:lang w:val="fr-FR"/>
              </w:rPr>
              <w:t>E-mail:</w:t>
            </w:r>
            <w:proofErr w:type="gramEnd"/>
          </w:p>
          <w:p w14:paraId="716A5BC1" w14:textId="77777777" w:rsidR="006F3EFE" w:rsidRDefault="006F3EFE" w:rsidP="00D509E8">
            <w:pPr>
              <w:widowControl w:val="0"/>
              <w:tabs>
                <w:tab w:val="left" w:pos="360"/>
              </w:tabs>
              <w:spacing w:before="60"/>
              <w:rPr>
                <w:sz w:val="26"/>
                <w:szCs w:val="26"/>
                <w:lang w:val="fr-FR"/>
              </w:rPr>
            </w:pPr>
            <w:proofErr w:type="spellStart"/>
            <w:r>
              <w:rPr>
                <w:sz w:val="26"/>
                <w:szCs w:val="26"/>
                <w:lang w:val="fr-FR"/>
              </w:rPr>
              <w:t>Địa</w:t>
            </w:r>
            <w:proofErr w:type="spellEnd"/>
            <w:r>
              <w:rPr>
                <w:sz w:val="26"/>
                <w:szCs w:val="26"/>
                <w:lang w:val="fr-FR"/>
              </w:rPr>
              <w:t xml:space="preserve"> </w:t>
            </w:r>
            <w:proofErr w:type="spellStart"/>
            <w:r>
              <w:rPr>
                <w:sz w:val="26"/>
                <w:szCs w:val="26"/>
                <w:lang w:val="fr-FR"/>
              </w:rPr>
              <w:t>chỉ</w:t>
            </w:r>
            <w:proofErr w:type="spellEnd"/>
            <w:r>
              <w:rPr>
                <w:sz w:val="26"/>
                <w:szCs w:val="26"/>
                <w:lang w:val="fr-FR"/>
              </w:rPr>
              <w:t xml:space="preserve"> </w:t>
            </w:r>
            <w:proofErr w:type="spellStart"/>
            <w:r>
              <w:rPr>
                <w:sz w:val="26"/>
                <w:szCs w:val="26"/>
                <w:lang w:val="fr-FR"/>
              </w:rPr>
              <w:t>cơ</w:t>
            </w:r>
            <w:proofErr w:type="spellEnd"/>
            <w:r>
              <w:rPr>
                <w:sz w:val="26"/>
                <w:szCs w:val="26"/>
                <w:lang w:val="fr-FR"/>
              </w:rPr>
              <w:t xml:space="preserve"> </w:t>
            </w:r>
            <w:proofErr w:type="spellStart"/>
            <w:proofErr w:type="gramStart"/>
            <w:r>
              <w:rPr>
                <w:sz w:val="26"/>
                <w:szCs w:val="26"/>
                <w:lang w:val="fr-FR"/>
              </w:rPr>
              <w:t>quan</w:t>
            </w:r>
            <w:proofErr w:type="spellEnd"/>
            <w:r>
              <w:rPr>
                <w:sz w:val="26"/>
                <w:szCs w:val="26"/>
                <w:lang w:val="fr-FR"/>
              </w:rPr>
              <w:t>:</w:t>
            </w:r>
            <w:proofErr w:type="gramEnd"/>
          </w:p>
          <w:p w14:paraId="24B69618" w14:textId="6C6E9AF3" w:rsidR="006F3EFE" w:rsidRDefault="006F3EFE" w:rsidP="00D509E8">
            <w:pPr>
              <w:widowControl w:val="0"/>
              <w:tabs>
                <w:tab w:val="left" w:pos="360"/>
              </w:tabs>
              <w:spacing w:before="60"/>
              <w:rPr>
                <w:sz w:val="26"/>
                <w:szCs w:val="26"/>
              </w:rPr>
            </w:pPr>
            <w:proofErr w:type="spellStart"/>
            <w:r>
              <w:rPr>
                <w:sz w:val="26"/>
                <w:szCs w:val="26"/>
              </w:rPr>
              <w:t>Địa</w:t>
            </w:r>
            <w:proofErr w:type="spellEnd"/>
            <w:r>
              <w:rPr>
                <w:sz w:val="26"/>
                <w:szCs w:val="26"/>
              </w:rPr>
              <w:t xml:space="preserve"> </w:t>
            </w:r>
            <w:proofErr w:type="spellStart"/>
            <w:r>
              <w:rPr>
                <w:sz w:val="26"/>
                <w:szCs w:val="26"/>
              </w:rPr>
              <w:t>chỉ</w:t>
            </w:r>
            <w:proofErr w:type="spellEnd"/>
            <w:r>
              <w:rPr>
                <w:sz w:val="26"/>
                <w:szCs w:val="26"/>
              </w:rPr>
              <w:t xml:space="preserve"> </w:t>
            </w:r>
            <w:proofErr w:type="spellStart"/>
            <w:r>
              <w:rPr>
                <w:sz w:val="26"/>
                <w:szCs w:val="26"/>
              </w:rPr>
              <w:t>nhà</w:t>
            </w:r>
            <w:proofErr w:type="spellEnd"/>
            <w:r>
              <w:rPr>
                <w:sz w:val="26"/>
                <w:szCs w:val="26"/>
              </w:rPr>
              <w:t xml:space="preserve"> </w:t>
            </w:r>
            <w:proofErr w:type="spellStart"/>
            <w:r>
              <w:rPr>
                <w:sz w:val="26"/>
                <w:szCs w:val="26"/>
              </w:rPr>
              <w:t>riêng</w:t>
            </w:r>
            <w:proofErr w:type="spellEnd"/>
            <w:r>
              <w:rPr>
                <w:sz w:val="26"/>
                <w:szCs w:val="26"/>
              </w:rPr>
              <w:t>:</w:t>
            </w:r>
          </w:p>
        </w:tc>
      </w:tr>
      <w:tr w:rsidR="006F3EFE" w14:paraId="1D88107A" w14:textId="77777777" w:rsidTr="00D509E8">
        <w:trPr>
          <w:cantSplit/>
        </w:trPr>
        <w:tc>
          <w:tcPr>
            <w:tcW w:w="286" w:type="pct"/>
          </w:tcPr>
          <w:p w14:paraId="6907E7CE" w14:textId="77777777" w:rsidR="006F3EFE" w:rsidRPr="003E2E21" w:rsidRDefault="006F3EFE" w:rsidP="006F3EFE">
            <w:pPr>
              <w:widowControl w:val="0"/>
              <w:spacing w:before="120"/>
              <w:ind w:left="360" w:right="-14" w:hanging="360"/>
              <w:jc w:val="center"/>
              <w:rPr>
                <w:position w:val="-20"/>
                <w:sz w:val="26"/>
                <w:szCs w:val="26"/>
              </w:rPr>
            </w:pPr>
            <w:r w:rsidRPr="003E2E21">
              <w:rPr>
                <w:position w:val="-20"/>
                <w:sz w:val="26"/>
                <w:szCs w:val="26"/>
              </w:rPr>
              <w:t>8</w:t>
            </w:r>
          </w:p>
        </w:tc>
        <w:tc>
          <w:tcPr>
            <w:tcW w:w="4714" w:type="pct"/>
            <w:gridSpan w:val="2"/>
            <w:tcBorders>
              <w:bottom w:val="nil"/>
            </w:tcBorders>
          </w:tcPr>
          <w:p w14:paraId="6F54A698" w14:textId="77777777" w:rsidR="006F3EFE" w:rsidRPr="003E2E21" w:rsidRDefault="006F3EFE" w:rsidP="006F3EFE">
            <w:pPr>
              <w:widowControl w:val="0"/>
              <w:spacing w:before="120"/>
              <w:ind w:right="-18"/>
              <w:jc w:val="both"/>
              <w:rPr>
                <w:sz w:val="26"/>
                <w:szCs w:val="26"/>
              </w:rPr>
            </w:pPr>
            <w:proofErr w:type="spellStart"/>
            <w:r w:rsidRPr="003E2E21">
              <w:rPr>
                <w:sz w:val="26"/>
                <w:szCs w:val="26"/>
              </w:rPr>
              <w:t>Cơ</w:t>
            </w:r>
            <w:proofErr w:type="spellEnd"/>
            <w:r w:rsidRPr="003E2E21">
              <w:rPr>
                <w:sz w:val="26"/>
                <w:szCs w:val="26"/>
              </w:rPr>
              <w:t xml:space="preserve"> </w:t>
            </w:r>
            <w:proofErr w:type="spellStart"/>
            <w:r w:rsidRPr="003E2E21">
              <w:rPr>
                <w:sz w:val="26"/>
                <w:szCs w:val="26"/>
              </w:rPr>
              <w:t>sở</w:t>
            </w:r>
            <w:proofErr w:type="spellEnd"/>
            <w:r w:rsidRPr="003E2E21">
              <w:rPr>
                <w:sz w:val="26"/>
                <w:szCs w:val="26"/>
              </w:rPr>
              <w:t xml:space="preserve"> </w:t>
            </w:r>
            <w:proofErr w:type="spellStart"/>
            <w:r w:rsidRPr="003E2E21">
              <w:rPr>
                <w:sz w:val="26"/>
                <w:szCs w:val="26"/>
              </w:rPr>
              <w:t>nhận</w:t>
            </w:r>
            <w:proofErr w:type="spellEnd"/>
            <w:r w:rsidRPr="003E2E21">
              <w:rPr>
                <w:sz w:val="26"/>
                <w:szCs w:val="26"/>
              </w:rPr>
              <w:t xml:space="preserve"> </w:t>
            </w:r>
            <w:proofErr w:type="spellStart"/>
            <w:r w:rsidRPr="003E2E21">
              <w:rPr>
                <w:sz w:val="26"/>
                <w:szCs w:val="26"/>
              </w:rPr>
              <w:t>thử</w:t>
            </w:r>
            <w:proofErr w:type="spellEnd"/>
            <w:r w:rsidRPr="003E2E21">
              <w:rPr>
                <w:sz w:val="26"/>
                <w:szCs w:val="26"/>
              </w:rPr>
              <w:t xml:space="preserve"> </w:t>
            </w:r>
            <w:proofErr w:type="spellStart"/>
            <w:r w:rsidRPr="003E2E21">
              <w:rPr>
                <w:sz w:val="26"/>
                <w:szCs w:val="26"/>
              </w:rPr>
              <w:t>nghiệm</w:t>
            </w:r>
            <w:proofErr w:type="spellEnd"/>
            <w:r w:rsidRPr="003E2E21">
              <w:rPr>
                <w:sz w:val="26"/>
                <w:szCs w:val="26"/>
              </w:rPr>
              <w:t xml:space="preserve"> </w:t>
            </w:r>
            <w:proofErr w:type="spellStart"/>
            <w:r w:rsidRPr="003E2E21">
              <w:rPr>
                <w:sz w:val="26"/>
                <w:szCs w:val="26"/>
              </w:rPr>
              <w:t>lâm</w:t>
            </w:r>
            <w:proofErr w:type="spellEnd"/>
            <w:r w:rsidRPr="003E2E21">
              <w:rPr>
                <w:sz w:val="26"/>
                <w:szCs w:val="26"/>
              </w:rPr>
              <w:t xml:space="preserve"> </w:t>
            </w:r>
            <w:proofErr w:type="spellStart"/>
            <w:r w:rsidRPr="003E2E21">
              <w:rPr>
                <w:sz w:val="26"/>
                <w:szCs w:val="26"/>
              </w:rPr>
              <w:t>sàng</w:t>
            </w:r>
            <w:proofErr w:type="spellEnd"/>
            <w:r w:rsidRPr="003E2E21">
              <w:rPr>
                <w:sz w:val="26"/>
                <w:szCs w:val="26"/>
              </w:rPr>
              <w:t xml:space="preserve"> </w:t>
            </w:r>
            <w:proofErr w:type="spellStart"/>
            <w:r w:rsidRPr="003E2E21">
              <w:rPr>
                <w:sz w:val="26"/>
                <w:szCs w:val="26"/>
              </w:rPr>
              <w:t>thiết</w:t>
            </w:r>
            <w:proofErr w:type="spellEnd"/>
            <w:r w:rsidRPr="003E2E21">
              <w:rPr>
                <w:sz w:val="26"/>
                <w:szCs w:val="26"/>
              </w:rPr>
              <w:t xml:space="preserve"> </w:t>
            </w:r>
            <w:proofErr w:type="spellStart"/>
            <w:r w:rsidRPr="003E2E21">
              <w:rPr>
                <w:sz w:val="26"/>
                <w:szCs w:val="26"/>
              </w:rPr>
              <w:t>bị</w:t>
            </w:r>
            <w:proofErr w:type="spellEnd"/>
            <w:r w:rsidRPr="003E2E21">
              <w:rPr>
                <w:sz w:val="26"/>
                <w:szCs w:val="26"/>
              </w:rPr>
              <w:t xml:space="preserve"> y </w:t>
            </w:r>
            <w:proofErr w:type="spellStart"/>
            <w:r w:rsidRPr="003E2E21">
              <w:rPr>
                <w:sz w:val="26"/>
                <w:szCs w:val="26"/>
              </w:rPr>
              <w:t>tế</w:t>
            </w:r>
            <w:proofErr w:type="spellEnd"/>
          </w:p>
        </w:tc>
      </w:tr>
      <w:tr w:rsidR="006F3EFE" w14:paraId="7BBEB188" w14:textId="77777777" w:rsidTr="00D509E8">
        <w:tc>
          <w:tcPr>
            <w:tcW w:w="5000" w:type="pct"/>
            <w:gridSpan w:val="3"/>
            <w:tcBorders>
              <w:top w:val="nil"/>
            </w:tcBorders>
          </w:tcPr>
          <w:p w14:paraId="07ECEA85" w14:textId="77777777" w:rsidR="006F3EFE" w:rsidRPr="003E2E21" w:rsidRDefault="006F3EFE" w:rsidP="006F3EFE">
            <w:pPr>
              <w:widowControl w:val="0"/>
              <w:tabs>
                <w:tab w:val="left" w:pos="360"/>
              </w:tabs>
              <w:spacing w:before="120"/>
              <w:rPr>
                <w:sz w:val="26"/>
                <w:szCs w:val="26"/>
              </w:rPr>
            </w:pPr>
            <w:proofErr w:type="spellStart"/>
            <w:r w:rsidRPr="003E2E21">
              <w:rPr>
                <w:sz w:val="26"/>
                <w:szCs w:val="26"/>
              </w:rPr>
              <w:t>Tên</w:t>
            </w:r>
            <w:proofErr w:type="spellEnd"/>
            <w:r w:rsidRPr="003E2E21">
              <w:rPr>
                <w:sz w:val="26"/>
                <w:szCs w:val="26"/>
              </w:rPr>
              <w:t xml:space="preserve"> </w:t>
            </w:r>
            <w:proofErr w:type="spellStart"/>
            <w:r w:rsidRPr="003E2E21">
              <w:rPr>
                <w:sz w:val="26"/>
                <w:szCs w:val="26"/>
              </w:rPr>
              <w:t>cơ</w:t>
            </w:r>
            <w:proofErr w:type="spellEnd"/>
            <w:r w:rsidRPr="003E2E21">
              <w:rPr>
                <w:sz w:val="26"/>
                <w:szCs w:val="26"/>
              </w:rPr>
              <w:t xml:space="preserve"> </w:t>
            </w:r>
            <w:proofErr w:type="spellStart"/>
            <w:r w:rsidRPr="003E2E21">
              <w:rPr>
                <w:sz w:val="26"/>
                <w:szCs w:val="26"/>
              </w:rPr>
              <w:t>sở</w:t>
            </w:r>
            <w:proofErr w:type="spellEnd"/>
            <w:r w:rsidRPr="003E2E21">
              <w:rPr>
                <w:sz w:val="26"/>
                <w:szCs w:val="26"/>
              </w:rPr>
              <w:t>:</w:t>
            </w:r>
          </w:p>
          <w:p w14:paraId="26EDADC2" w14:textId="77777777" w:rsidR="006F3EFE" w:rsidRPr="003E2E21" w:rsidRDefault="006F3EFE" w:rsidP="006F3EFE">
            <w:pPr>
              <w:widowControl w:val="0"/>
              <w:tabs>
                <w:tab w:val="left" w:pos="360"/>
              </w:tabs>
              <w:spacing w:before="120"/>
              <w:rPr>
                <w:sz w:val="26"/>
                <w:szCs w:val="26"/>
                <w:lang w:val="fr-FR"/>
              </w:rPr>
            </w:pPr>
            <w:proofErr w:type="spellStart"/>
            <w:r w:rsidRPr="003E2E21">
              <w:rPr>
                <w:sz w:val="26"/>
                <w:szCs w:val="26"/>
                <w:lang w:val="fr-FR"/>
              </w:rPr>
              <w:t>Điện</w:t>
            </w:r>
            <w:proofErr w:type="spellEnd"/>
            <w:r w:rsidRPr="003E2E21">
              <w:rPr>
                <w:sz w:val="26"/>
                <w:szCs w:val="26"/>
                <w:lang w:val="fr-FR"/>
              </w:rPr>
              <w:t xml:space="preserve"> </w:t>
            </w:r>
            <w:proofErr w:type="spellStart"/>
            <w:proofErr w:type="gramStart"/>
            <w:r w:rsidRPr="003E2E21">
              <w:rPr>
                <w:sz w:val="26"/>
                <w:szCs w:val="26"/>
                <w:lang w:val="fr-FR"/>
              </w:rPr>
              <w:t>thoại</w:t>
            </w:r>
            <w:proofErr w:type="spellEnd"/>
            <w:r w:rsidRPr="003E2E21">
              <w:rPr>
                <w:sz w:val="26"/>
                <w:szCs w:val="26"/>
                <w:lang w:val="fr-FR"/>
              </w:rPr>
              <w:t>:</w:t>
            </w:r>
            <w:proofErr w:type="gramEnd"/>
            <w:r w:rsidRPr="003E2E21">
              <w:rPr>
                <w:sz w:val="26"/>
                <w:szCs w:val="26"/>
                <w:lang w:val="fr-FR"/>
              </w:rPr>
              <w:t xml:space="preserve">                                     Fax:                        E-mail:</w:t>
            </w:r>
          </w:p>
          <w:p w14:paraId="4E6109B8" w14:textId="3E58D116" w:rsidR="006F3EFE" w:rsidRPr="003E2E21" w:rsidRDefault="006F3EFE" w:rsidP="006F3EFE">
            <w:pPr>
              <w:widowControl w:val="0"/>
              <w:tabs>
                <w:tab w:val="left" w:pos="360"/>
              </w:tabs>
              <w:spacing w:before="120"/>
              <w:rPr>
                <w:sz w:val="26"/>
                <w:szCs w:val="26"/>
              </w:rPr>
            </w:pPr>
            <w:proofErr w:type="spellStart"/>
            <w:r w:rsidRPr="003E2E21">
              <w:rPr>
                <w:sz w:val="26"/>
                <w:szCs w:val="26"/>
              </w:rPr>
              <w:t>Địa</w:t>
            </w:r>
            <w:proofErr w:type="spellEnd"/>
            <w:r w:rsidRPr="003E2E21">
              <w:rPr>
                <w:sz w:val="26"/>
                <w:szCs w:val="26"/>
              </w:rPr>
              <w:t xml:space="preserve"> </w:t>
            </w:r>
            <w:proofErr w:type="spellStart"/>
            <w:r w:rsidRPr="003E2E21">
              <w:rPr>
                <w:sz w:val="26"/>
                <w:szCs w:val="26"/>
              </w:rPr>
              <w:t>chỉ</w:t>
            </w:r>
            <w:proofErr w:type="spellEnd"/>
            <w:r w:rsidRPr="003E2E21">
              <w:rPr>
                <w:sz w:val="26"/>
                <w:szCs w:val="26"/>
              </w:rPr>
              <w:t>:</w:t>
            </w:r>
          </w:p>
        </w:tc>
      </w:tr>
      <w:tr w:rsidR="006F3EFE" w14:paraId="5C5BCB9C" w14:textId="77777777" w:rsidTr="00D509E8">
        <w:trPr>
          <w:cantSplit/>
        </w:trPr>
        <w:tc>
          <w:tcPr>
            <w:tcW w:w="286" w:type="pct"/>
          </w:tcPr>
          <w:p w14:paraId="5DAD9881" w14:textId="77777777" w:rsidR="006F3EFE" w:rsidRPr="003E2E21" w:rsidRDefault="006F3EFE" w:rsidP="006F3EFE">
            <w:pPr>
              <w:widowControl w:val="0"/>
              <w:spacing w:before="120"/>
              <w:ind w:left="360" w:right="-14" w:hanging="360"/>
              <w:jc w:val="center"/>
              <w:rPr>
                <w:position w:val="-20"/>
                <w:sz w:val="26"/>
                <w:szCs w:val="26"/>
              </w:rPr>
            </w:pPr>
            <w:r w:rsidRPr="003E2E21">
              <w:rPr>
                <w:position w:val="-20"/>
                <w:sz w:val="26"/>
                <w:szCs w:val="26"/>
              </w:rPr>
              <w:t>9</w:t>
            </w:r>
          </w:p>
        </w:tc>
        <w:tc>
          <w:tcPr>
            <w:tcW w:w="4714" w:type="pct"/>
            <w:gridSpan w:val="2"/>
            <w:tcBorders>
              <w:bottom w:val="nil"/>
            </w:tcBorders>
          </w:tcPr>
          <w:p w14:paraId="67C06E7E" w14:textId="7825C74B" w:rsidR="006F3EFE" w:rsidRPr="003E2E21" w:rsidRDefault="006F3EFE" w:rsidP="006F3EFE">
            <w:pPr>
              <w:widowControl w:val="0"/>
              <w:spacing w:before="120"/>
              <w:ind w:right="-18"/>
              <w:jc w:val="both"/>
              <w:rPr>
                <w:sz w:val="26"/>
                <w:szCs w:val="26"/>
              </w:rPr>
            </w:pPr>
            <w:proofErr w:type="spellStart"/>
            <w:r w:rsidRPr="003E2E21">
              <w:rPr>
                <w:sz w:val="26"/>
                <w:szCs w:val="26"/>
              </w:rPr>
              <w:t>Tổ</w:t>
            </w:r>
            <w:proofErr w:type="spellEnd"/>
            <w:r w:rsidRPr="003E2E21">
              <w:rPr>
                <w:sz w:val="26"/>
                <w:szCs w:val="26"/>
              </w:rPr>
              <w:t xml:space="preserve"> </w:t>
            </w:r>
            <w:proofErr w:type="spellStart"/>
            <w:r w:rsidRPr="003E2E21">
              <w:rPr>
                <w:sz w:val="26"/>
                <w:szCs w:val="26"/>
              </w:rPr>
              <w:t>chức</w:t>
            </w:r>
            <w:proofErr w:type="spellEnd"/>
            <w:r w:rsidRPr="003E2E21">
              <w:rPr>
                <w:sz w:val="26"/>
                <w:szCs w:val="26"/>
              </w:rPr>
              <w:t xml:space="preserve">, </w:t>
            </w:r>
            <w:proofErr w:type="spellStart"/>
            <w:r w:rsidRPr="003E2E21">
              <w:rPr>
                <w:sz w:val="26"/>
                <w:szCs w:val="26"/>
              </w:rPr>
              <w:t>cá</w:t>
            </w:r>
            <w:proofErr w:type="spellEnd"/>
            <w:r w:rsidRPr="003E2E21">
              <w:rPr>
                <w:sz w:val="26"/>
                <w:szCs w:val="26"/>
              </w:rPr>
              <w:t xml:space="preserve"> </w:t>
            </w:r>
            <w:proofErr w:type="spellStart"/>
            <w:r w:rsidRPr="003E2E21">
              <w:rPr>
                <w:sz w:val="26"/>
                <w:szCs w:val="26"/>
              </w:rPr>
              <w:t>nhân</w:t>
            </w:r>
            <w:proofErr w:type="spellEnd"/>
            <w:r w:rsidRPr="003E2E21">
              <w:rPr>
                <w:sz w:val="26"/>
                <w:szCs w:val="26"/>
              </w:rPr>
              <w:t xml:space="preserve"> </w:t>
            </w:r>
            <w:proofErr w:type="spellStart"/>
            <w:r w:rsidRPr="003E2E21">
              <w:rPr>
                <w:sz w:val="26"/>
                <w:szCs w:val="26"/>
              </w:rPr>
              <w:t>có</w:t>
            </w:r>
            <w:proofErr w:type="spellEnd"/>
            <w:r w:rsidRPr="003E2E21">
              <w:rPr>
                <w:sz w:val="26"/>
                <w:szCs w:val="26"/>
              </w:rPr>
              <w:t xml:space="preserve"> </w:t>
            </w:r>
            <w:proofErr w:type="spellStart"/>
            <w:r w:rsidRPr="003E2E21">
              <w:rPr>
                <w:sz w:val="26"/>
                <w:szCs w:val="26"/>
              </w:rPr>
              <w:t>thiết</w:t>
            </w:r>
            <w:proofErr w:type="spellEnd"/>
            <w:r w:rsidRPr="003E2E21">
              <w:rPr>
                <w:sz w:val="26"/>
                <w:szCs w:val="26"/>
              </w:rPr>
              <w:t xml:space="preserve"> </w:t>
            </w:r>
            <w:proofErr w:type="spellStart"/>
            <w:r w:rsidRPr="003E2E21">
              <w:rPr>
                <w:sz w:val="26"/>
                <w:szCs w:val="26"/>
              </w:rPr>
              <w:t>bị</w:t>
            </w:r>
            <w:proofErr w:type="spellEnd"/>
            <w:r w:rsidRPr="003E2E21">
              <w:rPr>
                <w:sz w:val="26"/>
                <w:szCs w:val="26"/>
              </w:rPr>
              <w:t xml:space="preserve"> y </w:t>
            </w:r>
            <w:proofErr w:type="spellStart"/>
            <w:r w:rsidRPr="003E2E21">
              <w:rPr>
                <w:sz w:val="26"/>
                <w:szCs w:val="26"/>
              </w:rPr>
              <w:t>tế</w:t>
            </w:r>
            <w:proofErr w:type="spellEnd"/>
            <w:r w:rsidRPr="003E2E21">
              <w:rPr>
                <w:sz w:val="26"/>
                <w:szCs w:val="26"/>
              </w:rPr>
              <w:t xml:space="preserve"> </w:t>
            </w:r>
            <w:proofErr w:type="spellStart"/>
            <w:r w:rsidRPr="003E2E21">
              <w:rPr>
                <w:sz w:val="26"/>
                <w:szCs w:val="26"/>
              </w:rPr>
              <w:t>thử</w:t>
            </w:r>
            <w:proofErr w:type="spellEnd"/>
            <w:r w:rsidRPr="003E2E21">
              <w:rPr>
                <w:sz w:val="26"/>
                <w:szCs w:val="26"/>
              </w:rPr>
              <w:t xml:space="preserve"> </w:t>
            </w:r>
            <w:proofErr w:type="spellStart"/>
            <w:r w:rsidRPr="003E2E21">
              <w:rPr>
                <w:sz w:val="26"/>
                <w:szCs w:val="26"/>
              </w:rPr>
              <w:t>nghiệm</w:t>
            </w:r>
            <w:proofErr w:type="spellEnd"/>
            <w:r w:rsidRPr="003E2E21">
              <w:rPr>
                <w:sz w:val="26"/>
                <w:szCs w:val="26"/>
              </w:rPr>
              <w:t xml:space="preserve"> </w:t>
            </w:r>
            <w:proofErr w:type="spellStart"/>
            <w:r w:rsidRPr="003E2E21">
              <w:rPr>
                <w:sz w:val="26"/>
                <w:szCs w:val="26"/>
              </w:rPr>
              <w:t>lâm</w:t>
            </w:r>
            <w:proofErr w:type="spellEnd"/>
            <w:r w:rsidRPr="003E2E21">
              <w:rPr>
                <w:sz w:val="26"/>
                <w:szCs w:val="26"/>
              </w:rPr>
              <w:t xml:space="preserve"> </w:t>
            </w:r>
            <w:proofErr w:type="spellStart"/>
            <w:r w:rsidRPr="003E2E21">
              <w:rPr>
                <w:sz w:val="26"/>
                <w:szCs w:val="26"/>
              </w:rPr>
              <w:t>sàng</w:t>
            </w:r>
            <w:proofErr w:type="spellEnd"/>
            <w:r w:rsidRPr="003E2E21">
              <w:rPr>
                <w:sz w:val="26"/>
                <w:szCs w:val="26"/>
              </w:rPr>
              <w:t xml:space="preserve"> (</w:t>
            </w:r>
            <w:proofErr w:type="spellStart"/>
            <w:r w:rsidRPr="003E2E21">
              <w:rPr>
                <w:sz w:val="26"/>
                <w:szCs w:val="26"/>
              </w:rPr>
              <w:t>là</w:t>
            </w:r>
            <w:proofErr w:type="spellEnd"/>
            <w:r w:rsidRPr="003E2E21">
              <w:rPr>
                <w:sz w:val="26"/>
                <w:szCs w:val="26"/>
              </w:rPr>
              <w:t xml:space="preserve"> </w:t>
            </w:r>
            <w:proofErr w:type="spellStart"/>
            <w:r w:rsidRPr="003E2E21">
              <w:rPr>
                <w:sz w:val="26"/>
                <w:szCs w:val="26"/>
              </w:rPr>
              <w:t>tổ</w:t>
            </w:r>
            <w:proofErr w:type="spellEnd"/>
            <w:r w:rsidRPr="003E2E21">
              <w:rPr>
                <w:sz w:val="26"/>
                <w:szCs w:val="26"/>
              </w:rPr>
              <w:t xml:space="preserve"> </w:t>
            </w:r>
            <w:proofErr w:type="spellStart"/>
            <w:r w:rsidRPr="003E2E21">
              <w:rPr>
                <w:sz w:val="26"/>
                <w:szCs w:val="26"/>
              </w:rPr>
              <w:t>chức</w:t>
            </w:r>
            <w:proofErr w:type="spellEnd"/>
            <w:r w:rsidRPr="003E2E21">
              <w:rPr>
                <w:sz w:val="26"/>
                <w:szCs w:val="26"/>
              </w:rPr>
              <w:t xml:space="preserve">, </w:t>
            </w:r>
            <w:proofErr w:type="spellStart"/>
            <w:r w:rsidRPr="003E2E21">
              <w:rPr>
                <w:sz w:val="26"/>
                <w:szCs w:val="26"/>
              </w:rPr>
              <w:t>cá</w:t>
            </w:r>
            <w:proofErr w:type="spellEnd"/>
            <w:r w:rsidRPr="003E2E21">
              <w:rPr>
                <w:sz w:val="26"/>
                <w:szCs w:val="26"/>
              </w:rPr>
              <w:t xml:space="preserve"> </w:t>
            </w:r>
            <w:proofErr w:type="spellStart"/>
            <w:r w:rsidRPr="003E2E21">
              <w:rPr>
                <w:sz w:val="26"/>
                <w:szCs w:val="26"/>
              </w:rPr>
              <w:t>nhân</w:t>
            </w:r>
            <w:proofErr w:type="spellEnd"/>
            <w:r w:rsidRPr="003E2E21">
              <w:rPr>
                <w:sz w:val="26"/>
                <w:szCs w:val="26"/>
              </w:rPr>
              <w:t xml:space="preserve"> </w:t>
            </w:r>
            <w:proofErr w:type="spellStart"/>
            <w:r w:rsidRPr="003E2E21">
              <w:rPr>
                <w:sz w:val="26"/>
                <w:szCs w:val="26"/>
              </w:rPr>
              <w:t>được</w:t>
            </w:r>
            <w:proofErr w:type="spellEnd"/>
            <w:r w:rsidRPr="003E2E21">
              <w:rPr>
                <w:sz w:val="26"/>
                <w:szCs w:val="26"/>
              </w:rPr>
              <w:t xml:space="preserve"> </w:t>
            </w:r>
            <w:proofErr w:type="spellStart"/>
            <w:r w:rsidRPr="003E2E21">
              <w:rPr>
                <w:sz w:val="26"/>
                <w:szCs w:val="26"/>
              </w:rPr>
              <w:t>sử</w:t>
            </w:r>
            <w:proofErr w:type="spellEnd"/>
            <w:r w:rsidRPr="003E2E21">
              <w:rPr>
                <w:sz w:val="26"/>
                <w:szCs w:val="26"/>
              </w:rPr>
              <w:t xml:space="preserve"> </w:t>
            </w:r>
            <w:proofErr w:type="spellStart"/>
            <w:r w:rsidRPr="003E2E21">
              <w:rPr>
                <w:sz w:val="26"/>
                <w:szCs w:val="26"/>
              </w:rPr>
              <w:t>dụng</w:t>
            </w:r>
            <w:proofErr w:type="spellEnd"/>
            <w:r w:rsidRPr="003E2E21">
              <w:rPr>
                <w:sz w:val="26"/>
                <w:szCs w:val="26"/>
              </w:rPr>
              <w:t xml:space="preserve"> </w:t>
            </w:r>
            <w:proofErr w:type="spellStart"/>
            <w:r w:rsidRPr="003E2E21">
              <w:rPr>
                <w:sz w:val="26"/>
                <w:szCs w:val="26"/>
              </w:rPr>
              <w:t>bản</w:t>
            </w:r>
            <w:proofErr w:type="spellEnd"/>
            <w:r w:rsidRPr="003E2E21">
              <w:rPr>
                <w:sz w:val="26"/>
                <w:szCs w:val="26"/>
              </w:rPr>
              <w:t xml:space="preserve"> </w:t>
            </w:r>
            <w:proofErr w:type="spellStart"/>
            <w:r w:rsidRPr="003E2E21">
              <w:rPr>
                <w:sz w:val="26"/>
                <w:szCs w:val="26"/>
              </w:rPr>
              <w:t>quyền</w:t>
            </w:r>
            <w:proofErr w:type="spellEnd"/>
            <w:r w:rsidRPr="003E2E21">
              <w:rPr>
                <w:sz w:val="26"/>
                <w:szCs w:val="26"/>
              </w:rPr>
              <w:t xml:space="preserve"> </w:t>
            </w:r>
            <w:proofErr w:type="spellStart"/>
            <w:r w:rsidRPr="003E2E21">
              <w:rPr>
                <w:sz w:val="26"/>
                <w:szCs w:val="26"/>
              </w:rPr>
              <w:t>về</w:t>
            </w:r>
            <w:proofErr w:type="spellEnd"/>
            <w:r w:rsidRPr="003E2E21">
              <w:rPr>
                <w:sz w:val="26"/>
                <w:szCs w:val="26"/>
              </w:rPr>
              <w:t xml:space="preserve"> </w:t>
            </w:r>
            <w:proofErr w:type="spellStart"/>
            <w:r w:rsidRPr="003E2E21">
              <w:rPr>
                <w:sz w:val="26"/>
                <w:szCs w:val="26"/>
              </w:rPr>
              <w:t>thiết</w:t>
            </w:r>
            <w:proofErr w:type="spellEnd"/>
            <w:r w:rsidRPr="003E2E21">
              <w:rPr>
                <w:sz w:val="26"/>
                <w:szCs w:val="26"/>
              </w:rPr>
              <w:t xml:space="preserve"> </w:t>
            </w:r>
            <w:proofErr w:type="spellStart"/>
            <w:r w:rsidRPr="003E2E21">
              <w:rPr>
                <w:sz w:val="26"/>
                <w:szCs w:val="26"/>
              </w:rPr>
              <w:t>bị</w:t>
            </w:r>
            <w:proofErr w:type="spellEnd"/>
            <w:r w:rsidRPr="003E2E21">
              <w:rPr>
                <w:sz w:val="26"/>
                <w:szCs w:val="26"/>
              </w:rPr>
              <w:t xml:space="preserve"> y </w:t>
            </w:r>
            <w:proofErr w:type="spellStart"/>
            <w:r w:rsidRPr="003E2E21">
              <w:rPr>
                <w:sz w:val="26"/>
                <w:szCs w:val="26"/>
              </w:rPr>
              <w:t>tế</w:t>
            </w:r>
            <w:proofErr w:type="spellEnd"/>
            <w:r w:rsidRPr="003E2E21">
              <w:rPr>
                <w:sz w:val="26"/>
                <w:szCs w:val="26"/>
              </w:rPr>
              <w:t xml:space="preserve"> </w:t>
            </w:r>
            <w:proofErr w:type="spellStart"/>
            <w:r w:rsidRPr="003E2E21">
              <w:rPr>
                <w:sz w:val="26"/>
                <w:szCs w:val="26"/>
              </w:rPr>
              <w:t>đưa</w:t>
            </w:r>
            <w:proofErr w:type="spellEnd"/>
            <w:r w:rsidRPr="003E2E21">
              <w:rPr>
                <w:sz w:val="26"/>
                <w:szCs w:val="26"/>
              </w:rPr>
              <w:t xml:space="preserve"> ra </w:t>
            </w:r>
            <w:proofErr w:type="spellStart"/>
            <w:r w:rsidRPr="003E2E21">
              <w:rPr>
                <w:sz w:val="26"/>
                <w:szCs w:val="26"/>
              </w:rPr>
              <w:t>thử</w:t>
            </w:r>
            <w:proofErr w:type="spellEnd"/>
            <w:r w:rsidRPr="003E2E21">
              <w:rPr>
                <w:sz w:val="26"/>
                <w:szCs w:val="26"/>
              </w:rPr>
              <w:t xml:space="preserve"> </w:t>
            </w:r>
            <w:proofErr w:type="spellStart"/>
            <w:r w:rsidRPr="003E2E21">
              <w:rPr>
                <w:sz w:val="26"/>
                <w:szCs w:val="26"/>
              </w:rPr>
              <w:t>nghiệ</w:t>
            </w:r>
            <w:r w:rsidR="00252A89" w:rsidRPr="003E2E21">
              <w:rPr>
                <w:sz w:val="26"/>
                <w:szCs w:val="26"/>
              </w:rPr>
              <w:t>m</w:t>
            </w:r>
            <w:proofErr w:type="spellEnd"/>
            <w:r w:rsidR="00252A89" w:rsidRPr="003E2E21">
              <w:rPr>
                <w:sz w:val="26"/>
                <w:szCs w:val="26"/>
              </w:rPr>
              <w:t xml:space="preserve"> </w:t>
            </w:r>
            <w:proofErr w:type="spellStart"/>
            <w:r w:rsidR="00252A89" w:rsidRPr="003E2E21">
              <w:rPr>
                <w:sz w:val="26"/>
                <w:szCs w:val="26"/>
              </w:rPr>
              <w:t>lâm</w:t>
            </w:r>
            <w:proofErr w:type="spellEnd"/>
            <w:r w:rsidR="00252A89" w:rsidRPr="003E2E21">
              <w:rPr>
                <w:sz w:val="26"/>
                <w:szCs w:val="26"/>
              </w:rPr>
              <w:t xml:space="preserve"> </w:t>
            </w:r>
            <w:proofErr w:type="spellStart"/>
            <w:r w:rsidR="00252A89" w:rsidRPr="003E2E21">
              <w:rPr>
                <w:sz w:val="26"/>
                <w:szCs w:val="26"/>
              </w:rPr>
              <w:t>sàng</w:t>
            </w:r>
            <w:proofErr w:type="spellEnd"/>
            <w:r w:rsidR="00252A89" w:rsidRPr="003E2E21">
              <w:rPr>
                <w:sz w:val="26"/>
                <w:szCs w:val="26"/>
              </w:rPr>
              <w:t xml:space="preserve"> </w:t>
            </w:r>
            <w:proofErr w:type="spellStart"/>
            <w:r w:rsidR="00252A89" w:rsidRPr="003E2E21">
              <w:rPr>
                <w:sz w:val="26"/>
                <w:szCs w:val="26"/>
              </w:rPr>
              <w:t>và</w:t>
            </w:r>
            <w:proofErr w:type="spellEnd"/>
            <w:r w:rsidR="00252A89" w:rsidRPr="003E2E21">
              <w:rPr>
                <w:sz w:val="26"/>
                <w:szCs w:val="26"/>
              </w:rPr>
              <w:t xml:space="preserve"> </w:t>
            </w:r>
            <w:proofErr w:type="spellStart"/>
            <w:r w:rsidR="00252A89" w:rsidRPr="003E2E21">
              <w:rPr>
                <w:sz w:val="26"/>
                <w:szCs w:val="26"/>
              </w:rPr>
              <w:t>sử</w:t>
            </w:r>
            <w:proofErr w:type="spellEnd"/>
            <w:r w:rsidR="00252A89" w:rsidRPr="003E2E21">
              <w:rPr>
                <w:sz w:val="26"/>
                <w:szCs w:val="26"/>
              </w:rPr>
              <w:t xml:space="preserve"> </w:t>
            </w:r>
            <w:proofErr w:type="spellStart"/>
            <w:r w:rsidR="00252A89" w:rsidRPr="003E2E21">
              <w:rPr>
                <w:sz w:val="26"/>
                <w:szCs w:val="26"/>
              </w:rPr>
              <w:t>dụng</w:t>
            </w:r>
            <w:proofErr w:type="spellEnd"/>
            <w:r w:rsidR="00252A89" w:rsidRPr="003E2E21">
              <w:rPr>
                <w:sz w:val="26"/>
                <w:szCs w:val="26"/>
              </w:rPr>
              <w:t xml:space="preserve"> </w:t>
            </w:r>
            <w:proofErr w:type="spellStart"/>
            <w:r w:rsidR="00252A89" w:rsidRPr="003E2E21">
              <w:rPr>
                <w:sz w:val="26"/>
                <w:szCs w:val="26"/>
              </w:rPr>
              <w:t>kết</w:t>
            </w:r>
            <w:proofErr w:type="spellEnd"/>
            <w:r w:rsidR="00252A89" w:rsidRPr="003E2E21">
              <w:rPr>
                <w:sz w:val="26"/>
                <w:szCs w:val="26"/>
              </w:rPr>
              <w:t xml:space="preserve"> </w:t>
            </w:r>
            <w:proofErr w:type="spellStart"/>
            <w:r w:rsidR="00252A89" w:rsidRPr="003E2E21">
              <w:rPr>
                <w:sz w:val="26"/>
                <w:szCs w:val="26"/>
              </w:rPr>
              <w:t>quả</w:t>
            </w:r>
            <w:proofErr w:type="spellEnd"/>
            <w:r w:rsidR="00252A89" w:rsidRPr="003E2E21">
              <w:rPr>
                <w:sz w:val="26"/>
                <w:szCs w:val="26"/>
              </w:rPr>
              <w:t xml:space="preserve"> </w:t>
            </w:r>
            <w:proofErr w:type="spellStart"/>
            <w:r w:rsidR="00252A89" w:rsidRPr="003E2E21">
              <w:rPr>
                <w:sz w:val="26"/>
                <w:szCs w:val="26"/>
              </w:rPr>
              <w:t>nghiên</w:t>
            </w:r>
            <w:proofErr w:type="spellEnd"/>
            <w:r w:rsidR="00252A89" w:rsidRPr="003E2E21">
              <w:rPr>
                <w:sz w:val="26"/>
                <w:szCs w:val="26"/>
              </w:rPr>
              <w:t xml:space="preserve"> </w:t>
            </w:r>
            <w:proofErr w:type="spellStart"/>
            <w:r w:rsidR="00252A89" w:rsidRPr="003E2E21">
              <w:rPr>
                <w:sz w:val="26"/>
                <w:szCs w:val="26"/>
              </w:rPr>
              <w:t>cứu</w:t>
            </w:r>
            <w:proofErr w:type="spellEnd"/>
            <w:r w:rsidR="00252A89" w:rsidRPr="003E2E21">
              <w:rPr>
                <w:sz w:val="26"/>
                <w:szCs w:val="26"/>
              </w:rPr>
              <w:t xml:space="preserve"> </w:t>
            </w:r>
            <w:r w:rsidRPr="003E2E21">
              <w:rPr>
                <w:sz w:val="26"/>
                <w:szCs w:val="26"/>
              </w:rPr>
              <w:t xml:space="preserve">TNLS </w:t>
            </w:r>
            <w:proofErr w:type="spellStart"/>
            <w:r w:rsidRPr="003E2E21">
              <w:rPr>
                <w:sz w:val="26"/>
                <w:szCs w:val="26"/>
              </w:rPr>
              <w:t>thiết</w:t>
            </w:r>
            <w:proofErr w:type="spellEnd"/>
            <w:r w:rsidRPr="003E2E21">
              <w:rPr>
                <w:sz w:val="26"/>
                <w:szCs w:val="26"/>
              </w:rPr>
              <w:t xml:space="preserve"> </w:t>
            </w:r>
            <w:proofErr w:type="spellStart"/>
            <w:r w:rsidRPr="003E2E21">
              <w:rPr>
                <w:sz w:val="26"/>
                <w:szCs w:val="26"/>
              </w:rPr>
              <w:t>bị</w:t>
            </w:r>
            <w:proofErr w:type="spellEnd"/>
            <w:r w:rsidRPr="003E2E21">
              <w:rPr>
                <w:sz w:val="26"/>
                <w:szCs w:val="26"/>
              </w:rPr>
              <w:t xml:space="preserve"> y </w:t>
            </w:r>
            <w:proofErr w:type="spellStart"/>
            <w:r w:rsidRPr="003E2E21">
              <w:rPr>
                <w:sz w:val="26"/>
                <w:szCs w:val="26"/>
              </w:rPr>
              <w:t>tế</w:t>
            </w:r>
            <w:proofErr w:type="spellEnd"/>
            <w:r w:rsidRPr="003E2E21">
              <w:rPr>
                <w:sz w:val="26"/>
                <w:szCs w:val="26"/>
              </w:rPr>
              <w:t xml:space="preserve"> </w:t>
            </w:r>
            <w:proofErr w:type="spellStart"/>
            <w:r w:rsidRPr="003E2E21">
              <w:rPr>
                <w:sz w:val="26"/>
                <w:szCs w:val="26"/>
              </w:rPr>
              <w:t>để</w:t>
            </w:r>
            <w:proofErr w:type="spellEnd"/>
            <w:r w:rsidRPr="003E2E21">
              <w:rPr>
                <w:sz w:val="26"/>
                <w:szCs w:val="26"/>
              </w:rPr>
              <w:t xml:space="preserve"> </w:t>
            </w:r>
            <w:proofErr w:type="spellStart"/>
            <w:r w:rsidRPr="003E2E21">
              <w:rPr>
                <w:sz w:val="26"/>
                <w:szCs w:val="26"/>
              </w:rPr>
              <w:t>có</w:t>
            </w:r>
            <w:proofErr w:type="spellEnd"/>
            <w:r w:rsidRPr="003E2E21">
              <w:rPr>
                <w:sz w:val="26"/>
                <w:szCs w:val="26"/>
              </w:rPr>
              <w:t xml:space="preserve"> </w:t>
            </w:r>
            <w:proofErr w:type="spellStart"/>
            <w:r w:rsidRPr="003E2E21">
              <w:rPr>
                <w:sz w:val="26"/>
                <w:szCs w:val="26"/>
              </w:rPr>
              <w:t>thể</w:t>
            </w:r>
            <w:proofErr w:type="spellEnd"/>
            <w:r w:rsidRPr="003E2E21">
              <w:rPr>
                <w:sz w:val="26"/>
                <w:szCs w:val="26"/>
              </w:rPr>
              <w:t xml:space="preserve"> </w:t>
            </w:r>
            <w:proofErr w:type="spellStart"/>
            <w:r w:rsidRPr="003E2E21">
              <w:rPr>
                <w:sz w:val="26"/>
                <w:szCs w:val="26"/>
              </w:rPr>
              <w:t>đưa</w:t>
            </w:r>
            <w:proofErr w:type="spellEnd"/>
            <w:r w:rsidRPr="003E2E21">
              <w:rPr>
                <w:sz w:val="26"/>
                <w:szCs w:val="26"/>
              </w:rPr>
              <w:t xml:space="preserve"> TBYT </w:t>
            </w:r>
            <w:proofErr w:type="spellStart"/>
            <w:r w:rsidRPr="003E2E21">
              <w:rPr>
                <w:sz w:val="26"/>
                <w:szCs w:val="26"/>
              </w:rPr>
              <w:t>vào</w:t>
            </w:r>
            <w:proofErr w:type="spellEnd"/>
            <w:r w:rsidRPr="003E2E21">
              <w:rPr>
                <w:sz w:val="26"/>
                <w:szCs w:val="26"/>
              </w:rPr>
              <w:t xml:space="preserve"> </w:t>
            </w:r>
            <w:proofErr w:type="spellStart"/>
            <w:r w:rsidRPr="003E2E21">
              <w:rPr>
                <w:sz w:val="26"/>
                <w:szCs w:val="26"/>
              </w:rPr>
              <w:t>sản</w:t>
            </w:r>
            <w:proofErr w:type="spellEnd"/>
            <w:r w:rsidRPr="003E2E21">
              <w:rPr>
                <w:sz w:val="26"/>
                <w:szCs w:val="26"/>
              </w:rPr>
              <w:t xml:space="preserve"> </w:t>
            </w:r>
            <w:proofErr w:type="spellStart"/>
            <w:r w:rsidRPr="003E2E21">
              <w:rPr>
                <w:sz w:val="26"/>
                <w:szCs w:val="26"/>
              </w:rPr>
              <w:t>xuất</w:t>
            </w:r>
            <w:proofErr w:type="spellEnd"/>
            <w:r w:rsidRPr="003E2E21">
              <w:rPr>
                <w:sz w:val="26"/>
                <w:szCs w:val="26"/>
              </w:rPr>
              <w:t xml:space="preserve"> </w:t>
            </w:r>
            <w:proofErr w:type="spellStart"/>
            <w:r w:rsidRPr="003E2E21">
              <w:rPr>
                <w:sz w:val="26"/>
                <w:szCs w:val="26"/>
              </w:rPr>
              <w:t>hoặc</w:t>
            </w:r>
            <w:proofErr w:type="spellEnd"/>
            <w:r w:rsidRPr="003E2E21">
              <w:rPr>
                <w:sz w:val="26"/>
                <w:szCs w:val="26"/>
              </w:rPr>
              <w:t xml:space="preserve"> </w:t>
            </w:r>
            <w:proofErr w:type="spellStart"/>
            <w:r w:rsidRPr="003E2E21">
              <w:rPr>
                <w:sz w:val="26"/>
                <w:szCs w:val="26"/>
              </w:rPr>
              <w:t>đưa</w:t>
            </w:r>
            <w:proofErr w:type="spellEnd"/>
            <w:r w:rsidRPr="003E2E21">
              <w:rPr>
                <w:sz w:val="26"/>
                <w:szCs w:val="26"/>
              </w:rPr>
              <w:t xml:space="preserve"> ra </w:t>
            </w:r>
            <w:proofErr w:type="spellStart"/>
            <w:r w:rsidRPr="003E2E21">
              <w:rPr>
                <w:sz w:val="26"/>
                <w:szCs w:val="26"/>
              </w:rPr>
              <w:t>sử</w:t>
            </w:r>
            <w:proofErr w:type="spellEnd"/>
            <w:r w:rsidRPr="003E2E21">
              <w:rPr>
                <w:sz w:val="26"/>
                <w:szCs w:val="26"/>
              </w:rPr>
              <w:t xml:space="preserve"> </w:t>
            </w:r>
            <w:proofErr w:type="spellStart"/>
            <w:r w:rsidRPr="003E2E21">
              <w:rPr>
                <w:sz w:val="26"/>
                <w:szCs w:val="26"/>
              </w:rPr>
              <w:t>dụng</w:t>
            </w:r>
            <w:proofErr w:type="spellEnd"/>
            <w:r w:rsidRPr="003E2E21">
              <w:rPr>
                <w:sz w:val="26"/>
                <w:szCs w:val="26"/>
              </w:rPr>
              <w:t xml:space="preserve"> </w:t>
            </w:r>
            <w:proofErr w:type="spellStart"/>
            <w:r w:rsidRPr="003E2E21">
              <w:rPr>
                <w:sz w:val="26"/>
                <w:szCs w:val="26"/>
              </w:rPr>
              <w:t>trong</w:t>
            </w:r>
            <w:proofErr w:type="spellEnd"/>
            <w:r w:rsidRPr="003E2E21">
              <w:rPr>
                <w:sz w:val="26"/>
                <w:szCs w:val="26"/>
              </w:rPr>
              <w:t xml:space="preserve"> </w:t>
            </w:r>
            <w:proofErr w:type="spellStart"/>
            <w:r w:rsidRPr="003E2E21">
              <w:rPr>
                <w:sz w:val="26"/>
                <w:szCs w:val="26"/>
              </w:rPr>
              <w:t>thực</w:t>
            </w:r>
            <w:proofErr w:type="spellEnd"/>
            <w:r w:rsidRPr="003E2E21">
              <w:rPr>
                <w:sz w:val="26"/>
                <w:szCs w:val="26"/>
              </w:rPr>
              <w:t xml:space="preserve"> </w:t>
            </w:r>
            <w:proofErr w:type="spellStart"/>
            <w:r w:rsidRPr="003E2E21">
              <w:rPr>
                <w:sz w:val="26"/>
                <w:szCs w:val="26"/>
              </w:rPr>
              <w:t>tế</w:t>
            </w:r>
            <w:proofErr w:type="spellEnd"/>
            <w:r w:rsidRPr="003E2E21">
              <w:rPr>
                <w:sz w:val="26"/>
                <w:szCs w:val="26"/>
              </w:rPr>
              <w:t xml:space="preserve"> </w:t>
            </w:r>
            <w:proofErr w:type="spellStart"/>
            <w:r w:rsidRPr="003E2E21">
              <w:rPr>
                <w:sz w:val="26"/>
                <w:szCs w:val="26"/>
              </w:rPr>
              <w:t>hoặc</w:t>
            </w:r>
            <w:proofErr w:type="spellEnd"/>
            <w:r w:rsidRPr="003E2E21">
              <w:rPr>
                <w:sz w:val="26"/>
                <w:szCs w:val="26"/>
              </w:rPr>
              <w:t xml:space="preserve"> </w:t>
            </w:r>
            <w:proofErr w:type="spellStart"/>
            <w:r w:rsidRPr="003E2E21">
              <w:rPr>
                <w:sz w:val="26"/>
                <w:szCs w:val="26"/>
              </w:rPr>
              <w:t>đưa</w:t>
            </w:r>
            <w:proofErr w:type="spellEnd"/>
            <w:r w:rsidRPr="003E2E21">
              <w:rPr>
                <w:sz w:val="26"/>
                <w:szCs w:val="26"/>
              </w:rPr>
              <w:t xml:space="preserve"> </w:t>
            </w:r>
            <w:proofErr w:type="spellStart"/>
            <w:r w:rsidRPr="003E2E21">
              <w:rPr>
                <w:sz w:val="26"/>
                <w:szCs w:val="26"/>
              </w:rPr>
              <w:t>vào</w:t>
            </w:r>
            <w:proofErr w:type="spellEnd"/>
            <w:r w:rsidRPr="003E2E21">
              <w:rPr>
                <w:sz w:val="26"/>
                <w:szCs w:val="26"/>
              </w:rPr>
              <w:t xml:space="preserve"> </w:t>
            </w:r>
            <w:proofErr w:type="spellStart"/>
            <w:r w:rsidRPr="003E2E21">
              <w:rPr>
                <w:sz w:val="26"/>
                <w:szCs w:val="26"/>
              </w:rPr>
              <w:t>nghiên</w:t>
            </w:r>
            <w:proofErr w:type="spellEnd"/>
            <w:r w:rsidRPr="003E2E21">
              <w:rPr>
                <w:sz w:val="26"/>
                <w:szCs w:val="26"/>
              </w:rPr>
              <w:t xml:space="preserve"> </w:t>
            </w:r>
            <w:proofErr w:type="spellStart"/>
            <w:r w:rsidRPr="003E2E21">
              <w:rPr>
                <w:sz w:val="26"/>
                <w:szCs w:val="26"/>
              </w:rPr>
              <w:t>cứu</w:t>
            </w:r>
            <w:proofErr w:type="spellEnd"/>
            <w:r w:rsidRPr="003E2E21">
              <w:rPr>
                <w:sz w:val="26"/>
                <w:szCs w:val="26"/>
              </w:rPr>
              <w:t xml:space="preserve"> ở </w:t>
            </w:r>
            <w:proofErr w:type="spellStart"/>
            <w:r w:rsidRPr="003E2E21">
              <w:rPr>
                <w:sz w:val="26"/>
                <w:szCs w:val="26"/>
              </w:rPr>
              <w:t>giai</w:t>
            </w:r>
            <w:proofErr w:type="spellEnd"/>
            <w:r w:rsidRPr="003E2E21">
              <w:rPr>
                <w:sz w:val="26"/>
                <w:szCs w:val="26"/>
              </w:rPr>
              <w:t xml:space="preserve"> </w:t>
            </w:r>
            <w:proofErr w:type="spellStart"/>
            <w:r w:rsidRPr="003E2E21">
              <w:rPr>
                <w:sz w:val="26"/>
                <w:szCs w:val="26"/>
              </w:rPr>
              <w:t>đoạn</w:t>
            </w:r>
            <w:proofErr w:type="spellEnd"/>
            <w:r w:rsidRPr="003E2E21">
              <w:rPr>
                <w:sz w:val="26"/>
                <w:szCs w:val="26"/>
              </w:rPr>
              <w:t xml:space="preserve"> </w:t>
            </w:r>
            <w:proofErr w:type="spellStart"/>
            <w:r w:rsidRPr="003E2E21">
              <w:rPr>
                <w:sz w:val="26"/>
                <w:szCs w:val="26"/>
              </w:rPr>
              <w:t>tiếp</w:t>
            </w:r>
            <w:proofErr w:type="spellEnd"/>
            <w:r w:rsidRPr="003E2E21">
              <w:rPr>
                <w:sz w:val="26"/>
                <w:szCs w:val="26"/>
              </w:rPr>
              <w:t xml:space="preserve"> </w:t>
            </w:r>
            <w:proofErr w:type="spellStart"/>
            <w:r w:rsidRPr="003E2E21">
              <w:rPr>
                <w:sz w:val="26"/>
                <w:szCs w:val="26"/>
              </w:rPr>
              <w:t>theo</w:t>
            </w:r>
            <w:proofErr w:type="spellEnd"/>
            <w:r w:rsidRPr="003E2E21">
              <w:rPr>
                <w:sz w:val="26"/>
                <w:szCs w:val="26"/>
              </w:rPr>
              <w:t>)</w:t>
            </w:r>
          </w:p>
        </w:tc>
      </w:tr>
      <w:tr w:rsidR="006F3EFE" w14:paraId="6D016009" w14:textId="77777777" w:rsidTr="00D509E8">
        <w:tc>
          <w:tcPr>
            <w:tcW w:w="5000" w:type="pct"/>
            <w:gridSpan w:val="3"/>
            <w:tcBorders>
              <w:top w:val="nil"/>
              <w:bottom w:val="single" w:sz="4" w:space="0" w:color="auto"/>
            </w:tcBorders>
          </w:tcPr>
          <w:p w14:paraId="489F18D5" w14:textId="77777777" w:rsidR="006F3EFE" w:rsidRPr="00D509E8" w:rsidRDefault="006F3EFE" w:rsidP="006F3EFE">
            <w:pPr>
              <w:widowControl w:val="0"/>
              <w:tabs>
                <w:tab w:val="left" w:pos="360"/>
              </w:tabs>
              <w:spacing w:before="120"/>
              <w:rPr>
                <w:sz w:val="26"/>
                <w:szCs w:val="26"/>
                <w:lang w:val="pt-BR"/>
              </w:rPr>
            </w:pPr>
            <w:r w:rsidRPr="00D509E8">
              <w:rPr>
                <w:sz w:val="26"/>
                <w:szCs w:val="26"/>
                <w:lang w:val="pt-BR"/>
              </w:rPr>
              <w:t xml:space="preserve">Tên tổ chức </w:t>
            </w:r>
          </w:p>
          <w:p w14:paraId="1A887235" w14:textId="77777777" w:rsidR="006F3EFE" w:rsidRDefault="006F3EFE" w:rsidP="006F3EFE">
            <w:pPr>
              <w:widowControl w:val="0"/>
              <w:tabs>
                <w:tab w:val="left" w:pos="360"/>
              </w:tabs>
              <w:spacing w:before="120"/>
              <w:rPr>
                <w:sz w:val="26"/>
                <w:szCs w:val="26"/>
                <w:lang w:val="pt-BR"/>
              </w:rPr>
            </w:pPr>
            <w:r>
              <w:rPr>
                <w:sz w:val="26"/>
                <w:szCs w:val="26"/>
                <w:lang w:val="pt-BR"/>
              </w:rPr>
              <w:t>Điện thoại:                                     Fax:                        E-mail:</w:t>
            </w:r>
          </w:p>
          <w:p w14:paraId="21CA67EB" w14:textId="705A0E08" w:rsidR="006F3EFE" w:rsidRDefault="006F3EFE" w:rsidP="006F3EFE">
            <w:pPr>
              <w:widowControl w:val="0"/>
              <w:tabs>
                <w:tab w:val="left" w:pos="360"/>
              </w:tabs>
              <w:spacing w:before="120"/>
              <w:rPr>
                <w:sz w:val="26"/>
                <w:szCs w:val="26"/>
              </w:rPr>
            </w:pPr>
            <w:proofErr w:type="spellStart"/>
            <w:r>
              <w:rPr>
                <w:sz w:val="26"/>
                <w:szCs w:val="26"/>
              </w:rPr>
              <w:t>Địa</w:t>
            </w:r>
            <w:proofErr w:type="spellEnd"/>
            <w:r>
              <w:rPr>
                <w:sz w:val="26"/>
                <w:szCs w:val="26"/>
              </w:rPr>
              <w:t xml:space="preserve"> </w:t>
            </w:r>
            <w:proofErr w:type="spellStart"/>
            <w:r>
              <w:rPr>
                <w:sz w:val="26"/>
                <w:szCs w:val="26"/>
              </w:rPr>
              <w:t>chỉ</w:t>
            </w:r>
            <w:proofErr w:type="spellEnd"/>
            <w:r>
              <w:rPr>
                <w:sz w:val="26"/>
                <w:szCs w:val="26"/>
              </w:rPr>
              <w:t xml:space="preserve"> </w:t>
            </w:r>
            <w:proofErr w:type="spellStart"/>
            <w:r>
              <w:rPr>
                <w:sz w:val="26"/>
                <w:szCs w:val="26"/>
              </w:rPr>
              <w:t>cơ</w:t>
            </w:r>
            <w:proofErr w:type="spellEnd"/>
            <w:r>
              <w:rPr>
                <w:sz w:val="26"/>
                <w:szCs w:val="26"/>
              </w:rPr>
              <w:t xml:space="preserve"> </w:t>
            </w:r>
            <w:proofErr w:type="spellStart"/>
            <w:r>
              <w:rPr>
                <w:sz w:val="26"/>
                <w:szCs w:val="26"/>
              </w:rPr>
              <w:t>quan</w:t>
            </w:r>
            <w:proofErr w:type="spellEnd"/>
            <w:r>
              <w:rPr>
                <w:sz w:val="26"/>
                <w:szCs w:val="26"/>
              </w:rPr>
              <w:t>:</w:t>
            </w:r>
          </w:p>
        </w:tc>
      </w:tr>
      <w:tr w:rsidR="006F3EFE" w14:paraId="30B0CC28" w14:textId="77777777" w:rsidTr="00D509E8">
        <w:tc>
          <w:tcPr>
            <w:tcW w:w="5000" w:type="pct"/>
            <w:gridSpan w:val="3"/>
            <w:tcBorders>
              <w:top w:val="single" w:sz="4" w:space="0" w:color="auto"/>
              <w:bottom w:val="nil"/>
            </w:tcBorders>
          </w:tcPr>
          <w:p w14:paraId="68CE25EA" w14:textId="77777777" w:rsidR="006F3EFE" w:rsidRDefault="006F3EFE" w:rsidP="006F3EFE">
            <w:pPr>
              <w:spacing w:before="120"/>
              <w:ind w:left="360" w:right="-18" w:hanging="360"/>
              <w:rPr>
                <w:sz w:val="26"/>
                <w:szCs w:val="26"/>
                <w:lang w:val="pt-BR"/>
              </w:rPr>
            </w:pPr>
            <w:r w:rsidRPr="00D509E8">
              <w:rPr>
                <w:sz w:val="26"/>
                <w:szCs w:val="26"/>
                <w:lang w:val="pt-BR"/>
              </w:rPr>
              <w:lastRenderedPageBreak/>
              <w:t>Họ và tên</w:t>
            </w:r>
            <w:r>
              <w:rPr>
                <w:sz w:val="26"/>
                <w:szCs w:val="26"/>
                <w:lang w:val="pt-BR"/>
              </w:rPr>
              <w:t xml:space="preserve"> (nếu là cá nhân ):</w:t>
            </w:r>
          </w:p>
          <w:p w14:paraId="47916A88" w14:textId="77777777" w:rsidR="006F3EFE" w:rsidRDefault="006F3EFE" w:rsidP="006F3EFE">
            <w:pPr>
              <w:spacing w:before="120"/>
              <w:ind w:left="360" w:right="-18" w:hanging="360"/>
              <w:rPr>
                <w:sz w:val="26"/>
                <w:szCs w:val="26"/>
              </w:rPr>
            </w:pPr>
            <w:r>
              <w:rPr>
                <w:sz w:val="26"/>
                <w:szCs w:val="26"/>
              </w:rPr>
              <w:t xml:space="preserve">Học </w:t>
            </w:r>
            <w:proofErr w:type="spellStart"/>
            <w:r>
              <w:rPr>
                <w:sz w:val="26"/>
                <w:szCs w:val="26"/>
              </w:rPr>
              <w:t>hàm</w:t>
            </w:r>
            <w:proofErr w:type="spellEnd"/>
            <w:r>
              <w:rPr>
                <w:sz w:val="26"/>
                <w:szCs w:val="26"/>
              </w:rPr>
              <w:t>/</w:t>
            </w:r>
            <w:proofErr w:type="spellStart"/>
            <w:r>
              <w:rPr>
                <w:sz w:val="26"/>
                <w:szCs w:val="26"/>
              </w:rPr>
              <w:t>học</w:t>
            </w:r>
            <w:proofErr w:type="spellEnd"/>
            <w:r>
              <w:rPr>
                <w:sz w:val="26"/>
                <w:szCs w:val="26"/>
              </w:rPr>
              <w:t xml:space="preserve"> </w:t>
            </w:r>
            <w:proofErr w:type="spellStart"/>
            <w:r>
              <w:rPr>
                <w:sz w:val="26"/>
                <w:szCs w:val="26"/>
              </w:rPr>
              <w:t>vị</w:t>
            </w:r>
            <w:proofErr w:type="spellEnd"/>
            <w:r>
              <w:rPr>
                <w:sz w:val="26"/>
                <w:szCs w:val="26"/>
              </w:rPr>
              <w:t>:</w:t>
            </w:r>
          </w:p>
        </w:tc>
      </w:tr>
      <w:tr w:rsidR="006F3EFE" w14:paraId="320DF695" w14:textId="77777777" w:rsidTr="00D509E8">
        <w:tc>
          <w:tcPr>
            <w:tcW w:w="5000" w:type="pct"/>
            <w:gridSpan w:val="3"/>
            <w:tcBorders>
              <w:top w:val="nil"/>
              <w:bottom w:val="nil"/>
            </w:tcBorders>
          </w:tcPr>
          <w:p w14:paraId="0994F1D4" w14:textId="77777777" w:rsidR="006F3EFE" w:rsidRDefault="006F3EFE" w:rsidP="006F3EFE">
            <w:pPr>
              <w:widowControl w:val="0"/>
              <w:tabs>
                <w:tab w:val="left" w:pos="360"/>
              </w:tabs>
              <w:spacing w:before="120"/>
              <w:rPr>
                <w:sz w:val="26"/>
                <w:szCs w:val="26"/>
              </w:rPr>
            </w:pPr>
            <w:proofErr w:type="spellStart"/>
            <w:r>
              <w:rPr>
                <w:sz w:val="26"/>
                <w:szCs w:val="26"/>
              </w:rPr>
              <w:t>Chức</w:t>
            </w:r>
            <w:proofErr w:type="spellEnd"/>
            <w:r>
              <w:rPr>
                <w:sz w:val="26"/>
                <w:szCs w:val="26"/>
              </w:rPr>
              <w:t xml:space="preserve"> </w:t>
            </w:r>
            <w:proofErr w:type="spellStart"/>
            <w:r>
              <w:rPr>
                <w:sz w:val="26"/>
                <w:szCs w:val="26"/>
              </w:rPr>
              <w:t>danh</w:t>
            </w:r>
            <w:proofErr w:type="spellEnd"/>
            <w:r>
              <w:rPr>
                <w:sz w:val="26"/>
                <w:szCs w:val="26"/>
              </w:rPr>
              <w:t xml:space="preserve"> khoa </w:t>
            </w:r>
            <w:proofErr w:type="spellStart"/>
            <w:r>
              <w:rPr>
                <w:sz w:val="26"/>
                <w:szCs w:val="26"/>
              </w:rPr>
              <w:t>học</w:t>
            </w:r>
            <w:proofErr w:type="spellEnd"/>
            <w:r>
              <w:rPr>
                <w:sz w:val="26"/>
                <w:szCs w:val="26"/>
              </w:rPr>
              <w:t>:</w:t>
            </w:r>
          </w:p>
        </w:tc>
      </w:tr>
      <w:tr w:rsidR="006F3EFE" w14:paraId="532A9290" w14:textId="77777777" w:rsidTr="00D509E8">
        <w:tc>
          <w:tcPr>
            <w:tcW w:w="5000" w:type="pct"/>
            <w:gridSpan w:val="3"/>
            <w:tcBorders>
              <w:top w:val="nil"/>
              <w:bottom w:val="nil"/>
            </w:tcBorders>
          </w:tcPr>
          <w:p w14:paraId="5CB97E2E" w14:textId="77777777" w:rsidR="006F3EFE" w:rsidRDefault="006F3EFE" w:rsidP="006F3EFE">
            <w:pPr>
              <w:widowControl w:val="0"/>
              <w:tabs>
                <w:tab w:val="left" w:pos="360"/>
              </w:tabs>
              <w:spacing w:before="120"/>
              <w:rPr>
                <w:sz w:val="26"/>
                <w:szCs w:val="26"/>
              </w:rPr>
            </w:pPr>
            <w:proofErr w:type="spellStart"/>
            <w:r>
              <w:rPr>
                <w:sz w:val="26"/>
                <w:szCs w:val="26"/>
              </w:rPr>
              <w:t>Điện</w:t>
            </w:r>
            <w:proofErr w:type="spellEnd"/>
            <w:r>
              <w:rPr>
                <w:sz w:val="26"/>
                <w:szCs w:val="26"/>
              </w:rPr>
              <w:t xml:space="preserve"> </w:t>
            </w:r>
            <w:proofErr w:type="spellStart"/>
            <w:r>
              <w:rPr>
                <w:sz w:val="26"/>
                <w:szCs w:val="26"/>
              </w:rPr>
              <w:t>thoại</w:t>
            </w:r>
            <w:proofErr w:type="spellEnd"/>
            <w:r>
              <w:rPr>
                <w:sz w:val="26"/>
                <w:szCs w:val="26"/>
              </w:rPr>
              <w:t xml:space="preserve">:                       </w:t>
            </w:r>
            <w:proofErr w:type="gramStart"/>
            <w:r>
              <w:rPr>
                <w:sz w:val="26"/>
                <w:szCs w:val="26"/>
              </w:rPr>
              <w:t xml:space="preserve">   (</w:t>
            </w:r>
            <w:proofErr w:type="gramEnd"/>
            <w:r>
              <w:rPr>
                <w:sz w:val="26"/>
                <w:szCs w:val="26"/>
              </w:rPr>
              <w:t>CQ)/                          (NR)            Fax:</w:t>
            </w:r>
          </w:p>
        </w:tc>
      </w:tr>
      <w:tr w:rsidR="006F3EFE" w14:paraId="39B51223" w14:textId="77777777" w:rsidTr="00D509E8">
        <w:tc>
          <w:tcPr>
            <w:tcW w:w="5000" w:type="pct"/>
            <w:gridSpan w:val="3"/>
            <w:tcBorders>
              <w:top w:val="nil"/>
              <w:bottom w:val="nil"/>
            </w:tcBorders>
          </w:tcPr>
          <w:p w14:paraId="23456EB6" w14:textId="77777777" w:rsidR="006F3EFE" w:rsidRDefault="006F3EFE" w:rsidP="006F3EFE">
            <w:pPr>
              <w:widowControl w:val="0"/>
              <w:tabs>
                <w:tab w:val="left" w:pos="360"/>
              </w:tabs>
              <w:spacing w:before="120"/>
              <w:rPr>
                <w:sz w:val="26"/>
                <w:szCs w:val="26"/>
              </w:rPr>
            </w:pPr>
            <w:r>
              <w:rPr>
                <w:sz w:val="26"/>
                <w:szCs w:val="26"/>
              </w:rPr>
              <w:t>Mobile:</w:t>
            </w:r>
          </w:p>
        </w:tc>
      </w:tr>
      <w:tr w:rsidR="006F3EFE" w14:paraId="08FC92D1" w14:textId="77777777" w:rsidTr="00D509E8">
        <w:tc>
          <w:tcPr>
            <w:tcW w:w="5000" w:type="pct"/>
            <w:gridSpan w:val="3"/>
            <w:tcBorders>
              <w:top w:val="nil"/>
              <w:bottom w:val="nil"/>
            </w:tcBorders>
          </w:tcPr>
          <w:p w14:paraId="72859045" w14:textId="77777777" w:rsidR="006F3EFE" w:rsidRDefault="006F3EFE" w:rsidP="006F3EFE">
            <w:pPr>
              <w:widowControl w:val="0"/>
              <w:tabs>
                <w:tab w:val="left" w:pos="360"/>
              </w:tabs>
              <w:spacing w:before="120"/>
              <w:rPr>
                <w:sz w:val="26"/>
                <w:szCs w:val="26"/>
              </w:rPr>
            </w:pPr>
            <w:r>
              <w:rPr>
                <w:sz w:val="26"/>
                <w:szCs w:val="26"/>
              </w:rPr>
              <w:t>E-mail:</w:t>
            </w:r>
          </w:p>
        </w:tc>
      </w:tr>
      <w:tr w:rsidR="006F3EFE" w14:paraId="161895C7" w14:textId="77777777" w:rsidTr="00D509E8">
        <w:tc>
          <w:tcPr>
            <w:tcW w:w="5000" w:type="pct"/>
            <w:gridSpan w:val="3"/>
            <w:tcBorders>
              <w:top w:val="nil"/>
            </w:tcBorders>
          </w:tcPr>
          <w:p w14:paraId="5C991731" w14:textId="77777777" w:rsidR="006F3EFE" w:rsidRDefault="006F3EFE" w:rsidP="006F3EFE">
            <w:pPr>
              <w:widowControl w:val="0"/>
              <w:tabs>
                <w:tab w:val="left" w:pos="360"/>
              </w:tabs>
              <w:spacing w:before="120"/>
              <w:rPr>
                <w:sz w:val="26"/>
                <w:szCs w:val="26"/>
              </w:rPr>
            </w:pPr>
            <w:proofErr w:type="spellStart"/>
            <w:r>
              <w:rPr>
                <w:sz w:val="26"/>
                <w:szCs w:val="26"/>
              </w:rPr>
              <w:t>Địa</w:t>
            </w:r>
            <w:proofErr w:type="spellEnd"/>
            <w:r>
              <w:rPr>
                <w:sz w:val="26"/>
                <w:szCs w:val="26"/>
              </w:rPr>
              <w:t xml:space="preserve"> </w:t>
            </w:r>
            <w:proofErr w:type="spellStart"/>
            <w:r>
              <w:rPr>
                <w:sz w:val="26"/>
                <w:szCs w:val="26"/>
              </w:rPr>
              <w:t>chỉ</w:t>
            </w:r>
            <w:proofErr w:type="spellEnd"/>
            <w:r>
              <w:rPr>
                <w:sz w:val="26"/>
                <w:szCs w:val="26"/>
              </w:rPr>
              <w:t xml:space="preserve"> </w:t>
            </w:r>
            <w:proofErr w:type="spellStart"/>
            <w:r>
              <w:rPr>
                <w:sz w:val="26"/>
                <w:szCs w:val="26"/>
              </w:rPr>
              <w:t>cơ</w:t>
            </w:r>
            <w:proofErr w:type="spellEnd"/>
            <w:r>
              <w:rPr>
                <w:sz w:val="26"/>
                <w:szCs w:val="26"/>
              </w:rPr>
              <w:t xml:space="preserve"> </w:t>
            </w:r>
            <w:proofErr w:type="spellStart"/>
            <w:r>
              <w:rPr>
                <w:sz w:val="26"/>
                <w:szCs w:val="26"/>
              </w:rPr>
              <w:t>quan</w:t>
            </w:r>
            <w:proofErr w:type="spellEnd"/>
            <w:r>
              <w:rPr>
                <w:sz w:val="26"/>
                <w:szCs w:val="26"/>
              </w:rPr>
              <w:t>:</w:t>
            </w:r>
          </w:p>
          <w:p w14:paraId="57D4B45F" w14:textId="1CEAE7F7" w:rsidR="006F3EFE" w:rsidRDefault="006F3EFE" w:rsidP="006F3EFE">
            <w:pPr>
              <w:widowControl w:val="0"/>
              <w:tabs>
                <w:tab w:val="left" w:pos="360"/>
              </w:tabs>
              <w:spacing w:before="120"/>
              <w:rPr>
                <w:sz w:val="26"/>
                <w:szCs w:val="26"/>
              </w:rPr>
            </w:pPr>
            <w:proofErr w:type="spellStart"/>
            <w:r>
              <w:rPr>
                <w:sz w:val="26"/>
                <w:szCs w:val="26"/>
              </w:rPr>
              <w:t>Địa</w:t>
            </w:r>
            <w:proofErr w:type="spellEnd"/>
            <w:r>
              <w:rPr>
                <w:sz w:val="26"/>
                <w:szCs w:val="26"/>
              </w:rPr>
              <w:t xml:space="preserve"> </w:t>
            </w:r>
            <w:proofErr w:type="spellStart"/>
            <w:r>
              <w:rPr>
                <w:sz w:val="26"/>
                <w:szCs w:val="26"/>
              </w:rPr>
              <w:t>chỉ</w:t>
            </w:r>
            <w:proofErr w:type="spellEnd"/>
            <w:r>
              <w:rPr>
                <w:sz w:val="26"/>
                <w:szCs w:val="26"/>
              </w:rPr>
              <w:t xml:space="preserve"> </w:t>
            </w:r>
            <w:proofErr w:type="spellStart"/>
            <w:r>
              <w:rPr>
                <w:sz w:val="26"/>
                <w:szCs w:val="26"/>
              </w:rPr>
              <w:t>nhà</w:t>
            </w:r>
            <w:proofErr w:type="spellEnd"/>
            <w:r>
              <w:rPr>
                <w:sz w:val="26"/>
                <w:szCs w:val="26"/>
              </w:rPr>
              <w:t xml:space="preserve"> </w:t>
            </w:r>
            <w:proofErr w:type="spellStart"/>
            <w:r>
              <w:rPr>
                <w:sz w:val="26"/>
                <w:szCs w:val="26"/>
              </w:rPr>
              <w:t>riêng</w:t>
            </w:r>
            <w:proofErr w:type="spellEnd"/>
            <w:r>
              <w:rPr>
                <w:sz w:val="26"/>
                <w:szCs w:val="26"/>
              </w:rPr>
              <w:t>:</w:t>
            </w:r>
          </w:p>
        </w:tc>
      </w:tr>
    </w:tbl>
    <w:p w14:paraId="75327385" w14:textId="77777777" w:rsidR="006F3EFE" w:rsidRDefault="006F3EFE" w:rsidP="00D509E8">
      <w:pPr>
        <w:keepNext/>
        <w:spacing w:before="120"/>
        <w:ind w:firstLine="567"/>
        <w:jc w:val="both"/>
        <w:rPr>
          <w:b/>
          <w:sz w:val="26"/>
          <w:szCs w:val="26"/>
        </w:rPr>
      </w:pPr>
      <w:r>
        <w:rPr>
          <w:b/>
          <w:sz w:val="26"/>
          <w:szCs w:val="26"/>
        </w:rPr>
        <w:t xml:space="preserve">II.  </w:t>
      </w:r>
      <w:proofErr w:type="spellStart"/>
      <w:r>
        <w:rPr>
          <w:b/>
          <w:sz w:val="26"/>
          <w:szCs w:val="26"/>
        </w:rPr>
        <w:t>Nội</w:t>
      </w:r>
      <w:proofErr w:type="spellEnd"/>
      <w:r>
        <w:rPr>
          <w:b/>
          <w:sz w:val="26"/>
          <w:szCs w:val="26"/>
        </w:rPr>
        <w:t xml:space="preserve"> dung </w:t>
      </w:r>
      <w:proofErr w:type="spellStart"/>
      <w:r>
        <w:rPr>
          <w:b/>
          <w:sz w:val="26"/>
          <w:szCs w:val="26"/>
        </w:rPr>
        <w:t>nghiên</w:t>
      </w:r>
      <w:proofErr w:type="spellEnd"/>
      <w:r>
        <w:rPr>
          <w:b/>
          <w:sz w:val="26"/>
          <w:szCs w:val="26"/>
        </w:rPr>
        <w:t xml:space="preserve"> </w:t>
      </w:r>
      <w:proofErr w:type="spellStart"/>
      <w:r>
        <w:rPr>
          <w:b/>
          <w:sz w:val="26"/>
          <w:szCs w:val="26"/>
        </w:rPr>
        <w:t>cứu</w:t>
      </w:r>
      <w:proofErr w:type="spellEnd"/>
      <w:r>
        <w:rPr>
          <w:b/>
          <w:sz w:val="26"/>
          <w:szCs w:val="26"/>
        </w:rPr>
        <w:t xml:space="preserve"> </w:t>
      </w:r>
      <w:proofErr w:type="spellStart"/>
      <w:r>
        <w:rPr>
          <w:b/>
          <w:sz w:val="26"/>
          <w:szCs w:val="26"/>
        </w:rPr>
        <w:t>thử</w:t>
      </w:r>
      <w:proofErr w:type="spellEnd"/>
      <w:r>
        <w:rPr>
          <w:b/>
          <w:sz w:val="26"/>
          <w:szCs w:val="26"/>
        </w:rPr>
        <w:t xml:space="preserve"> </w:t>
      </w:r>
      <w:proofErr w:type="spellStart"/>
      <w:r>
        <w:rPr>
          <w:b/>
          <w:sz w:val="26"/>
          <w:szCs w:val="26"/>
        </w:rPr>
        <w:t>nghiệm</w:t>
      </w:r>
      <w:proofErr w:type="spellEnd"/>
      <w:r>
        <w:rPr>
          <w:b/>
          <w:sz w:val="26"/>
          <w:szCs w:val="26"/>
        </w:rPr>
        <w:t xml:space="preserve"> </w:t>
      </w:r>
      <w:proofErr w:type="spellStart"/>
      <w:r>
        <w:rPr>
          <w:b/>
          <w:sz w:val="26"/>
          <w:szCs w:val="26"/>
        </w:rPr>
        <w:t>lâm</w:t>
      </w:r>
      <w:proofErr w:type="spellEnd"/>
      <w:r>
        <w:rPr>
          <w:b/>
          <w:sz w:val="26"/>
          <w:szCs w:val="26"/>
        </w:rPr>
        <w:t xml:space="preserve"> </w:t>
      </w:r>
      <w:proofErr w:type="spellStart"/>
      <w:r>
        <w:rPr>
          <w:b/>
          <w:sz w:val="26"/>
          <w:szCs w:val="26"/>
        </w:rPr>
        <w:t>sàng</w:t>
      </w:r>
      <w:proofErr w:type="spellEnd"/>
      <w:r>
        <w:rPr>
          <w:b/>
          <w:sz w:val="26"/>
          <w:szCs w:val="26"/>
        </w:rPr>
        <w:t xml:space="preserve"> </w:t>
      </w:r>
      <w:proofErr w:type="spellStart"/>
      <w:r>
        <w:rPr>
          <w:b/>
          <w:sz w:val="26"/>
          <w:szCs w:val="26"/>
        </w:rPr>
        <w:t>thiết</w:t>
      </w:r>
      <w:proofErr w:type="spellEnd"/>
      <w:r>
        <w:rPr>
          <w:b/>
          <w:sz w:val="26"/>
          <w:szCs w:val="26"/>
        </w:rPr>
        <w:t xml:space="preserve"> </w:t>
      </w:r>
      <w:proofErr w:type="spellStart"/>
      <w:r>
        <w:rPr>
          <w:b/>
          <w:sz w:val="26"/>
          <w:szCs w:val="26"/>
        </w:rPr>
        <w:t>bị</w:t>
      </w:r>
      <w:proofErr w:type="spellEnd"/>
      <w:r>
        <w:rPr>
          <w:b/>
          <w:sz w:val="26"/>
          <w:szCs w:val="26"/>
        </w:rPr>
        <w:t xml:space="preserve"> y </w:t>
      </w:r>
      <w:proofErr w:type="spellStart"/>
      <w:r>
        <w:rPr>
          <w:b/>
          <w:sz w:val="26"/>
          <w:szCs w:val="26"/>
        </w:rPr>
        <w:t>tế</w:t>
      </w:r>
      <w:proofErr w:type="spellEnd"/>
    </w:p>
    <w:p w14:paraId="2B869992" w14:textId="77777777" w:rsidR="006F3EFE" w:rsidRPr="00D509E8" w:rsidRDefault="006F3EFE" w:rsidP="006F3EFE">
      <w:pPr>
        <w:spacing w:before="120"/>
        <w:ind w:left="90" w:right="290"/>
        <w:jc w:val="both"/>
        <w:rPr>
          <w:i/>
          <w:sz w:val="4"/>
          <w:szCs w:val="26"/>
        </w:rPr>
      </w:pP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34"/>
        <w:gridCol w:w="24"/>
        <w:gridCol w:w="90"/>
        <w:gridCol w:w="2544"/>
        <w:gridCol w:w="885"/>
        <w:gridCol w:w="2268"/>
        <w:gridCol w:w="39"/>
        <w:gridCol w:w="1489"/>
        <w:gridCol w:w="1475"/>
      </w:tblGrid>
      <w:tr w:rsidR="006F3EFE" w14:paraId="5499A759" w14:textId="77777777" w:rsidTr="005A36EE">
        <w:trPr>
          <w:cantSplit/>
        </w:trPr>
        <w:tc>
          <w:tcPr>
            <w:tcW w:w="558" w:type="dxa"/>
            <w:gridSpan w:val="2"/>
            <w:tcBorders>
              <w:top w:val="single" w:sz="4" w:space="0" w:color="auto"/>
              <w:left w:val="single" w:sz="4" w:space="0" w:color="auto"/>
              <w:bottom w:val="single" w:sz="4" w:space="0" w:color="auto"/>
            </w:tcBorders>
          </w:tcPr>
          <w:p w14:paraId="65BE5160" w14:textId="77777777" w:rsidR="006F3EFE" w:rsidRPr="00D509E8" w:rsidRDefault="006F3EFE" w:rsidP="006F3EFE">
            <w:pPr>
              <w:widowControl w:val="0"/>
              <w:spacing w:before="120"/>
              <w:ind w:left="360" w:right="-14" w:hanging="360"/>
              <w:jc w:val="center"/>
              <w:rPr>
                <w:position w:val="-20"/>
                <w:sz w:val="26"/>
                <w:szCs w:val="26"/>
              </w:rPr>
            </w:pPr>
            <w:r w:rsidRPr="00D509E8">
              <w:rPr>
                <w:position w:val="-20"/>
                <w:sz w:val="26"/>
                <w:szCs w:val="26"/>
              </w:rPr>
              <w:t>10</w:t>
            </w:r>
          </w:p>
        </w:tc>
        <w:tc>
          <w:tcPr>
            <w:tcW w:w="8790" w:type="dxa"/>
            <w:gridSpan w:val="7"/>
            <w:tcBorders>
              <w:top w:val="single" w:sz="4" w:space="0" w:color="auto"/>
              <w:bottom w:val="nil"/>
              <w:right w:val="single" w:sz="4" w:space="0" w:color="auto"/>
            </w:tcBorders>
          </w:tcPr>
          <w:p w14:paraId="5144B9D3" w14:textId="77777777" w:rsidR="006F3EFE" w:rsidRPr="00D509E8" w:rsidRDefault="006F3EFE" w:rsidP="006F3EFE">
            <w:pPr>
              <w:widowControl w:val="0"/>
              <w:tabs>
                <w:tab w:val="left" w:pos="360"/>
              </w:tabs>
              <w:spacing w:before="120"/>
              <w:rPr>
                <w:sz w:val="26"/>
                <w:szCs w:val="26"/>
              </w:rPr>
            </w:pPr>
            <w:proofErr w:type="spellStart"/>
            <w:r w:rsidRPr="00D509E8">
              <w:rPr>
                <w:sz w:val="26"/>
                <w:szCs w:val="26"/>
              </w:rPr>
              <w:t>Mục</w:t>
            </w:r>
            <w:proofErr w:type="spellEnd"/>
            <w:r w:rsidRPr="00D509E8">
              <w:rPr>
                <w:sz w:val="26"/>
                <w:szCs w:val="26"/>
              </w:rPr>
              <w:t xml:space="preserve"> </w:t>
            </w:r>
            <w:proofErr w:type="spellStart"/>
            <w:r w:rsidRPr="00D509E8">
              <w:rPr>
                <w:sz w:val="26"/>
                <w:szCs w:val="26"/>
              </w:rPr>
              <w:t>tiêu</w:t>
            </w:r>
            <w:proofErr w:type="spellEnd"/>
            <w:r w:rsidRPr="00D509E8">
              <w:rPr>
                <w:sz w:val="26"/>
                <w:szCs w:val="26"/>
              </w:rPr>
              <w:t xml:space="preserve">: </w:t>
            </w:r>
          </w:p>
        </w:tc>
      </w:tr>
      <w:tr w:rsidR="006F3EFE" w14:paraId="43ECAC53" w14:textId="77777777" w:rsidTr="00676E18">
        <w:tc>
          <w:tcPr>
            <w:tcW w:w="9348" w:type="dxa"/>
            <w:gridSpan w:val="9"/>
            <w:tcBorders>
              <w:top w:val="nil"/>
              <w:left w:val="single" w:sz="4" w:space="0" w:color="auto"/>
              <w:bottom w:val="single" w:sz="4" w:space="0" w:color="auto"/>
              <w:right w:val="single" w:sz="4" w:space="0" w:color="auto"/>
            </w:tcBorders>
          </w:tcPr>
          <w:p w14:paraId="25D3A84F" w14:textId="77777777" w:rsidR="006F3EFE" w:rsidRPr="00D509E8" w:rsidRDefault="006F3EFE" w:rsidP="006F3EFE">
            <w:pPr>
              <w:widowControl w:val="0"/>
              <w:tabs>
                <w:tab w:val="left" w:pos="360"/>
              </w:tabs>
              <w:spacing w:before="120"/>
              <w:rPr>
                <w:sz w:val="18"/>
                <w:szCs w:val="26"/>
              </w:rPr>
            </w:pPr>
          </w:p>
        </w:tc>
      </w:tr>
      <w:tr w:rsidR="006F3EFE" w14:paraId="121F953F" w14:textId="77777777" w:rsidTr="00676E18">
        <w:trPr>
          <w:cantSplit/>
        </w:trPr>
        <w:tc>
          <w:tcPr>
            <w:tcW w:w="558" w:type="dxa"/>
            <w:gridSpan w:val="2"/>
            <w:tcBorders>
              <w:top w:val="single" w:sz="4" w:space="0" w:color="auto"/>
              <w:left w:val="single" w:sz="4" w:space="0" w:color="auto"/>
            </w:tcBorders>
          </w:tcPr>
          <w:p w14:paraId="699BCCE2" w14:textId="77777777" w:rsidR="006F3EFE" w:rsidRPr="00D509E8" w:rsidRDefault="006F3EFE" w:rsidP="006F3EFE">
            <w:pPr>
              <w:widowControl w:val="0"/>
              <w:spacing w:before="120"/>
              <w:ind w:left="360" w:right="-14" w:hanging="360"/>
              <w:jc w:val="center"/>
              <w:rPr>
                <w:position w:val="-20"/>
                <w:sz w:val="26"/>
                <w:szCs w:val="26"/>
              </w:rPr>
            </w:pPr>
            <w:r w:rsidRPr="00D509E8">
              <w:rPr>
                <w:position w:val="-20"/>
                <w:sz w:val="26"/>
                <w:szCs w:val="26"/>
              </w:rPr>
              <w:t>11</w:t>
            </w:r>
          </w:p>
        </w:tc>
        <w:tc>
          <w:tcPr>
            <w:tcW w:w="8790" w:type="dxa"/>
            <w:gridSpan w:val="7"/>
            <w:tcBorders>
              <w:top w:val="single" w:sz="4" w:space="0" w:color="auto"/>
              <w:bottom w:val="nil"/>
              <w:right w:val="single" w:sz="4" w:space="0" w:color="auto"/>
            </w:tcBorders>
          </w:tcPr>
          <w:p w14:paraId="190FE70D" w14:textId="77777777" w:rsidR="006F3EFE" w:rsidRPr="00D509E8" w:rsidRDefault="006F3EFE" w:rsidP="006F3EFE">
            <w:pPr>
              <w:widowControl w:val="0"/>
              <w:tabs>
                <w:tab w:val="left" w:pos="360"/>
              </w:tabs>
              <w:spacing w:before="120"/>
              <w:jc w:val="both"/>
              <w:rPr>
                <w:sz w:val="26"/>
                <w:szCs w:val="26"/>
              </w:rPr>
            </w:pPr>
            <w:proofErr w:type="spellStart"/>
            <w:r w:rsidRPr="00D509E8">
              <w:rPr>
                <w:sz w:val="26"/>
                <w:szCs w:val="26"/>
              </w:rPr>
              <w:t>Tình</w:t>
            </w:r>
            <w:proofErr w:type="spellEnd"/>
            <w:r w:rsidRPr="00D509E8">
              <w:rPr>
                <w:sz w:val="26"/>
                <w:szCs w:val="26"/>
              </w:rPr>
              <w:t xml:space="preserve"> </w:t>
            </w:r>
            <w:proofErr w:type="spellStart"/>
            <w:r w:rsidRPr="00D509E8">
              <w:rPr>
                <w:sz w:val="26"/>
                <w:szCs w:val="26"/>
              </w:rPr>
              <w:t>hình</w:t>
            </w:r>
            <w:proofErr w:type="spellEnd"/>
            <w:r w:rsidRPr="00D509E8">
              <w:rPr>
                <w:sz w:val="26"/>
                <w:szCs w:val="26"/>
              </w:rPr>
              <w:t xml:space="preserve"> </w:t>
            </w:r>
            <w:proofErr w:type="spellStart"/>
            <w:r w:rsidRPr="00D509E8">
              <w:rPr>
                <w:sz w:val="26"/>
                <w:szCs w:val="26"/>
              </w:rPr>
              <w:t>nghiên</w:t>
            </w:r>
            <w:proofErr w:type="spellEnd"/>
            <w:r w:rsidRPr="00D509E8">
              <w:rPr>
                <w:sz w:val="26"/>
                <w:szCs w:val="26"/>
              </w:rPr>
              <w:t xml:space="preserve"> </w:t>
            </w:r>
            <w:proofErr w:type="spellStart"/>
            <w:r w:rsidRPr="00D509E8">
              <w:rPr>
                <w:sz w:val="26"/>
                <w:szCs w:val="26"/>
              </w:rPr>
              <w:t>cứu</w:t>
            </w:r>
            <w:proofErr w:type="spellEnd"/>
            <w:r w:rsidRPr="00D509E8">
              <w:rPr>
                <w:sz w:val="26"/>
                <w:szCs w:val="26"/>
              </w:rPr>
              <w:t xml:space="preserve"> </w:t>
            </w:r>
            <w:proofErr w:type="spellStart"/>
            <w:r w:rsidRPr="00D509E8">
              <w:rPr>
                <w:sz w:val="26"/>
                <w:szCs w:val="26"/>
              </w:rPr>
              <w:t>thử</w:t>
            </w:r>
            <w:proofErr w:type="spellEnd"/>
            <w:r w:rsidRPr="00D509E8">
              <w:rPr>
                <w:sz w:val="26"/>
                <w:szCs w:val="26"/>
              </w:rPr>
              <w:t xml:space="preserve"> </w:t>
            </w:r>
            <w:proofErr w:type="spellStart"/>
            <w:r w:rsidRPr="00D509E8">
              <w:rPr>
                <w:sz w:val="26"/>
                <w:szCs w:val="26"/>
              </w:rPr>
              <w:t>nghiệm</w:t>
            </w:r>
            <w:proofErr w:type="spellEnd"/>
            <w:r w:rsidRPr="00D509E8">
              <w:rPr>
                <w:sz w:val="26"/>
                <w:szCs w:val="26"/>
              </w:rPr>
              <w:t xml:space="preserve"> </w:t>
            </w:r>
            <w:proofErr w:type="spellStart"/>
            <w:r w:rsidRPr="00D509E8">
              <w:rPr>
                <w:sz w:val="26"/>
                <w:szCs w:val="26"/>
              </w:rPr>
              <w:t>lâm</w:t>
            </w:r>
            <w:proofErr w:type="spellEnd"/>
            <w:r w:rsidRPr="00D509E8">
              <w:rPr>
                <w:sz w:val="26"/>
                <w:szCs w:val="26"/>
              </w:rPr>
              <w:t xml:space="preserve"> </w:t>
            </w:r>
            <w:proofErr w:type="spellStart"/>
            <w:r w:rsidRPr="00D509E8">
              <w:rPr>
                <w:sz w:val="26"/>
                <w:szCs w:val="26"/>
              </w:rPr>
              <w:t>sàng</w:t>
            </w:r>
            <w:proofErr w:type="spellEnd"/>
            <w:r w:rsidRPr="00D509E8">
              <w:rPr>
                <w:sz w:val="26"/>
                <w:szCs w:val="26"/>
              </w:rPr>
              <w:t xml:space="preserve"> </w:t>
            </w:r>
            <w:proofErr w:type="spellStart"/>
            <w:r w:rsidRPr="00D509E8">
              <w:rPr>
                <w:sz w:val="26"/>
                <w:szCs w:val="26"/>
              </w:rPr>
              <w:t>thiết</w:t>
            </w:r>
            <w:proofErr w:type="spellEnd"/>
            <w:r w:rsidRPr="00D509E8">
              <w:rPr>
                <w:sz w:val="26"/>
                <w:szCs w:val="26"/>
              </w:rPr>
              <w:t xml:space="preserve"> </w:t>
            </w:r>
            <w:proofErr w:type="spellStart"/>
            <w:r w:rsidRPr="00D509E8">
              <w:rPr>
                <w:sz w:val="26"/>
                <w:szCs w:val="26"/>
              </w:rPr>
              <w:t>bị</w:t>
            </w:r>
            <w:proofErr w:type="spellEnd"/>
            <w:r w:rsidRPr="00D509E8">
              <w:rPr>
                <w:sz w:val="26"/>
                <w:szCs w:val="26"/>
              </w:rPr>
              <w:t xml:space="preserve"> y </w:t>
            </w:r>
            <w:proofErr w:type="spellStart"/>
            <w:r w:rsidRPr="00D509E8">
              <w:rPr>
                <w:sz w:val="26"/>
                <w:szCs w:val="26"/>
              </w:rPr>
              <w:t>tế</w:t>
            </w:r>
            <w:proofErr w:type="spellEnd"/>
            <w:r w:rsidRPr="00D509E8">
              <w:rPr>
                <w:sz w:val="26"/>
                <w:szCs w:val="26"/>
              </w:rPr>
              <w:t xml:space="preserve"> </w:t>
            </w:r>
            <w:proofErr w:type="spellStart"/>
            <w:r w:rsidRPr="00D509E8">
              <w:rPr>
                <w:sz w:val="26"/>
                <w:szCs w:val="26"/>
              </w:rPr>
              <w:t>trong</w:t>
            </w:r>
            <w:proofErr w:type="spellEnd"/>
            <w:r w:rsidRPr="00D509E8">
              <w:rPr>
                <w:sz w:val="26"/>
                <w:szCs w:val="26"/>
              </w:rPr>
              <w:t xml:space="preserve"> </w:t>
            </w:r>
            <w:proofErr w:type="spellStart"/>
            <w:r w:rsidRPr="00D509E8">
              <w:rPr>
                <w:sz w:val="26"/>
                <w:szCs w:val="26"/>
              </w:rPr>
              <w:t>và</w:t>
            </w:r>
            <w:proofErr w:type="spellEnd"/>
            <w:r w:rsidRPr="00D509E8">
              <w:rPr>
                <w:sz w:val="26"/>
                <w:szCs w:val="26"/>
              </w:rPr>
              <w:t xml:space="preserve"> </w:t>
            </w:r>
            <w:proofErr w:type="spellStart"/>
            <w:r w:rsidRPr="00D509E8">
              <w:rPr>
                <w:sz w:val="26"/>
                <w:szCs w:val="26"/>
              </w:rPr>
              <w:t>ngoài</w:t>
            </w:r>
            <w:proofErr w:type="spellEnd"/>
            <w:r w:rsidRPr="00D509E8">
              <w:rPr>
                <w:sz w:val="26"/>
                <w:szCs w:val="26"/>
              </w:rPr>
              <w:t xml:space="preserve"> </w:t>
            </w:r>
            <w:proofErr w:type="spellStart"/>
            <w:r w:rsidRPr="00D509E8">
              <w:rPr>
                <w:sz w:val="26"/>
                <w:szCs w:val="26"/>
              </w:rPr>
              <w:t>nước</w:t>
            </w:r>
            <w:proofErr w:type="spellEnd"/>
            <w:r w:rsidRPr="00D509E8">
              <w:rPr>
                <w:sz w:val="26"/>
                <w:szCs w:val="26"/>
              </w:rPr>
              <w:t xml:space="preserve"> </w:t>
            </w:r>
          </w:p>
        </w:tc>
      </w:tr>
      <w:tr w:rsidR="006F3EFE" w14:paraId="0D52CC6A" w14:textId="77777777" w:rsidTr="006F3E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348" w:type="dxa"/>
            <w:gridSpan w:val="9"/>
            <w:tcBorders>
              <w:top w:val="nil"/>
              <w:bottom w:val="single" w:sz="4" w:space="0" w:color="auto"/>
            </w:tcBorders>
          </w:tcPr>
          <w:p w14:paraId="1D5CD48C" w14:textId="45598D63" w:rsidR="006F3EFE" w:rsidRPr="00D509E8" w:rsidRDefault="006F3EFE" w:rsidP="006F3EFE">
            <w:pPr>
              <w:widowControl w:val="0"/>
              <w:numPr>
                <w:ilvl w:val="0"/>
                <w:numId w:val="23"/>
              </w:numPr>
              <w:tabs>
                <w:tab w:val="left" w:pos="720"/>
                <w:tab w:val="left" w:pos="3780"/>
                <w:tab w:val="left" w:pos="6660"/>
              </w:tabs>
              <w:spacing w:before="120" w:after="160" w:line="259" w:lineRule="auto"/>
              <w:rPr>
                <w:sz w:val="26"/>
                <w:szCs w:val="26"/>
              </w:rPr>
            </w:pPr>
            <w:proofErr w:type="spellStart"/>
            <w:r>
              <w:rPr>
                <w:snapToGrid w:val="0"/>
                <w:sz w:val="26"/>
                <w:szCs w:val="26"/>
              </w:rPr>
              <w:t>Tình</w:t>
            </w:r>
            <w:proofErr w:type="spellEnd"/>
            <w:r>
              <w:rPr>
                <w:snapToGrid w:val="0"/>
                <w:sz w:val="26"/>
                <w:szCs w:val="26"/>
              </w:rPr>
              <w:t xml:space="preserve"> </w:t>
            </w:r>
            <w:proofErr w:type="spellStart"/>
            <w:r>
              <w:rPr>
                <w:snapToGrid w:val="0"/>
                <w:sz w:val="26"/>
                <w:szCs w:val="26"/>
              </w:rPr>
              <w:t>trạng</w:t>
            </w:r>
            <w:proofErr w:type="spellEnd"/>
            <w:r>
              <w:rPr>
                <w:snapToGrid w:val="0"/>
                <w:sz w:val="26"/>
                <w:szCs w:val="26"/>
              </w:rPr>
              <w:t xml:space="preserve"> </w:t>
            </w:r>
            <w:proofErr w:type="spellStart"/>
            <w:r>
              <w:rPr>
                <w:snapToGrid w:val="0"/>
                <w:sz w:val="26"/>
                <w:szCs w:val="26"/>
              </w:rPr>
              <w:t>đề</w:t>
            </w:r>
            <w:proofErr w:type="spellEnd"/>
            <w:r>
              <w:rPr>
                <w:snapToGrid w:val="0"/>
                <w:sz w:val="26"/>
                <w:szCs w:val="26"/>
              </w:rPr>
              <w:t xml:space="preserve"> </w:t>
            </w:r>
            <w:proofErr w:type="spellStart"/>
            <w:r>
              <w:rPr>
                <w:snapToGrid w:val="0"/>
                <w:sz w:val="26"/>
                <w:szCs w:val="26"/>
              </w:rPr>
              <w:t>tài</w:t>
            </w:r>
            <w:proofErr w:type="spellEnd"/>
            <w:r>
              <w:rPr>
                <w:snapToGrid w:val="0"/>
                <w:sz w:val="26"/>
                <w:szCs w:val="26"/>
              </w:rPr>
              <w:t xml:space="preserve">         </w:t>
            </w:r>
            <w:r>
              <w:rPr>
                <w:sz w:val="26"/>
                <w:szCs w:val="26"/>
              </w:rPr>
              <w:fldChar w:fldCharType="begin">
                <w:ffData>
                  <w:name w:val="Check1"/>
                  <w:enabled/>
                  <w:calcOnExit w:val="0"/>
                  <w:checkBox>
                    <w:sizeAuto/>
                    <w:default w:val="0"/>
                    <w:checked w:val="0"/>
                  </w:checkBox>
                </w:ffData>
              </w:fldChar>
            </w:r>
            <w:r>
              <w:rPr>
                <w:sz w:val="26"/>
                <w:szCs w:val="26"/>
              </w:rPr>
              <w:instrText xml:space="preserve"> FORMCHECKBOX </w:instrText>
            </w:r>
            <w:r w:rsidR="000C6E9C">
              <w:rPr>
                <w:sz w:val="26"/>
                <w:szCs w:val="26"/>
              </w:rPr>
            </w:r>
            <w:r w:rsidR="000C6E9C">
              <w:rPr>
                <w:sz w:val="26"/>
                <w:szCs w:val="26"/>
              </w:rPr>
              <w:fldChar w:fldCharType="separate"/>
            </w:r>
            <w:r>
              <w:rPr>
                <w:sz w:val="26"/>
                <w:szCs w:val="26"/>
              </w:rPr>
              <w:fldChar w:fldCharType="end"/>
            </w:r>
            <w:r>
              <w:rPr>
                <w:snapToGrid w:val="0"/>
                <w:sz w:val="26"/>
                <w:szCs w:val="26"/>
              </w:rPr>
              <w:t xml:space="preserve"> </w:t>
            </w:r>
            <w:proofErr w:type="spellStart"/>
            <w:r>
              <w:rPr>
                <w:snapToGrid w:val="0"/>
                <w:sz w:val="26"/>
                <w:szCs w:val="26"/>
              </w:rPr>
              <w:t>Mới</w:t>
            </w:r>
            <w:proofErr w:type="spellEnd"/>
            <w:r>
              <w:rPr>
                <w:snapToGrid w:val="0"/>
                <w:sz w:val="26"/>
                <w:szCs w:val="26"/>
              </w:rPr>
              <w:tab/>
              <w:t xml:space="preserve">          </w:t>
            </w:r>
            <w:r>
              <w:rPr>
                <w:sz w:val="26"/>
                <w:szCs w:val="26"/>
              </w:rPr>
              <w:fldChar w:fldCharType="begin">
                <w:ffData>
                  <w:name w:val="Check1"/>
                  <w:enabled/>
                  <w:calcOnExit w:val="0"/>
                  <w:checkBox>
                    <w:sizeAuto/>
                    <w:default w:val="0"/>
                    <w:checked w:val="0"/>
                  </w:checkBox>
                </w:ffData>
              </w:fldChar>
            </w:r>
            <w:r>
              <w:rPr>
                <w:sz w:val="26"/>
                <w:szCs w:val="26"/>
              </w:rPr>
              <w:instrText xml:space="preserve"> FORMCHECKBOX </w:instrText>
            </w:r>
            <w:r w:rsidR="000C6E9C">
              <w:rPr>
                <w:sz w:val="26"/>
                <w:szCs w:val="26"/>
              </w:rPr>
            </w:r>
            <w:r w:rsidR="000C6E9C">
              <w:rPr>
                <w:sz w:val="26"/>
                <w:szCs w:val="26"/>
              </w:rPr>
              <w:fldChar w:fldCharType="separate"/>
            </w:r>
            <w:r>
              <w:rPr>
                <w:sz w:val="26"/>
                <w:szCs w:val="26"/>
              </w:rPr>
              <w:fldChar w:fldCharType="end"/>
            </w:r>
            <w:r>
              <w:rPr>
                <w:sz w:val="26"/>
                <w:szCs w:val="26"/>
              </w:rPr>
              <w:t xml:space="preserve"> </w:t>
            </w:r>
            <w:proofErr w:type="spellStart"/>
            <w:r>
              <w:rPr>
                <w:sz w:val="26"/>
                <w:szCs w:val="26"/>
              </w:rPr>
              <w:t>Kế</w:t>
            </w:r>
            <w:proofErr w:type="spellEnd"/>
            <w:r>
              <w:rPr>
                <w:sz w:val="26"/>
                <w:szCs w:val="26"/>
              </w:rPr>
              <w:t xml:space="preserve"> </w:t>
            </w:r>
            <w:proofErr w:type="spellStart"/>
            <w:r>
              <w:rPr>
                <w:sz w:val="26"/>
                <w:szCs w:val="26"/>
              </w:rPr>
              <w:t>tiếp</w:t>
            </w:r>
            <w:proofErr w:type="spellEnd"/>
            <w:r>
              <w:rPr>
                <w:sz w:val="26"/>
                <w:szCs w:val="26"/>
              </w:rPr>
              <w:t xml:space="preserve"> </w:t>
            </w:r>
            <w:proofErr w:type="spellStart"/>
            <w:r>
              <w:rPr>
                <w:sz w:val="26"/>
                <w:szCs w:val="26"/>
              </w:rPr>
              <w:t>đề</w:t>
            </w:r>
            <w:proofErr w:type="spellEnd"/>
            <w:r>
              <w:rPr>
                <w:sz w:val="26"/>
                <w:szCs w:val="26"/>
              </w:rPr>
              <w:t xml:space="preserve"> </w:t>
            </w:r>
            <w:proofErr w:type="spellStart"/>
            <w:r>
              <w:rPr>
                <w:sz w:val="26"/>
                <w:szCs w:val="26"/>
              </w:rPr>
              <w:t>tài</w:t>
            </w:r>
            <w:proofErr w:type="spellEnd"/>
            <w:r>
              <w:rPr>
                <w:sz w:val="26"/>
                <w:szCs w:val="26"/>
              </w:rPr>
              <w:t xml:space="preserve"> </w:t>
            </w:r>
            <w:proofErr w:type="spellStart"/>
            <w:r>
              <w:rPr>
                <w:sz w:val="26"/>
                <w:szCs w:val="26"/>
              </w:rPr>
              <w:t>đã</w:t>
            </w:r>
            <w:proofErr w:type="spellEnd"/>
            <w:r>
              <w:rPr>
                <w:sz w:val="26"/>
                <w:szCs w:val="26"/>
              </w:rPr>
              <w:t xml:space="preserve"> </w:t>
            </w:r>
            <w:proofErr w:type="spellStart"/>
            <w:r>
              <w:rPr>
                <w:sz w:val="26"/>
                <w:szCs w:val="26"/>
              </w:rPr>
              <w:t>kết</w:t>
            </w:r>
            <w:proofErr w:type="spellEnd"/>
            <w:r>
              <w:rPr>
                <w:sz w:val="26"/>
                <w:szCs w:val="26"/>
              </w:rPr>
              <w:t xml:space="preserve"> </w:t>
            </w:r>
            <w:proofErr w:type="spellStart"/>
            <w:r>
              <w:rPr>
                <w:sz w:val="26"/>
                <w:szCs w:val="26"/>
              </w:rPr>
              <w:t>thúc</w:t>
            </w:r>
            <w:proofErr w:type="spellEnd"/>
            <w:r>
              <w:rPr>
                <w:sz w:val="26"/>
                <w:szCs w:val="26"/>
              </w:rPr>
              <w:t xml:space="preserve"> </w:t>
            </w:r>
            <w:proofErr w:type="spellStart"/>
            <w:r>
              <w:rPr>
                <w:sz w:val="26"/>
                <w:szCs w:val="26"/>
              </w:rPr>
              <w:t>giai</w:t>
            </w:r>
            <w:proofErr w:type="spellEnd"/>
            <w:r>
              <w:rPr>
                <w:sz w:val="26"/>
                <w:szCs w:val="26"/>
              </w:rPr>
              <w:t xml:space="preserve"> </w:t>
            </w:r>
            <w:proofErr w:type="spellStart"/>
            <w:r>
              <w:rPr>
                <w:sz w:val="26"/>
                <w:szCs w:val="26"/>
              </w:rPr>
              <w:t>đoạn</w:t>
            </w:r>
            <w:proofErr w:type="spellEnd"/>
            <w:r>
              <w:rPr>
                <w:sz w:val="26"/>
                <w:szCs w:val="26"/>
              </w:rPr>
              <w:t xml:space="preserve"> </w:t>
            </w:r>
            <w:proofErr w:type="spellStart"/>
            <w:r>
              <w:rPr>
                <w:sz w:val="26"/>
                <w:szCs w:val="26"/>
              </w:rPr>
              <w:t>trước</w:t>
            </w:r>
            <w:proofErr w:type="spellEnd"/>
            <w:r>
              <w:rPr>
                <w:sz w:val="26"/>
                <w:szCs w:val="26"/>
              </w:rPr>
              <w:t xml:space="preserve"> </w:t>
            </w:r>
          </w:p>
        </w:tc>
      </w:tr>
      <w:tr w:rsidR="006F3EFE" w14:paraId="76A93FBB" w14:textId="77777777" w:rsidTr="006F3EFE">
        <w:tc>
          <w:tcPr>
            <w:tcW w:w="9348" w:type="dxa"/>
            <w:gridSpan w:val="9"/>
            <w:tcBorders>
              <w:top w:val="single" w:sz="4" w:space="0" w:color="auto"/>
              <w:left w:val="single" w:sz="4" w:space="0" w:color="auto"/>
              <w:bottom w:val="single" w:sz="4" w:space="0" w:color="auto"/>
              <w:right w:val="single" w:sz="4" w:space="0" w:color="auto"/>
            </w:tcBorders>
          </w:tcPr>
          <w:p w14:paraId="7D4E0258" w14:textId="1345756B" w:rsidR="006F3EFE" w:rsidRPr="00D509E8" w:rsidRDefault="006F3EFE" w:rsidP="006F3EFE">
            <w:pPr>
              <w:numPr>
                <w:ilvl w:val="0"/>
                <w:numId w:val="24"/>
              </w:numPr>
              <w:spacing w:before="120" w:after="160" w:line="259" w:lineRule="auto"/>
              <w:jc w:val="both"/>
              <w:rPr>
                <w:sz w:val="26"/>
                <w:szCs w:val="26"/>
              </w:rPr>
            </w:pPr>
            <w:proofErr w:type="spellStart"/>
            <w:r>
              <w:rPr>
                <w:sz w:val="26"/>
                <w:szCs w:val="26"/>
              </w:rPr>
              <w:t>Mô</w:t>
            </w:r>
            <w:proofErr w:type="spellEnd"/>
            <w:r>
              <w:rPr>
                <w:sz w:val="26"/>
                <w:szCs w:val="26"/>
              </w:rPr>
              <w:t xml:space="preserve"> </w:t>
            </w:r>
            <w:proofErr w:type="spellStart"/>
            <w:r>
              <w:rPr>
                <w:sz w:val="26"/>
                <w:szCs w:val="26"/>
              </w:rPr>
              <w:t>tả</w:t>
            </w:r>
            <w:proofErr w:type="spellEnd"/>
            <w:r>
              <w:rPr>
                <w:sz w:val="26"/>
                <w:szCs w:val="26"/>
              </w:rPr>
              <w:t xml:space="preserve"> chi </w:t>
            </w:r>
            <w:proofErr w:type="spellStart"/>
            <w:r>
              <w:rPr>
                <w:sz w:val="26"/>
                <w:szCs w:val="26"/>
              </w:rPr>
              <w:t>tiết</w:t>
            </w:r>
            <w:proofErr w:type="spellEnd"/>
            <w:r>
              <w:rPr>
                <w:sz w:val="26"/>
                <w:szCs w:val="26"/>
              </w:rPr>
              <w:t xml:space="preserve"> </w:t>
            </w:r>
            <w:proofErr w:type="spellStart"/>
            <w:r>
              <w:rPr>
                <w:sz w:val="26"/>
                <w:szCs w:val="26"/>
              </w:rPr>
              <w:t>thiết</w:t>
            </w:r>
            <w:proofErr w:type="spellEnd"/>
            <w:r>
              <w:rPr>
                <w:sz w:val="26"/>
                <w:szCs w:val="26"/>
              </w:rPr>
              <w:t xml:space="preserve"> </w:t>
            </w:r>
            <w:proofErr w:type="spellStart"/>
            <w:r>
              <w:rPr>
                <w:sz w:val="26"/>
                <w:szCs w:val="26"/>
              </w:rPr>
              <w:t>bị</w:t>
            </w:r>
            <w:proofErr w:type="spellEnd"/>
            <w:r>
              <w:rPr>
                <w:sz w:val="26"/>
                <w:szCs w:val="26"/>
              </w:rPr>
              <w:t xml:space="preserve"> y </w:t>
            </w:r>
            <w:proofErr w:type="spellStart"/>
            <w:r>
              <w:rPr>
                <w:sz w:val="26"/>
                <w:szCs w:val="26"/>
              </w:rPr>
              <w:t>tế</w:t>
            </w:r>
            <w:proofErr w:type="spellEnd"/>
            <w:r>
              <w:rPr>
                <w:sz w:val="26"/>
                <w:szCs w:val="26"/>
              </w:rPr>
              <w:t xml:space="preserve"> </w:t>
            </w:r>
            <w:r w:rsidRPr="00D509E8">
              <w:rPr>
                <w:sz w:val="26"/>
                <w:szCs w:val="26"/>
              </w:rPr>
              <w:t>(</w:t>
            </w:r>
            <w:proofErr w:type="spellStart"/>
            <w:r w:rsidRPr="00D509E8">
              <w:rPr>
                <w:sz w:val="26"/>
                <w:szCs w:val="26"/>
              </w:rPr>
              <w:t>công</w:t>
            </w:r>
            <w:proofErr w:type="spellEnd"/>
            <w:r w:rsidRPr="00D509E8">
              <w:rPr>
                <w:sz w:val="26"/>
                <w:szCs w:val="26"/>
              </w:rPr>
              <w:t xml:space="preserve"> </w:t>
            </w:r>
            <w:proofErr w:type="spellStart"/>
            <w:r w:rsidRPr="00D509E8">
              <w:rPr>
                <w:sz w:val="26"/>
                <w:szCs w:val="26"/>
              </w:rPr>
              <w:t>nghệ</w:t>
            </w:r>
            <w:proofErr w:type="spellEnd"/>
            <w:r w:rsidRPr="00D509E8">
              <w:rPr>
                <w:sz w:val="26"/>
                <w:szCs w:val="26"/>
              </w:rPr>
              <w:t xml:space="preserve"> </w:t>
            </w:r>
            <w:proofErr w:type="spellStart"/>
            <w:r w:rsidRPr="00D509E8">
              <w:rPr>
                <w:sz w:val="26"/>
                <w:szCs w:val="26"/>
              </w:rPr>
              <w:t>chế</w:t>
            </w:r>
            <w:proofErr w:type="spellEnd"/>
            <w:r w:rsidRPr="00D509E8">
              <w:rPr>
                <w:sz w:val="26"/>
                <w:szCs w:val="26"/>
              </w:rPr>
              <w:t xml:space="preserve"> </w:t>
            </w:r>
            <w:proofErr w:type="spellStart"/>
            <w:r w:rsidRPr="00D509E8">
              <w:rPr>
                <w:sz w:val="26"/>
                <w:szCs w:val="26"/>
              </w:rPr>
              <w:t>tạo</w:t>
            </w:r>
            <w:proofErr w:type="spellEnd"/>
            <w:r w:rsidRPr="00D509E8">
              <w:rPr>
                <w:sz w:val="26"/>
                <w:szCs w:val="26"/>
              </w:rPr>
              <w:t xml:space="preserve">, </w:t>
            </w:r>
            <w:proofErr w:type="spellStart"/>
            <w:r w:rsidRPr="00D509E8">
              <w:rPr>
                <w:sz w:val="26"/>
                <w:szCs w:val="26"/>
              </w:rPr>
              <w:t>tính</w:t>
            </w:r>
            <w:proofErr w:type="spellEnd"/>
            <w:r w:rsidRPr="00D509E8">
              <w:rPr>
                <w:sz w:val="26"/>
                <w:szCs w:val="26"/>
              </w:rPr>
              <w:t xml:space="preserve"> </w:t>
            </w:r>
            <w:proofErr w:type="spellStart"/>
            <w:r w:rsidRPr="00D509E8">
              <w:rPr>
                <w:sz w:val="26"/>
                <w:szCs w:val="26"/>
              </w:rPr>
              <w:t>năng</w:t>
            </w:r>
            <w:proofErr w:type="spellEnd"/>
            <w:r w:rsidRPr="00D509E8">
              <w:rPr>
                <w:sz w:val="26"/>
                <w:szCs w:val="26"/>
              </w:rPr>
              <w:t xml:space="preserve"> </w:t>
            </w:r>
            <w:proofErr w:type="spellStart"/>
            <w:r w:rsidRPr="00D509E8">
              <w:rPr>
                <w:sz w:val="26"/>
                <w:szCs w:val="26"/>
              </w:rPr>
              <w:t>kỹ</w:t>
            </w:r>
            <w:proofErr w:type="spellEnd"/>
            <w:r w:rsidRPr="00D509E8">
              <w:rPr>
                <w:sz w:val="26"/>
                <w:szCs w:val="26"/>
              </w:rPr>
              <w:t xml:space="preserve"> </w:t>
            </w:r>
            <w:proofErr w:type="spellStart"/>
            <w:r w:rsidRPr="00D509E8">
              <w:rPr>
                <w:sz w:val="26"/>
                <w:szCs w:val="26"/>
              </w:rPr>
              <w:t>thuật</w:t>
            </w:r>
            <w:proofErr w:type="spellEnd"/>
            <w:r w:rsidRPr="00D509E8">
              <w:rPr>
                <w:sz w:val="26"/>
                <w:szCs w:val="26"/>
              </w:rPr>
              <w:t xml:space="preserve">, </w:t>
            </w:r>
            <w:proofErr w:type="spellStart"/>
            <w:r w:rsidRPr="00D509E8">
              <w:rPr>
                <w:sz w:val="26"/>
                <w:szCs w:val="26"/>
              </w:rPr>
              <w:t>chất</w:t>
            </w:r>
            <w:proofErr w:type="spellEnd"/>
            <w:r w:rsidRPr="00D509E8">
              <w:rPr>
                <w:sz w:val="26"/>
                <w:szCs w:val="26"/>
              </w:rPr>
              <w:t xml:space="preserve"> </w:t>
            </w:r>
            <w:proofErr w:type="spellStart"/>
            <w:r w:rsidRPr="00D509E8">
              <w:rPr>
                <w:sz w:val="26"/>
                <w:szCs w:val="26"/>
              </w:rPr>
              <w:t>lượng</w:t>
            </w:r>
            <w:proofErr w:type="spellEnd"/>
            <w:r w:rsidRPr="00D509E8">
              <w:rPr>
                <w:sz w:val="26"/>
                <w:szCs w:val="26"/>
              </w:rPr>
              <w:t xml:space="preserve"> </w:t>
            </w:r>
            <w:proofErr w:type="spellStart"/>
            <w:r w:rsidRPr="00D509E8">
              <w:rPr>
                <w:sz w:val="26"/>
                <w:szCs w:val="26"/>
              </w:rPr>
              <w:t>sản</w:t>
            </w:r>
            <w:proofErr w:type="spellEnd"/>
            <w:r w:rsidRPr="00D509E8">
              <w:rPr>
                <w:sz w:val="26"/>
                <w:szCs w:val="26"/>
              </w:rPr>
              <w:t xml:space="preserve"> </w:t>
            </w:r>
            <w:proofErr w:type="spellStart"/>
            <w:r w:rsidRPr="00D509E8">
              <w:rPr>
                <w:sz w:val="26"/>
                <w:szCs w:val="26"/>
              </w:rPr>
              <w:t>phẩm</w:t>
            </w:r>
            <w:proofErr w:type="spellEnd"/>
            <w:r w:rsidRPr="00D509E8">
              <w:rPr>
                <w:sz w:val="26"/>
                <w:szCs w:val="26"/>
              </w:rPr>
              <w:t xml:space="preserve">, </w:t>
            </w:r>
            <w:proofErr w:type="spellStart"/>
            <w:r w:rsidRPr="00D509E8">
              <w:rPr>
                <w:sz w:val="26"/>
                <w:szCs w:val="26"/>
              </w:rPr>
              <w:t>quy</w:t>
            </w:r>
            <w:proofErr w:type="spellEnd"/>
            <w:r w:rsidRPr="00D509E8">
              <w:rPr>
                <w:sz w:val="26"/>
                <w:szCs w:val="26"/>
              </w:rPr>
              <w:t xml:space="preserve"> </w:t>
            </w:r>
            <w:proofErr w:type="spellStart"/>
            <w:r w:rsidRPr="00D509E8">
              <w:rPr>
                <w:sz w:val="26"/>
                <w:szCs w:val="26"/>
              </w:rPr>
              <w:t>trình</w:t>
            </w:r>
            <w:proofErr w:type="spellEnd"/>
            <w:r w:rsidRPr="00D509E8">
              <w:rPr>
                <w:sz w:val="26"/>
                <w:szCs w:val="26"/>
              </w:rPr>
              <w:t xml:space="preserve"> </w:t>
            </w:r>
            <w:proofErr w:type="spellStart"/>
            <w:r w:rsidRPr="00D509E8">
              <w:rPr>
                <w:sz w:val="26"/>
                <w:szCs w:val="26"/>
              </w:rPr>
              <w:t>sử</w:t>
            </w:r>
            <w:proofErr w:type="spellEnd"/>
            <w:r w:rsidRPr="00D509E8">
              <w:rPr>
                <w:sz w:val="26"/>
                <w:szCs w:val="26"/>
              </w:rPr>
              <w:t xml:space="preserve"> </w:t>
            </w:r>
            <w:proofErr w:type="spellStart"/>
            <w:r w:rsidRPr="00D509E8">
              <w:rPr>
                <w:sz w:val="26"/>
                <w:szCs w:val="26"/>
              </w:rPr>
              <w:t>dụng</w:t>
            </w:r>
            <w:proofErr w:type="spellEnd"/>
            <w:r w:rsidRPr="00D509E8">
              <w:rPr>
                <w:sz w:val="26"/>
                <w:szCs w:val="26"/>
              </w:rPr>
              <w:t xml:space="preserve">, </w:t>
            </w:r>
            <w:proofErr w:type="spellStart"/>
            <w:r w:rsidRPr="00D509E8">
              <w:rPr>
                <w:sz w:val="26"/>
                <w:szCs w:val="26"/>
              </w:rPr>
              <w:t>vận</w:t>
            </w:r>
            <w:proofErr w:type="spellEnd"/>
            <w:r w:rsidRPr="00D509E8">
              <w:rPr>
                <w:sz w:val="26"/>
                <w:szCs w:val="26"/>
              </w:rPr>
              <w:t xml:space="preserve"> </w:t>
            </w:r>
            <w:proofErr w:type="spellStart"/>
            <w:r w:rsidRPr="00D509E8">
              <w:rPr>
                <w:sz w:val="26"/>
                <w:szCs w:val="26"/>
              </w:rPr>
              <w:t>hành</w:t>
            </w:r>
            <w:proofErr w:type="spellEnd"/>
            <w:r w:rsidRPr="00D509E8">
              <w:rPr>
                <w:sz w:val="26"/>
                <w:szCs w:val="26"/>
              </w:rPr>
              <w:t xml:space="preserve">, </w:t>
            </w:r>
            <w:proofErr w:type="spellStart"/>
            <w:r w:rsidRPr="00D509E8">
              <w:rPr>
                <w:sz w:val="26"/>
                <w:szCs w:val="26"/>
              </w:rPr>
              <w:t>phương</w:t>
            </w:r>
            <w:proofErr w:type="spellEnd"/>
            <w:r w:rsidRPr="00D509E8">
              <w:rPr>
                <w:sz w:val="26"/>
                <w:szCs w:val="26"/>
              </w:rPr>
              <w:t xml:space="preserve"> </w:t>
            </w:r>
            <w:proofErr w:type="spellStart"/>
            <w:r w:rsidRPr="00D509E8">
              <w:rPr>
                <w:sz w:val="26"/>
                <w:szCs w:val="26"/>
              </w:rPr>
              <w:t>pháp</w:t>
            </w:r>
            <w:proofErr w:type="spellEnd"/>
            <w:r w:rsidRPr="00D509E8">
              <w:rPr>
                <w:sz w:val="26"/>
                <w:szCs w:val="26"/>
              </w:rPr>
              <w:t xml:space="preserve"> </w:t>
            </w:r>
            <w:proofErr w:type="spellStart"/>
            <w:r w:rsidRPr="00D509E8">
              <w:rPr>
                <w:sz w:val="26"/>
                <w:szCs w:val="26"/>
              </w:rPr>
              <w:t>đánh</w:t>
            </w:r>
            <w:proofErr w:type="spellEnd"/>
            <w:r w:rsidRPr="00D509E8">
              <w:rPr>
                <w:sz w:val="26"/>
                <w:szCs w:val="26"/>
              </w:rPr>
              <w:t xml:space="preserve"> </w:t>
            </w:r>
            <w:proofErr w:type="spellStart"/>
            <w:r w:rsidRPr="00D509E8">
              <w:rPr>
                <w:sz w:val="26"/>
                <w:szCs w:val="26"/>
              </w:rPr>
              <w:t>giá</w:t>
            </w:r>
            <w:proofErr w:type="spellEnd"/>
            <w:r w:rsidRPr="00D509E8">
              <w:rPr>
                <w:sz w:val="26"/>
                <w:szCs w:val="26"/>
              </w:rPr>
              <w:t xml:space="preserve">, </w:t>
            </w:r>
            <w:proofErr w:type="spellStart"/>
            <w:r w:rsidRPr="00D509E8">
              <w:rPr>
                <w:sz w:val="26"/>
                <w:szCs w:val="26"/>
              </w:rPr>
              <w:t>dự</w:t>
            </w:r>
            <w:proofErr w:type="spellEnd"/>
            <w:r w:rsidRPr="00D509E8">
              <w:rPr>
                <w:sz w:val="26"/>
                <w:szCs w:val="26"/>
              </w:rPr>
              <w:t xml:space="preserve"> </w:t>
            </w:r>
            <w:proofErr w:type="spellStart"/>
            <w:r w:rsidRPr="00D509E8">
              <w:rPr>
                <w:sz w:val="26"/>
                <w:szCs w:val="26"/>
              </w:rPr>
              <w:t>kiến</w:t>
            </w:r>
            <w:proofErr w:type="spellEnd"/>
            <w:r w:rsidRPr="00D509E8">
              <w:rPr>
                <w:sz w:val="26"/>
                <w:szCs w:val="26"/>
              </w:rPr>
              <w:t xml:space="preserve"> </w:t>
            </w:r>
            <w:proofErr w:type="spellStart"/>
            <w:r w:rsidRPr="00D509E8">
              <w:rPr>
                <w:sz w:val="26"/>
                <w:szCs w:val="26"/>
              </w:rPr>
              <w:t>rủi</w:t>
            </w:r>
            <w:proofErr w:type="spellEnd"/>
            <w:r w:rsidRPr="00D509E8">
              <w:rPr>
                <w:sz w:val="26"/>
                <w:szCs w:val="26"/>
              </w:rPr>
              <w:t xml:space="preserve"> </w:t>
            </w:r>
            <w:proofErr w:type="spellStart"/>
            <w:r w:rsidRPr="00D509E8">
              <w:rPr>
                <w:sz w:val="26"/>
                <w:szCs w:val="26"/>
              </w:rPr>
              <w:t>ro</w:t>
            </w:r>
            <w:proofErr w:type="spellEnd"/>
            <w:r w:rsidRPr="00D509E8">
              <w:rPr>
                <w:sz w:val="26"/>
                <w:szCs w:val="26"/>
              </w:rPr>
              <w:t xml:space="preserve">, </w:t>
            </w:r>
            <w:proofErr w:type="spellStart"/>
            <w:r w:rsidRPr="00D509E8">
              <w:rPr>
                <w:sz w:val="26"/>
                <w:szCs w:val="26"/>
              </w:rPr>
              <w:t>nguy</w:t>
            </w:r>
            <w:proofErr w:type="spellEnd"/>
            <w:r w:rsidRPr="00D509E8">
              <w:rPr>
                <w:sz w:val="26"/>
                <w:szCs w:val="26"/>
              </w:rPr>
              <w:t xml:space="preserve"> </w:t>
            </w:r>
            <w:proofErr w:type="spellStart"/>
            <w:r w:rsidRPr="00D509E8">
              <w:rPr>
                <w:sz w:val="26"/>
                <w:szCs w:val="26"/>
              </w:rPr>
              <w:t>hiểm</w:t>
            </w:r>
            <w:proofErr w:type="spellEnd"/>
            <w:r w:rsidRPr="00D509E8">
              <w:rPr>
                <w:sz w:val="26"/>
                <w:szCs w:val="26"/>
              </w:rPr>
              <w:t xml:space="preserve"> </w:t>
            </w:r>
            <w:proofErr w:type="spellStart"/>
            <w:r w:rsidRPr="00D509E8">
              <w:rPr>
                <w:sz w:val="26"/>
                <w:szCs w:val="26"/>
              </w:rPr>
              <w:t>có</w:t>
            </w:r>
            <w:proofErr w:type="spellEnd"/>
            <w:r w:rsidRPr="00D509E8">
              <w:rPr>
                <w:sz w:val="26"/>
                <w:szCs w:val="26"/>
              </w:rPr>
              <w:t xml:space="preserve"> </w:t>
            </w:r>
            <w:proofErr w:type="spellStart"/>
            <w:r w:rsidRPr="00D509E8">
              <w:rPr>
                <w:sz w:val="26"/>
                <w:szCs w:val="26"/>
              </w:rPr>
              <w:t>khả</w:t>
            </w:r>
            <w:proofErr w:type="spellEnd"/>
            <w:r w:rsidRPr="00D509E8">
              <w:rPr>
                <w:sz w:val="26"/>
                <w:szCs w:val="26"/>
              </w:rPr>
              <w:t xml:space="preserve"> </w:t>
            </w:r>
            <w:proofErr w:type="spellStart"/>
            <w:r w:rsidRPr="00D509E8">
              <w:rPr>
                <w:sz w:val="26"/>
                <w:szCs w:val="26"/>
              </w:rPr>
              <w:t>năng</w:t>
            </w:r>
            <w:proofErr w:type="spellEnd"/>
            <w:r w:rsidRPr="00D509E8">
              <w:rPr>
                <w:sz w:val="26"/>
                <w:szCs w:val="26"/>
              </w:rPr>
              <w:t xml:space="preserve"> </w:t>
            </w:r>
            <w:proofErr w:type="spellStart"/>
            <w:r w:rsidRPr="00D509E8">
              <w:rPr>
                <w:sz w:val="26"/>
                <w:szCs w:val="26"/>
              </w:rPr>
              <w:t>xảy</w:t>
            </w:r>
            <w:proofErr w:type="spellEnd"/>
            <w:r w:rsidRPr="00D509E8">
              <w:rPr>
                <w:sz w:val="26"/>
                <w:szCs w:val="26"/>
              </w:rPr>
              <w:t xml:space="preserve"> ra </w:t>
            </w:r>
            <w:proofErr w:type="spellStart"/>
            <w:r w:rsidRPr="00D509E8">
              <w:rPr>
                <w:sz w:val="26"/>
                <w:szCs w:val="26"/>
              </w:rPr>
              <w:t>và</w:t>
            </w:r>
            <w:proofErr w:type="spellEnd"/>
            <w:r w:rsidRPr="00D509E8">
              <w:rPr>
                <w:sz w:val="26"/>
                <w:szCs w:val="26"/>
              </w:rPr>
              <w:t xml:space="preserve"> </w:t>
            </w:r>
            <w:proofErr w:type="spellStart"/>
            <w:r w:rsidRPr="00D509E8">
              <w:rPr>
                <w:sz w:val="26"/>
                <w:szCs w:val="26"/>
              </w:rPr>
              <w:t>các</w:t>
            </w:r>
            <w:proofErr w:type="spellEnd"/>
            <w:r w:rsidRPr="00D509E8">
              <w:rPr>
                <w:sz w:val="26"/>
                <w:szCs w:val="26"/>
              </w:rPr>
              <w:t xml:space="preserve"> </w:t>
            </w:r>
            <w:proofErr w:type="spellStart"/>
            <w:r w:rsidRPr="00D509E8">
              <w:rPr>
                <w:sz w:val="26"/>
                <w:szCs w:val="26"/>
              </w:rPr>
              <w:t>biện</w:t>
            </w:r>
            <w:proofErr w:type="spellEnd"/>
            <w:r w:rsidRPr="00D509E8">
              <w:rPr>
                <w:sz w:val="26"/>
                <w:szCs w:val="26"/>
              </w:rPr>
              <w:t xml:space="preserve"> </w:t>
            </w:r>
            <w:proofErr w:type="spellStart"/>
            <w:r w:rsidRPr="00D509E8">
              <w:rPr>
                <w:sz w:val="26"/>
                <w:szCs w:val="26"/>
              </w:rPr>
              <w:t>pháp</w:t>
            </w:r>
            <w:proofErr w:type="spellEnd"/>
            <w:r w:rsidRPr="00D509E8">
              <w:rPr>
                <w:sz w:val="26"/>
                <w:szCs w:val="26"/>
              </w:rPr>
              <w:t xml:space="preserve"> </w:t>
            </w:r>
            <w:proofErr w:type="spellStart"/>
            <w:r w:rsidRPr="00D509E8">
              <w:rPr>
                <w:sz w:val="26"/>
                <w:szCs w:val="26"/>
              </w:rPr>
              <w:t>đảm</w:t>
            </w:r>
            <w:proofErr w:type="spellEnd"/>
            <w:r w:rsidRPr="00D509E8">
              <w:rPr>
                <w:sz w:val="26"/>
                <w:szCs w:val="26"/>
              </w:rPr>
              <w:t xml:space="preserve"> </w:t>
            </w:r>
            <w:proofErr w:type="spellStart"/>
            <w:r w:rsidRPr="00D509E8">
              <w:rPr>
                <w:sz w:val="26"/>
                <w:szCs w:val="26"/>
              </w:rPr>
              <w:t>bảo</w:t>
            </w:r>
            <w:proofErr w:type="spellEnd"/>
            <w:r w:rsidRPr="00D509E8">
              <w:rPr>
                <w:sz w:val="26"/>
                <w:szCs w:val="26"/>
              </w:rPr>
              <w:t xml:space="preserve"> an </w:t>
            </w:r>
            <w:proofErr w:type="spellStart"/>
            <w:r w:rsidRPr="00D509E8">
              <w:rPr>
                <w:sz w:val="26"/>
                <w:szCs w:val="26"/>
              </w:rPr>
              <w:t>toàn</w:t>
            </w:r>
            <w:proofErr w:type="spellEnd"/>
            <w:r w:rsidRPr="00D509E8">
              <w:rPr>
                <w:sz w:val="26"/>
                <w:szCs w:val="26"/>
              </w:rPr>
              <w:t xml:space="preserve"> </w:t>
            </w:r>
            <w:proofErr w:type="spellStart"/>
            <w:r w:rsidRPr="00D509E8">
              <w:rPr>
                <w:sz w:val="26"/>
                <w:szCs w:val="26"/>
              </w:rPr>
              <w:t>cho</w:t>
            </w:r>
            <w:proofErr w:type="spellEnd"/>
            <w:r w:rsidRPr="00D509E8">
              <w:rPr>
                <w:sz w:val="26"/>
                <w:szCs w:val="26"/>
              </w:rPr>
              <w:t xml:space="preserve"> </w:t>
            </w:r>
            <w:proofErr w:type="spellStart"/>
            <w:r w:rsidRPr="00D509E8">
              <w:rPr>
                <w:sz w:val="26"/>
                <w:szCs w:val="26"/>
              </w:rPr>
              <w:t>người</w:t>
            </w:r>
            <w:proofErr w:type="spellEnd"/>
            <w:r w:rsidRPr="00D509E8">
              <w:rPr>
                <w:sz w:val="26"/>
                <w:szCs w:val="26"/>
              </w:rPr>
              <w:t xml:space="preserve"> </w:t>
            </w:r>
            <w:proofErr w:type="spellStart"/>
            <w:r w:rsidRPr="00D509E8">
              <w:rPr>
                <w:sz w:val="26"/>
                <w:szCs w:val="26"/>
              </w:rPr>
              <w:t>tham</w:t>
            </w:r>
            <w:proofErr w:type="spellEnd"/>
            <w:r w:rsidRPr="00D509E8">
              <w:rPr>
                <w:sz w:val="26"/>
                <w:szCs w:val="26"/>
              </w:rPr>
              <w:t xml:space="preserve"> </w:t>
            </w:r>
            <w:proofErr w:type="spellStart"/>
            <w:r w:rsidRPr="00D509E8">
              <w:rPr>
                <w:sz w:val="26"/>
                <w:szCs w:val="26"/>
              </w:rPr>
              <w:t>gia</w:t>
            </w:r>
            <w:proofErr w:type="spellEnd"/>
            <w:r w:rsidRPr="00D509E8">
              <w:rPr>
                <w:sz w:val="26"/>
                <w:szCs w:val="26"/>
              </w:rPr>
              <w:t xml:space="preserve"> </w:t>
            </w:r>
            <w:proofErr w:type="spellStart"/>
            <w:r w:rsidRPr="00D509E8">
              <w:rPr>
                <w:sz w:val="26"/>
                <w:szCs w:val="26"/>
              </w:rPr>
              <w:t>thử</w:t>
            </w:r>
            <w:proofErr w:type="spellEnd"/>
            <w:r w:rsidRPr="00D509E8">
              <w:rPr>
                <w:sz w:val="26"/>
                <w:szCs w:val="26"/>
              </w:rPr>
              <w:t xml:space="preserve"> </w:t>
            </w:r>
            <w:proofErr w:type="spellStart"/>
            <w:r w:rsidRPr="00D509E8">
              <w:rPr>
                <w:sz w:val="26"/>
                <w:szCs w:val="26"/>
              </w:rPr>
              <w:t>nghiệm</w:t>
            </w:r>
            <w:proofErr w:type="spellEnd"/>
            <w:r w:rsidRPr="00D509E8">
              <w:rPr>
                <w:sz w:val="26"/>
                <w:szCs w:val="26"/>
              </w:rPr>
              <w:t xml:space="preserve"> </w:t>
            </w:r>
            <w:proofErr w:type="spellStart"/>
            <w:r w:rsidRPr="00D509E8">
              <w:rPr>
                <w:sz w:val="26"/>
                <w:szCs w:val="26"/>
              </w:rPr>
              <w:t>lâm</w:t>
            </w:r>
            <w:proofErr w:type="spellEnd"/>
            <w:r w:rsidRPr="00D509E8">
              <w:rPr>
                <w:sz w:val="26"/>
                <w:szCs w:val="26"/>
              </w:rPr>
              <w:t xml:space="preserve"> </w:t>
            </w:r>
            <w:proofErr w:type="spellStart"/>
            <w:r w:rsidRPr="00D509E8">
              <w:rPr>
                <w:sz w:val="26"/>
                <w:szCs w:val="26"/>
              </w:rPr>
              <w:t>sàng</w:t>
            </w:r>
            <w:proofErr w:type="spellEnd"/>
            <w:r w:rsidRPr="00D509E8">
              <w:rPr>
                <w:sz w:val="26"/>
                <w:szCs w:val="26"/>
              </w:rPr>
              <w:t xml:space="preserve"> </w:t>
            </w:r>
            <w:proofErr w:type="spellStart"/>
            <w:r w:rsidRPr="00D509E8">
              <w:rPr>
                <w:sz w:val="26"/>
                <w:szCs w:val="26"/>
              </w:rPr>
              <w:t>và</w:t>
            </w:r>
            <w:proofErr w:type="spellEnd"/>
            <w:r w:rsidRPr="00D509E8">
              <w:rPr>
                <w:sz w:val="26"/>
                <w:szCs w:val="26"/>
              </w:rPr>
              <w:t xml:space="preserve"> </w:t>
            </w:r>
            <w:proofErr w:type="spellStart"/>
            <w:r w:rsidRPr="00D509E8">
              <w:rPr>
                <w:sz w:val="26"/>
                <w:szCs w:val="26"/>
              </w:rPr>
              <w:t>người</w:t>
            </w:r>
            <w:proofErr w:type="spellEnd"/>
            <w:r w:rsidRPr="00D509E8">
              <w:rPr>
                <w:sz w:val="26"/>
                <w:szCs w:val="26"/>
              </w:rPr>
              <w:t xml:space="preserve"> </w:t>
            </w:r>
            <w:proofErr w:type="spellStart"/>
            <w:r w:rsidRPr="00D509E8">
              <w:rPr>
                <w:sz w:val="26"/>
                <w:szCs w:val="26"/>
              </w:rPr>
              <w:t>đánh</w:t>
            </w:r>
            <w:proofErr w:type="spellEnd"/>
            <w:r w:rsidRPr="00D509E8">
              <w:rPr>
                <w:sz w:val="26"/>
                <w:szCs w:val="26"/>
              </w:rPr>
              <w:t xml:space="preserve"> </w:t>
            </w:r>
            <w:proofErr w:type="spellStart"/>
            <w:r w:rsidRPr="00D509E8">
              <w:rPr>
                <w:sz w:val="26"/>
                <w:szCs w:val="26"/>
              </w:rPr>
              <w:t>giá</w:t>
            </w:r>
            <w:proofErr w:type="spellEnd"/>
            <w:r w:rsidRPr="00D509E8">
              <w:rPr>
                <w:sz w:val="26"/>
                <w:szCs w:val="26"/>
              </w:rPr>
              <w:t xml:space="preserve"> </w:t>
            </w:r>
            <w:proofErr w:type="spellStart"/>
            <w:r w:rsidRPr="00D509E8">
              <w:rPr>
                <w:sz w:val="26"/>
                <w:szCs w:val="26"/>
              </w:rPr>
              <w:t>trên</w:t>
            </w:r>
            <w:proofErr w:type="spellEnd"/>
            <w:r w:rsidRPr="00D509E8">
              <w:rPr>
                <w:sz w:val="26"/>
                <w:szCs w:val="26"/>
              </w:rPr>
              <w:t xml:space="preserve"> </w:t>
            </w:r>
            <w:proofErr w:type="spellStart"/>
            <w:r w:rsidRPr="00D509E8">
              <w:rPr>
                <w:sz w:val="26"/>
                <w:szCs w:val="26"/>
              </w:rPr>
              <w:t>lâm</w:t>
            </w:r>
            <w:proofErr w:type="spellEnd"/>
            <w:r w:rsidRPr="00D509E8">
              <w:rPr>
                <w:sz w:val="26"/>
                <w:szCs w:val="26"/>
              </w:rPr>
              <w:t xml:space="preserve"> </w:t>
            </w:r>
            <w:proofErr w:type="spellStart"/>
            <w:r w:rsidRPr="00D509E8">
              <w:rPr>
                <w:sz w:val="26"/>
                <w:szCs w:val="26"/>
              </w:rPr>
              <w:t>sàng</w:t>
            </w:r>
            <w:proofErr w:type="spellEnd"/>
            <w:r w:rsidRPr="00D509E8">
              <w:rPr>
                <w:sz w:val="26"/>
                <w:szCs w:val="26"/>
              </w:rPr>
              <w:t>/</w:t>
            </w:r>
            <w:proofErr w:type="spellStart"/>
            <w:r w:rsidRPr="00D509E8">
              <w:rPr>
                <w:sz w:val="26"/>
                <w:szCs w:val="26"/>
              </w:rPr>
              <w:t>nghiên</w:t>
            </w:r>
            <w:proofErr w:type="spellEnd"/>
            <w:r w:rsidRPr="00D509E8">
              <w:rPr>
                <w:sz w:val="26"/>
                <w:szCs w:val="26"/>
              </w:rPr>
              <w:t xml:space="preserve"> </w:t>
            </w:r>
            <w:proofErr w:type="spellStart"/>
            <w:r w:rsidRPr="00D509E8">
              <w:rPr>
                <w:sz w:val="26"/>
                <w:szCs w:val="26"/>
              </w:rPr>
              <w:t>cứu</w:t>
            </w:r>
            <w:proofErr w:type="spellEnd"/>
            <w:r w:rsidRPr="00D509E8">
              <w:rPr>
                <w:sz w:val="26"/>
                <w:szCs w:val="26"/>
              </w:rPr>
              <w:t xml:space="preserve"> </w:t>
            </w:r>
            <w:proofErr w:type="spellStart"/>
            <w:r w:rsidRPr="00D509E8">
              <w:rPr>
                <w:sz w:val="26"/>
                <w:szCs w:val="26"/>
              </w:rPr>
              <w:t>viên</w:t>
            </w:r>
            <w:proofErr w:type="spellEnd"/>
            <w:r w:rsidRPr="00D509E8">
              <w:rPr>
                <w:sz w:val="26"/>
                <w:szCs w:val="26"/>
              </w:rPr>
              <w:t xml:space="preserve"> </w:t>
            </w:r>
            <w:proofErr w:type="spellStart"/>
            <w:r w:rsidRPr="00D509E8">
              <w:rPr>
                <w:sz w:val="26"/>
                <w:szCs w:val="26"/>
              </w:rPr>
              <w:t>và</w:t>
            </w:r>
            <w:proofErr w:type="spellEnd"/>
            <w:r w:rsidRPr="00D509E8">
              <w:rPr>
                <w:sz w:val="26"/>
                <w:szCs w:val="26"/>
              </w:rPr>
              <w:t xml:space="preserve"> </w:t>
            </w:r>
            <w:proofErr w:type="spellStart"/>
            <w:r w:rsidRPr="00D509E8">
              <w:rPr>
                <w:sz w:val="26"/>
                <w:szCs w:val="26"/>
              </w:rPr>
              <w:t>các</w:t>
            </w:r>
            <w:proofErr w:type="spellEnd"/>
            <w:r w:rsidRPr="00D509E8">
              <w:rPr>
                <w:sz w:val="26"/>
                <w:szCs w:val="26"/>
              </w:rPr>
              <w:t xml:space="preserve"> </w:t>
            </w:r>
            <w:proofErr w:type="spellStart"/>
            <w:r w:rsidRPr="00D509E8">
              <w:rPr>
                <w:sz w:val="26"/>
                <w:szCs w:val="26"/>
              </w:rPr>
              <w:t>nội</w:t>
            </w:r>
            <w:proofErr w:type="spellEnd"/>
            <w:r w:rsidRPr="00D509E8">
              <w:rPr>
                <w:sz w:val="26"/>
                <w:szCs w:val="26"/>
              </w:rPr>
              <w:t xml:space="preserve"> dung </w:t>
            </w:r>
            <w:proofErr w:type="spellStart"/>
            <w:r w:rsidRPr="00D509E8">
              <w:rPr>
                <w:sz w:val="26"/>
                <w:szCs w:val="26"/>
              </w:rPr>
              <w:t>liên</w:t>
            </w:r>
            <w:proofErr w:type="spellEnd"/>
            <w:r w:rsidRPr="00D509E8">
              <w:rPr>
                <w:sz w:val="26"/>
                <w:szCs w:val="26"/>
              </w:rPr>
              <w:t xml:space="preserve"> </w:t>
            </w:r>
            <w:proofErr w:type="spellStart"/>
            <w:r w:rsidRPr="00D509E8">
              <w:rPr>
                <w:sz w:val="26"/>
                <w:szCs w:val="26"/>
              </w:rPr>
              <w:t>quan</w:t>
            </w:r>
            <w:proofErr w:type="spellEnd"/>
            <w:r w:rsidRPr="00D509E8">
              <w:rPr>
                <w:sz w:val="26"/>
                <w:szCs w:val="26"/>
              </w:rPr>
              <w:t xml:space="preserve"> </w:t>
            </w:r>
            <w:proofErr w:type="spellStart"/>
            <w:r w:rsidRPr="00D509E8">
              <w:rPr>
                <w:sz w:val="26"/>
                <w:szCs w:val="26"/>
              </w:rPr>
              <w:t>khác</w:t>
            </w:r>
            <w:proofErr w:type="spellEnd"/>
            <w:r w:rsidRPr="00D509E8">
              <w:rPr>
                <w:sz w:val="26"/>
                <w:szCs w:val="26"/>
              </w:rPr>
              <w:t xml:space="preserve">) </w:t>
            </w:r>
          </w:p>
          <w:p w14:paraId="34BCEDD8" w14:textId="77777777" w:rsidR="006F3EFE" w:rsidRDefault="006F3EFE" w:rsidP="006F3EFE">
            <w:pPr>
              <w:numPr>
                <w:ilvl w:val="0"/>
                <w:numId w:val="24"/>
              </w:numPr>
              <w:spacing w:before="120" w:after="160" w:line="259" w:lineRule="auto"/>
              <w:jc w:val="both"/>
              <w:rPr>
                <w:sz w:val="26"/>
                <w:szCs w:val="26"/>
              </w:rPr>
            </w:pPr>
            <w:proofErr w:type="spellStart"/>
            <w:r>
              <w:rPr>
                <w:sz w:val="26"/>
                <w:szCs w:val="26"/>
              </w:rPr>
              <w:t>Tổng</w:t>
            </w:r>
            <w:proofErr w:type="spellEnd"/>
            <w:r>
              <w:rPr>
                <w:sz w:val="26"/>
                <w:szCs w:val="26"/>
              </w:rPr>
              <w:t xml:space="preserve"> </w:t>
            </w:r>
            <w:proofErr w:type="spellStart"/>
            <w:r>
              <w:rPr>
                <w:sz w:val="26"/>
                <w:szCs w:val="26"/>
              </w:rPr>
              <w:t>quan</w:t>
            </w:r>
            <w:proofErr w:type="spellEnd"/>
            <w:r>
              <w:rPr>
                <w:sz w:val="26"/>
                <w:szCs w:val="26"/>
              </w:rPr>
              <w:t xml:space="preserve"> </w:t>
            </w:r>
            <w:proofErr w:type="spellStart"/>
            <w:r>
              <w:rPr>
                <w:sz w:val="26"/>
                <w:szCs w:val="26"/>
              </w:rPr>
              <w:t>tình</w:t>
            </w:r>
            <w:proofErr w:type="spellEnd"/>
            <w:r>
              <w:rPr>
                <w:sz w:val="26"/>
                <w:szCs w:val="26"/>
              </w:rPr>
              <w:t xml:space="preserve"> </w:t>
            </w:r>
            <w:proofErr w:type="spellStart"/>
            <w:r>
              <w:rPr>
                <w:sz w:val="26"/>
                <w:szCs w:val="26"/>
              </w:rPr>
              <w:t>hình</w:t>
            </w:r>
            <w:proofErr w:type="spellEnd"/>
            <w:r>
              <w:rPr>
                <w:sz w:val="26"/>
                <w:szCs w:val="26"/>
              </w:rPr>
              <w:t xml:space="preserve"> </w:t>
            </w:r>
            <w:proofErr w:type="spellStart"/>
            <w:r>
              <w:rPr>
                <w:sz w:val="26"/>
                <w:szCs w:val="26"/>
              </w:rPr>
              <w:t>nghiên</w:t>
            </w:r>
            <w:proofErr w:type="spellEnd"/>
            <w:r>
              <w:rPr>
                <w:sz w:val="26"/>
                <w:szCs w:val="26"/>
              </w:rPr>
              <w:t xml:space="preserve"> </w:t>
            </w:r>
            <w:proofErr w:type="spellStart"/>
            <w:r>
              <w:rPr>
                <w:sz w:val="26"/>
                <w:szCs w:val="26"/>
              </w:rPr>
              <w:t>cứu</w:t>
            </w:r>
            <w:proofErr w:type="spellEnd"/>
            <w:r>
              <w:rPr>
                <w:sz w:val="26"/>
                <w:szCs w:val="26"/>
              </w:rPr>
              <w:t xml:space="preserve"> </w:t>
            </w:r>
            <w:r>
              <w:rPr>
                <w:sz w:val="26"/>
                <w:szCs w:val="26"/>
                <w:lang w:val="vi-VN"/>
              </w:rPr>
              <w:t>thử nghiệm</w:t>
            </w:r>
            <w:r>
              <w:rPr>
                <w:sz w:val="26"/>
                <w:szCs w:val="26"/>
              </w:rPr>
              <w:t xml:space="preserve"> </w:t>
            </w:r>
            <w:proofErr w:type="spellStart"/>
            <w:r>
              <w:rPr>
                <w:sz w:val="26"/>
                <w:szCs w:val="26"/>
              </w:rPr>
              <w:t>lâm</w:t>
            </w:r>
            <w:proofErr w:type="spellEnd"/>
            <w:r>
              <w:rPr>
                <w:sz w:val="26"/>
                <w:szCs w:val="26"/>
              </w:rPr>
              <w:t xml:space="preserve"> </w:t>
            </w:r>
            <w:proofErr w:type="spellStart"/>
            <w:r>
              <w:rPr>
                <w:sz w:val="26"/>
                <w:szCs w:val="26"/>
              </w:rPr>
              <w:t>sàng</w:t>
            </w:r>
            <w:proofErr w:type="spellEnd"/>
            <w:r>
              <w:rPr>
                <w:sz w:val="26"/>
                <w:szCs w:val="26"/>
              </w:rPr>
              <w:t xml:space="preserve"> </w:t>
            </w:r>
            <w:proofErr w:type="spellStart"/>
            <w:r>
              <w:rPr>
                <w:sz w:val="26"/>
                <w:szCs w:val="26"/>
              </w:rPr>
              <w:t>thiết</w:t>
            </w:r>
            <w:proofErr w:type="spellEnd"/>
            <w:r>
              <w:rPr>
                <w:sz w:val="26"/>
                <w:szCs w:val="26"/>
              </w:rPr>
              <w:t xml:space="preserve"> </w:t>
            </w:r>
            <w:proofErr w:type="spellStart"/>
            <w:r>
              <w:rPr>
                <w:sz w:val="26"/>
                <w:szCs w:val="26"/>
              </w:rPr>
              <w:t>bị</w:t>
            </w:r>
            <w:proofErr w:type="spellEnd"/>
            <w:r>
              <w:rPr>
                <w:sz w:val="26"/>
                <w:szCs w:val="26"/>
              </w:rPr>
              <w:t xml:space="preserve"> y </w:t>
            </w:r>
            <w:proofErr w:type="spellStart"/>
            <w:r>
              <w:rPr>
                <w:sz w:val="26"/>
                <w:szCs w:val="26"/>
              </w:rPr>
              <w:t>tế</w:t>
            </w:r>
            <w:proofErr w:type="spellEnd"/>
            <w:r>
              <w:rPr>
                <w:sz w:val="26"/>
                <w:szCs w:val="26"/>
              </w:rPr>
              <w:t>:</w:t>
            </w:r>
          </w:p>
          <w:p w14:paraId="4EFD4552" w14:textId="77777777" w:rsidR="006F3EFE" w:rsidRPr="00D509E8" w:rsidRDefault="006F3EFE" w:rsidP="006F3EFE">
            <w:pPr>
              <w:widowControl w:val="0"/>
              <w:numPr>
                <w:ilvl w:val="12"/>
                <w:numId w:val="0"/>
              </w:numPr>
              <w:spacing w:before="120"/>
              <w:rPr>
                <w:sz w:val="26"/>
                <w:szCs w:val="26"/>
                <w:lang w:val="pt-BR"/>
              </w:rPr>
            </w:pPr>
            <w:r w:rsidRPr="00D509E8">
              <w:rPr>
                <w:sz w:val="26"/>
                <w:szCs w:val="26"/>
                <w:lang w:val="pt-BR"/>
              </w:rPr>
              <w:t>Ngoài nước:</w:t>
            </w:r>
          </w:p>
          <w:p w14:paraId="711069B3" w14:textId="77777777" w:rsidR="006F3EFE" w:rsidRPr="00D509E8" w:rsidRDefault="006F3EFE" w:rsidP="006F3EFE">
            <w:pPr>
              <w:widowControl w:val="0"/>
              <w:numPr>
                <w:ilvl w:val="12"/>
                <w:numId w:val="0"/>
              </w:numPr>
              <w:tabs>
                <w:tab w:val="left" w:pos="360"/>
              </w:tabs>
              <w:spacing w:before="120"/>
              <w:rPr>
                <w:b/>
                <w:sz w:val="26"/>
                <w:szCs w:val="26"/>
                <w:lang w:val="pt-BR"/>
              </w:rPr>
            </w:pPr>
          </w:p>
          <w:p w14:paraId="1DB3DE28" w14:textId="77777777" w:rsidR="006F3EFE" w:rsidRPr="00D509E8" w:rsidRDefault="006F3EFE" w:rsidP="006F3EFE">
            <w:pPr>
              <w:widowControl w:val="0"/>
              <w:numPr>
                <w:ilvl w:val="12"/>
                <w:numId w:val="0"/>
              </w:numPr>
              <w:tabs>
                <w:tab w:val="left" w:pos="360"/>
              </w:tabs>
              <w:spacing w:before="120"/>
              <w:rPr>
                <w:b/>
                <w:sz w:val="26"/>
                <w:szCs w:val="26"/>
                <w:lang w:val="pt-BR"/>
              </w:rPr>
            </w:pPr>
            <w:r w:rsidRPr="00D509E8">
              <w:rPr>
                <w:sz w:val="26"/>
                <w:szCs w:val="26"/>
                <w:lang w:val="pt-BR"/>
              </w:rPr>
              <w:t>Trong nước:</w:t>
            </w:r>
          </w:p>
          <w:p w14:paraId="53C99014" w14:textId="77777777" w:rsidR="006F3EFE" w:rsidRDefault="006F3EFE" w:rsidP="006F3EFE">
            <w:pPr>
              <w:widowControl w:val="0"/>
              <w:numPr>
                <w:ilvl w:val="12"/>
                <w:numId w:val="0"/>
              </w:numPr>
              <w:tabs>
                <w:tab w:val="left" w:pos="360"/>
              </w:tabs>
              <w:spacing w:before="120"/>
              <w:rPr>
                <w:b/>
                <w:sz w:val="26"/>
                <w:szCs w:val="26"/>
                <w:lang w:val="pt-BR"/>
              </w:rPr>
            </w:pPr>
          </w:p>
        </w:tc>
      </w:tr>
      <w:tr w:rsidR="006F3EFE" w14:paraId="2623C4BF" w14:textId="77777777" w:rsidTr="00676E18">
        <w:tc>
          <w:tcPr>
            <w:tcW w:w="9348" w:type="dxa"/>
            <w:gridSpan w:val="9"/>
            <w:tcBorders>
              <w:top w:val="single" w:sz="4" w:space="0" w:color="auto"/>
              <w:left w:val="single" w:sz="4" w:space="0" w:color="auto"/>
              <w:right w:val="single" w:sz="4" w:space="0" w:color="auto"/>
            </w:tcBorders>
          </w:tcPr>
          <w:p w14:paraId="1A96CC2E" w14:textId="20C0591D" w:rsidR="006F3EFE" w:rsidRPr="00D509E8" w:rsidRDefault="006F3EFE" w:rsidP="006F3EFE">
            <w:pPr>
              <w:widowControl w:val="0"/>
              <w:numPr>
                <w:ilvl w:val="0"/>
                <w:numId w:val="25"/>
              </w:numPr>
              <w:tabs>
                <w:tab w:val="left" w:pos="360"/>
                <w:tab w:val="left" w:pos="720"/>
                <w:tab w:val="left" w:pos="4770"/>
              </w:tabs>
              <w:spacing w:before="120" w:after="160" w:line="259" w:lineRule="auto"/>
              <w:jc w:val="both"/>
              <w:rPr>
                <w:sz w:val="26"/>
                <w:szCs w:val="26"/>
                <w:lang w:val="pt-BR"/>
              </w:rPr>
            </w:pPr>
            <w:r>
              <w:rPr>
                <w:sz w:val="26"/>
                <w:szCs w:val="26"/>
                <w:lang w:val="pt-BR"/>
              </w:rPr>
              <w:t>Liệt kê danh mục các công trình nghiên cứu nghiên cứu thử nghiệm lâm sàng thiết bị y tế có liên quan đã được công bố trong vòng 10 năm gần đây.</w:t>
            </w:r>
          </w:p>
        </w:tc>
      </w:tr>
      <w:tr w:rsidR="006F3EFE" w14:paraId="16167D5A" w14:textId="77777777" w:rsidTr="00676E18">
        <w:trPr>
          <w:cantSplit/>
        </w:trPr>
        <w:tc>
          <w:tcPr>
            <w:tcW w:w="648" w:type="dxa"/>
            <w:gridSpan w:val="3"/>
            <w:tcBorders>
              <w:left w:val="single" w:sz="4" w:space="0" w:color="auto"/>
            </w:tcBorders>
          </w:tcPr>
          <w:p w14:paraId="453FAA87" w14:textId="77777777" w:rsidR="006F3EFE" w:rsidRPr="00D509E8" w:rsidRDefault="006F3EFE" w:rsidP="006F3EFE">
            <w:pPr>
              <w:widowControl w:val="0"/>
              <w:spacing w:before="120"/>
              <w:ind w:left="360" w:right="-14" w:hanging="360"/>
              <w:jc w:val="center"/>
              <w:rPr>
                <w:position w:val="-20"/>
                <w:sz w:val="26"/>
                <w:szCs w:val="26"/>
              </w:rPr>
            </w:pPr>
            <w:r w:rsidRPr="00D509E8">
              <w:rPr>
                <w:position w:val="-20"/>
                <w:sz w:val="26"/>
                <w:szCs w:val="26"/>
              </w:rPr>
              <w:t>12</w:t>
            </w:r>
          </w:p>
        </w:tc>
        <w:tc>
          <w:tcPr>
            <w:tcW w:w="8700" w:type="dxa"/>
            <w:gridSpan w:val="6"/>
            <w:tcBorders>
              <w:left w:val="nil"/>
              <w:bottom w:val="nil"/>
              <w:right w:val="single" w:sz="4" w:space="0" w:color="auto"/>
            </w:tcBorders>
          </w:tcPr>
          <w:p w14:paraId="367DE066" w14:textId="77777777" w:rsidR="006F3EFE" w:rsidRPr="00D509E8" w:rsidRDefault="006F3EFE" w:rsidP="006F3EFE">
            <w:pPr>
              <w:widowControl w:val="0"/>
              <w:tabs>
                <w:tab w:val="left" w:pos="576"/>
              </w:tabs>
              <w:spacing w:before="120"/>
              <w:ind w:right="-62"/>
              <w:jc w:val="both"/>
              <w:rPr>
                <w:sz w:val="26"/>
                <w:szCs w:val="26"/>
              </w:rPr>
            </w:pPr>
            <w:proofErr w:type="spellStart"/>
            <w:r w:rsidRPr="00D509E8">
              <w:rPr>
                <w:sz w:val="26"/>
                <w:szCs w:val="26"/>
              </w:rPr>
              <w:t>Cách</w:t>
            </w:r>
            <w:proofErr w:type="spellEnd"/>
            <w:r w:rsidRPr="00D509E8">
              <w:rPr>
                <w:sz w:val="26"/>
                <w:szCs w:val="26"/>
              </w:rPr>
              <w:t xml:space="preserve"> </w:t>
            </w:r>
            <w:proofErr w:type="spellStart"/>
            <w:r w:rsidRPr="00D509E8">
              <w:rPr>
                <w:sz w:val="26"/>
                <w:szCs w:val="26"/>
              </w:rPr>
              <w:t>tiếp</w:t>
            </w:r>
            <w:proofErr w:type="spellEnd"/>
            <w:r w:rsidRPr="00D509E8">
              <w:rPr>
                <w:sz w:val="26"/>
                <w:szCs w:val="26"/>
              </w:rPr>
              <w:t xml:space="preserve"> </w:t>
            </w:r>
            <w:proofErr w:type="spellStart"/>
            <w:r w:rsidRPr="00D509E8">
              <w:rPr>
                <w:sz w:val="26"/>
                <w:szCs w:val="26"/>
              </w:rPr>
              <w:t>cận</w:t>
            </w:r>
            <w:proofErr w:type="spellEnd"/>
            <w:r w:rsidRPr="00D509E8">
              <w:rPr>
                <w:sz w:val="26"/>
                <w:szCs w:val="26"/>
              </w:rPr>
              <w:t xml:space="preserve">, </w:t>
            </w:r>
            <w:proofErr w:type="spellStart"/>
            <w:r w:rsidRPr="00D509E8">
              <w:rPr>
                <w:sz w:val="26"/>
                <w:szCs w:val="26"/>
              </w:rPr>
              <w:t>phương</w:t>
            </w:r>
            <w:proofErr w:type="spellEnd"/>
            <w:r w:rsidRPr="00D509E8">
              <w:rPr>
                <w:sz w:val="26"/>
                <w:szCs w:val="26"/>
              </w:rPr>
              <w:t xml:space="preserve"> </w:t>
            </w:r>
            <w:proofErr w:type="spellStart"/>
            <w:r w:rsidRPr="00D509E8">
              <w:rPr>
                <w:sz w:val="26"/>
                <w:szCs w:val="26"/>
              </w:rPr>
              <w:t>pháp</w:t>
            </w:r>
            <w:proofErr w:type="spellEnd"/>
            <w:r w:rsidRPr="00D509E8">
              <w:rPr>
                <w:sz w:val="26"/>
                <w:szCs w:val="26"/>
              </w:rPr>
              <w:t xml:space="preserve"> </w:t>
            </w:r>
            <w:proofErr w:type="spellStart"/>
            <w:r w:rsidRPr="00D509E8">
              <w:rPr>
                <w:sz w:val="26"/>
                <w:szCs w:val="26"/>
              </w:rPr>
              <w:t>nghiên</w:t>
            </w:r>
            <w:proofErr w:type="spellEnd"/>
            <w:r w:rsidRPr="00D509E8">
              <w:rPr>
                <w:sz w:val="26"/>
                <w:szCs w:val="26"/>
              </w:rPr>
              <w:t xml:space="preserve"> </w:t>
            </w:r>
            <w:proofErr w:type="spellStart"/>
            <w:r w:rsidRPr="00D509E8">
              <w:rPr>
                <w:sz w:val="26"/>
                <w:szCs w:val="26"/>
              </w:rPr>
              <w:t>cứu</w:t>
            </w:r>
            <w:proofErr w:type="spellEnd"/>
            <w:r w:rsidRPr="00D509E8">
              <w:rPr>
                <w:sz w:val="26"/>
                <w:szCs w:val="26"/>
              </w:rPr>
              <w:t xml:space="preserve">, </w:t>
            </w:r>
            <w:proofErr w:type="spellStart"/>
            <w:r w:rsidRPr="00D509E8">
              <w:rPr>
                <w:sz w:val="26"/>
                <w:szCs w:val="26"/>
              </w:rPr>
              <w:t>kỹ</w:t>
            </w:r>
            <w:proofErr w:type="spellEnd"/>
            <w:r w:rsidRPr="00D509E8">
              <w:rPr>
                <w:sz w:val="26"/>
                <w:szCs w:val="26"/>
              </w:rPr>
              <w:t xml:space="preserve"> </w:t>
            </w:r>
            <w:proofErr w:type="spellStart"/>
            <w:r w:rsidRPr="00D509E8">
              <w:rPr>
                <w:sz w:val="26"/>
                <w:szCs w:val="26"/>
              </w:rPr>
              <w:t>thuật</w:t>
            </w:r>
            <w:proofErr w:type="spellEnd"/>
            <w:r w:rsidRPr="00D509E8">
              <w:rPr>
                <w:sz w:val="26"/>
                <w:szCs w:val="26"/>
              </w:rPr>
              <w:t xml:space="preserve"> </w:t>
            </w:r>
            <w:proofErr w:type="spellStart"/>
            <w:r w:rsidRPr="00D509E8">
              <w:rPr>
                <w:sz w:val="26"/>
                <w:szCs w:val="26"/>
              </w:rPr>
              <w:t>sẽ</w:t>
            </w:r>
            <w:proofErr w:type="spellEnd"/>
            <w:r w:rsidRPr="00D509E8">
              <w:rPr>
                <w:sz w:val="26"/>
                <w:szCs w:val="26"/>
              </w:rPr>
              <w:t xml:space="preserve"> </w:t>
            </w:r>
            <w:proofErr w:type="spellStart"/>
            <w:r w:rsidRPr="00D509E8">
              <w:rPr>
                <w:sz w:val="26"/>
                <w:szCs w:val="26"/>
              </w:rPr>
              <w:t>sử</w:t>
            </w:r>
            <w:proofErr w:type="spellEnd"/>
            <w:r w:rsidRPr="00D509E8">
              <w:rPr>
                <w:sz w:val="26"/>
                <w:szCs w:val="26"/>
              </w:rPr>
              <w:t xml:space="preserve"> </w:t>
            </w:r>
            <w:proofErr w:type="spellStart"/>
            <w:r w:rsidRPr="00D509E8">
              <w:rPr>
                <w:sz w:val="26"/>
                <w:szCs w:val="26"/>
              </w:rPr>
              <w:t>dụng</w:t>
            </w:r>
            <w:proofErr w:type="spellEnd"/>
            <w:r w:rsidRPr="00D509E8">
              <w:rPr>
                <w:sz w:val="26"/>
                <w:szCs w:val="26"/>
              </w:rPr>
              <w:t xml:space="preserve"> (</w:t>
            </w:r>
            <w:proofErr w:type="spellStart"/>
            <w:r w:rsidRPr="00D509E8">
              <w:rPr>
                <w:sz w:val="26"/>
                <w:szCs w:val="26"/>
              </w:rPr>
              <w:t>luận</w:t>
            </w:r>
            <w:proofErr w:type="spellEnd"/>
            <w:r w:rsidRPr="00D509E8">
              <w:rPr>
                <w:sz w:val="26"/>
                <w:szCs w:val="26"/>
              </w:rPr>
              <w:t xml:space="preserve"> </w:t>
            </w:r>
            <w:proofErr w:type="spellStart"/>
            <w:r w:rsidRPr="00D509E8">
              <w:rPr>
                <w:sz w:val="26"/>
                <w:szCs w:val="26"/>
              </w:rPr>
              <w:t>cứ</w:t>
            </w:r>
            <w:proofErr w:type="spellEnd"/>
            <w:r w:rsidRPr="00D509E8">
              <w:rPr>
                <w:sz w:val="26"/>
                <w:szCs w:val="26"/>
              </w:rPr>
              <w:t xml:space="preserve"> </w:t>
            </w:r>
            <w:proofErr w:type="spellStart"/>
            <w:r w:rsidRPr="00D509E8">
              <w:rPr>
                <w:sz w:val="26"/>
                <w:szCs w:val="26"/>
              </w:rPr>
              <w:t>rõ</w:t>
            </w:r>
            <w:proofErr w:type="spellEnd"/>
            <w:r w:rsidRPr="00D509E8">
              <w:rPr>
                <w:sz w:val="26"/>
                <w:szCs w:val="26"/>
              </w:rPr>
              <w:t xml:space="preserve"> </w:t>
            </w:r>
            <w:proofErr w:type="spellStart"/>
            <w:r w:rsidRPr="00D509E8">
              <w:rPr>
                <w:sz w:val="26"/>
                <w:szCs w:val="26"/>
              </w:rPr>
              <w:t>cách</w:t>
            </w:r>
            <w:proofErr w:type="spellEnd"/>
            <w:r w:rsidRPr="00D509E8">
              <w:rPr>
                <w:sz w:val="26"/>
                <w:szCs w:val="26"/>
              </w:rPr>
              <w:t xml:space="preserve"> </w:t>
            </w:r>
            <w:proofErr w:type="spellStart"/>
            <w:r w:rsidRPr="00D509E8">
              <w:rPr>
                <w:sz w:val="26"/>
                <w:szCs w:val="26"/>
              </w:rPr>
              <w:t>tiếp</w:t>
            </w:r>
            <w:proofErr w:type="spellEnd"/>
            <w:r w:rsidRPr="00D509E8">
              <w:rPr>
                <w:sz w:val="26"/>
                <w:szCs w:val="26"/>
              </w:rPr>
              <w:t xml:space="preserve"> </w:t>
            </w:r>
            <w:proofErr w:type="spellStart"/>
            <w:r w:rsidRPr="00D509E8">
              <w:rPr>
                <w:sz w:val="26"/>
                <w:szCs w:val="26"/>
              </w:rPr>
              <w:t>cận</w:t>
            </w:r>
            <w:proofErr w:type="spellEnd"/>
            <w:r w:rsidRPr="00D509E8">
              <w:rPr>
                <w:sz w:val="26"/>
                <w:szCs w:val="26"/>
              </w:rPr>
              <w:t xml:space="preserve"> - </w:t>
            </w:r>
            <w:proofErr w:type="spellStart"/>
            <w:r w:rsidRPr="00D509E8">
              <w:rPr>
                <w:sz w:val="26"/>
                <w:szCs w:val="26"/>
              </w:rPr>
              <w:t>thiết</w:t>
            </w:r>
            <w:proofErr w:type="spellEnd"/>
            <w:r w:rsidRPr="00D509E8">
              <w:rPr>
                <w:sz w:val="26"/>
                <w:szCs w:val="26"/>
              </w:rPr>
              <w:t xml:space="preserve"> </w:t>
            </w:r>
            <w:proofErr w:type="spellStart"/>
            <w:r w:rsidRPr="00D509E8">
              <w:rPr>
                <w:sz w:val="26"/>
                <w:szCs w:val="26"/>
              </w:rPr>
              <w:t>kế</w:t>
            </w:r>
            <w:proofErr w:type="spellEnd"/>
            <w:r w:rsidRPr="00D509E8">
              <w:rPr>
                <w:sz w:val="26"/>
                <w:szCs w:val="26"/>
              </w:rPr>
              <w:t xml:space="preserve"> </w:t>
            </w:r>
            <w:proofErr w:type="spellStart"/>
            <w:r w:rsidRPr="00D509E8">
              <w:rPr>
                <w:sz w:val="26"/>
                <w:szCs w:val="26"/>
              </w:rPr>
              <w:t>nghiên</w:t>
            </w:r>
            <w:proofErr w:type="spellEnd"/>
            <w:r w:rsidRPr="00D509E8">
              <w:rPr>
                <w:sz w:val="26"/>
                <w:szCs w:val="26"/>
              </w:rPr>
              <w:t xml:space="preserve"> </w:t>
            </w:r>
            <w:proofErr w:type="spellStart"/>
            <w:r w:rsidRPr="00D509E8">
              <w:rPr>
                <w:sz w:val="26"/>
                <w:szCs w:val="26"/>
              </w:rPr>
              <w:t>cứu</w:t>
            </w:r>
            <w:proofErr w:type="spellEnd"/>
            <w:r w:rsidRPr="00D509E8">
              <w:rPr>
                <w:sz w:val="26"/>
                <w:szCs w:val="26"/>
              </w:rPr>
              <w:t xml:space="preserve">, </w:t>
            </w:r>
            <w:proofErr w:type="spellStart"/>
            <w:r w:rsidRPr="00D509E8">
              <w:rPr>
                <w:sz w:val="26"/>
                <w:szCs w:val="26"/>
              </w:rPr>
              <w:t>cách</w:t>
            </w:r>
            <w:proofErr w:type="spellEnd"/>
            <w:r w:rsidRPr="00D509E8">
              <w:rPr>
                <w:sz w:val="26"/>
                <w:szCs w:val="26"/>
              </w:rPr>
              <w:t xml:space="preserve"> </w:t>
            </w:r>
            <w:proofErr w:type="spellStart"/>
            <w:r w:rsidRPr="00D509E8">
              <w:rPr>
                <w:sz w:val="26"/>
                <w:szCs w:val="26"/>
              </w:rPr>
              <w:t>chọn</w:t>
            </w:r>
            <w:proofErr w:type="spellEnd"/>
            <w:r w:rsidRPr="00D509E8">
              <w:rPr>
                <w:sz w:val="26"/>
                <w:szCs w:val="26"/>
              </w:rPr>
              <w:t xml:space="preserve"> </w:t>
            </w:r>
            <w:proofErr w:type="spellStart"/>
            <w:r w:rsidRPr="00D509E8">
              <w:rPr>
                <w:sz w:val="26"/>
                <w:szCs w:val="26"/>
              </w:rPr>
              <w:t>mẫu</w:t>
            </w:r>
            <w:proofErr w:type="spellEnd"/>
            <w:r w:rsidRPr="00D509E8">
              <w:rPr>
                <w:sz w:val="26"/>
                <w:szCs w:val="26"/>
              </w:rPr>
              <w:t xml:space="preserve">, </w:t>
            </w:r>
            <w:proofErr w:type="spellStart"/>
            <w:r w:rsidRPr="00D509E8">
              <w:rPr>
                <w:sz w:val="26"/>
                <w:szCs w:val="26"/>
              </w:rPr>
              <w:t>cỡ</w:t>
            </w:r>
            <w:proofErr w:type="spellEnd"/>
            <w:r w:rsidRPr="00D509E8">
              <w:rPr>
                <w:sz w:val="26"/>
                <w:szCs w:val="26"/>
              </w:rPr>
              <w:t xml:space="preserve"> </w:t>
            </w:r>
            <w:proofErr w:type="spellStart"/>
            <w:r w:rsidRPr="00D509E8">
              <w:rPr>
                <w:sz w:val="26"/>
                <w:szCs w:val="26"/>
              </w:rPr>
              <w:t>mẫu</w:t>
            </w:r>
            <w:proofErr w:type="spellEnd"/>
            <w:r w:rsidRPr="00D509E8">
              <w:rPr>
                <w:sz w:val="26"/>
                <w:szCs w:val="26"/>
              </w:rPr>
              <w:t xml:space="preserve">, </w:t>
            </w:r>
            <w:proofErr w:type="spellStart"/>
            <w:r w:rsidRPr="00D509E8">
              <w:rPr>
                <w:sz w:val="26"/>
                <w:szCs w:val="26"/>
              </w:rPr>
              <w:t>tiêu</w:t>
            </w:r>
            <w:proofErr w:type="spellEnd"/>
            <w:r w:rsidRPr="00D509E8">
              <w:rPr>
                <w:sz w:val="26"/>
                <w:szCs w:val="26"/>
              </w:rPr>
              <w:t xml:space="preserve"> </w:t>
            </w:r>
            <w:proofErr w:type="spellStart"/>
            <w:r w:rsidRPr="00D509E8">
              <w:rPr>
                <w:sz w:val="26"/>
                <w:szCs w:val="26"/>
              </w:rPr>
              <w:t>chuẩn</w:t>
            </w:r>
            <w:proofErr w:type="spellEnd"/>
            <w:r w:rsidRPr="00D509E8">
              <w:rPr>
                <w:sz w:val="26"/>
                <w:szCs w:val="26"/>
              </w:rPr>
              <w:t xml:space="preserve"> </w:t>
            </w:r>
            <w:proofErr w:type="spellStart"/>
            <w:r w:rsidRPr="00D509E8">
              <w:rPr>
                <w:sz w:val="26"/>
                <w:szCs w:val="26"/>
              </w:rPr>
              <w:t>lựa</w:t>
            </w:r>
            <w:proofErr w:type="spellEnd"/>
            <w:r w:rsidRPr="00D509E8">
              <w:rPr>
                <w:sz w:val="26"/>
                <w:szCs w:val="26"/>
              </w:rPr>
              <w:t xml:space="preserve"> </w:t>
            </w:r>
            <w:proofErr w:type="spellStart"/>
            <w:r w:rsidRPr="00D509E8">
              <w:rPr>
                <w:sz w:val="26"/>
                <w:szCs w:val="26"/>
              </w:rPr>
              <w:t>chọn</w:t>
            </w:r>
            <w:proofErr w:type="spellEnd"/>
            <w:r w:rsidRPr="00D509E8">
              <w:rPr>
                <w:sz w:val="26"/>
                <w:szCs w:val="26"/>
              </w:rPr>
              <w:t xml:space="preserve"> </w:t>
            </w:r>
            <w:proofErr w:type="spellStart"/>
            <w:r w:rsidRPr="00D509E8">
              <w:rPr>
                <w:sz w:val="26"/>
                <w:szCs w:val="26"/>
              </w:rPr>
              <w:t>đối</w:t>
            </w:r>
            <w:proofErr w:type="spellEnd"/>
            <w:r w:rsidRPr="00D509E8">
              <w:rPr>
                <w:sz w:val="26"/>
                <w:szCs w:val="26"/>
              </w:rPr>
              <w:t xml:space="preserve"> </w:t>
            </w:r>
            <w:proofErr w:type="spellStart"/>
            <w:r w:rsidRPr="00D509E8">
              <w:rPr>
                <w:sz w:val="26"/>
                <w:szCs w:val="26"/>
              </w:rPr>
              <w:t>tượng</w:t>
            </w:r>
            <w:proofErr w:type="spellEnd"/>
            <w:r w:rsidRPr="00D509E8">
              <w:rPr>
                <w:sz w:val="26"/>
                <w:szCs w:val="26"/>
              </w:rPr>
              <w:t xml:space="preserve"> </w:t>
            </w:r>
            <w:proofErr w:type="spellStart"/>
            <w:r w:rsidRPr="00D509E8">
              <w:rPr>
                <w:sz w:val="26"/>
                <w:szCs w:val="26"/>
              </w:rPr>
              <w:t>nghiên</w:t>
            </w:r>
            <w:proofErr w:type="spellEnd"/>
            <w:r w:rsidRPr="00D509E8">
              <w:rPr>
                <w:sz w:val="26"/>
                <w:szCs w:val="26"/>
              </w:rPr>
              <w:t xml:space="preserve"> </w:t>
            </w:r>
            <w:proofErr w:type="spellStart"/>
            <w:r w:rsidRPr="00D509E8">
              <w:rPr>
                <w:sz w:val="26"/>
                <w:szCs w:val="26"/>
              </w:rPr>
              <w:t>cứu</w:t>
            </w:r>
            <w:proofErr w:type="spellEnd"/>
            <w:r w:rsidRPr="00D509E8">
              <w:rPr>
                <w:sz w:val="26"/>
                <w:szCs w:val="26"/>
              </w:rPr>
              <w:t xml:space="preserve">, </w:t>
            </w:r>
            <w:proofErr w:type="spellStart"/>
            <w:r w:rsidRPr="00D509E8">
              <w:rPr>
                <w:sz w:val="26"/>
                <w:szCs w:val="26"/>
              </w:rPr>
              <w:t>phương</w:t>
            </w:r>
            <w:proofErr w:type="spellEnd"/>
            <w:r w:rsidRPr="00D509E8">
              <w:rPr>
                <w:sz w:val="26"/>
                <w:szCs w:val="26"/>
              </w:rPr>
              <w:t xml:space="preserve"> </w:t>
            </w:r>
            <w:proofErr w:type="spellStart"/>
            <w:r w:rsidRPr="00D509E8">
              <w:rPr>
                <w:sz w:val="26"/>
                <w:szCs w:val="26"/>
              </w:rPr>
              <w:t>pháp</w:t>
            </w:r>
            <w:proofErr w:type="spellEnd"/>
            <w:r w:rsidRPr="00D509E8">
              <w:rPr>
                <w:sz w:val="26"/>
                <w:szCs w:val="26"/>
              </w:rPr>
              <w:t xml:space="preserve"> </w:t>
            </w:r>
            <w:proofErr w:type="spellStart"/>
            <w:r w:rsidRPr="00D509E8">
              <w:rPr>
                <w:sz w:val="26"/>
                <w:szCs w:val="26"/>
              </w:rPr>
              <w:t>nghiên</w:t>
            </w:r>
            <w:proofErr w:type="spellEnd"/>
            <w:r w:rsidRPr="00D509E8">
              <w:rPr>
                <w:sz w:val="26"/>
                <w:szCs w:val="26"/>
              </w:rPr>
              <w:t xml:space="preserve"> </w:t>
            </w:r>
            <w:proofErr w:type="spellStart"/>
            <w:r w:rsidRPr="00D509E8">
              <w:rPr>
                <w:sz w:val="26"/>
                <w:szCs w:val="26"/>
              </w:rPr>
              <w:t>cứu</w:t>
            </w:r>
            <w:proofErr w:type="spellEnd"/>
            <w:r w:rsidRPr="00D509E8">
              <w:rPr>
                <w:sz w:val="26"/>
                <w:szCs w:val="26"/>
              </w:rPr>
              <w:t xml:space="preserve">, </w:t>
            </w:r>
            <w:proofErr w:type="spellStart"/>
            <w:r w:rsidRPr="00D509E8">
              <w:rPr>
                <w:sz w:val="26"/>
                <w:szCs w:val="26"/>
              </w:rPr>
              <w:t>thiết</w:t>
            </w:r>
            <w:proofErr w:type="spellEnd"/>
            <w:r w:rsidRPr="00D509E8">
              <w:rPr>
                <w:sz w:val="26"/>
                <w:szCs w:val="26"/>
              </w:rPr>
              <w:t xml:space="preserve"> </w:t>
            </w:r>
            <w:proofErr w:type="spellStart"/>
            <w:r w:rsidRPr="00D509E8">
              <w:rPr>
                <w:sz w:val="26"/>
                <w:szCs w:val="26"/>
              </w:rPr>
              <w:t>bị</w:t>
            </w:r>
            <w:proofErr w:type="spellEnd"/>
            <w:r w:rsidRPr="00D509E8">
              <w:rPr>
                <w:sz w:val="26"/>
                <w:szCs w:val="26"/>
              </w:rPr>
              <w:t>/</w:t>
            </w:r>
            <w:proofErr w:type="spellStart"/>
            <w:r w:rsidRPr="00D509E8">
              <w:rPr>
                <w:sz w:val="26"/>
                <w:szCs w:val="26"/>
              </w:rPr>
              <w:t>kỹ</w:t>
            </w:r>
            <w:proofErr w:type="spellEnd"/>
            <w:r w:rsidRPr="00D509E8">
              <w:rPr>
                <w:sz w:val="26"/>
                <w:szCs w:val="26"/>
              </w:rPr>
              <w:t xml:space="preserve"> </w:t>
            </w:r>
            <w:proofErr w:type="spellStart"/>
            <w:r w:rsidRPr="00D509E8">
              <w:rPr>
                <w:sz w:val="26"/>
                <w:szCs w:val="26"/>
              </w:rPr>
              <w:t>thuật</w:t>
            </w:r>
            <w:proofErr w:type="spellEnd"/>
            <w:r w:rsidRPr="00D509E8">
              <w:rPr>
                <w:sz w:val="26"/>
                <w:szCs w:val="26"/>
              </w:rPr>
              <w:t xml:space="preserve"> </w:t>
            </w:r>
            <w:proofErr w:type="spellStart"/>
            <w:r w:rsidRPr="00D509E8">
              <w:rPr>
                <w:sz w:val="26"/>
                <w:szCs w:val="26"/>
              </w:rPr>
              <w:t>sẽ</w:t>
            </w:r>
            <w:proofErr w:type="spellEnd"/>
            <w:r w:rsidRPr="00D509E8">
              <w:rPr>
                <w:sz w:val="26"/>
                <w:szCs w:val="26"/>
              </w:rPr>
              <w:t xml:space="preserve"> </w:t>
            </w:r>
            <w:proofErr w:type="spellStart"/>
            <w:r w:rsidRPr="00D509E8">
              <w:rPr>
                <w:sz w:val="26"/>
                <w:szCs w:val="26"/>
              </w:rPr>
              <w:t>sử</w:t>
            </w:r>
            <w:proofErr w:type="spellEnd"/>
            <w:r w:rsidRPr="00D509E8">
              <w:rPr>
                <w:sz w:val="26"/>
                <w:szCs w:val="26"/>
              </w:rPr>
              <w:t xml:space="preserve"> </w:t>
            </w:r>
            <w:proofErr w:type="spellStart"/>
            <w:r w:rsidRPr="00D509E8">
              <w:rPr>
                <w:sz w:val="26"/>
                <w:szCs w:val="26"/>
              </w:rPr>
              <w:t>dụng</w:t>
            </w:r>
            <w:proofErr w:type="spellEnd"/>
            <w:r w:rsidRPr="00D509E8">
              <w:rPr>
                <w:sz w:val="26"/>
                <w:szCs w:val="26"/>
              </w:rPr>
              <w:t xml:space="preserve"> - so </w:t>
            </w:r>
            <w:proofErr w:type="spellStart"/>
            <w:r w:rsidRPr="00D509E8">
              <w:rPr>
                <w:sz w:val="26"/>
                <w:szCs w:val="26"/>
              </w:rPr>
              <w:t>sánh</w:t>
            </w:r>
            <w:proofErr w:type="spellEnd"/>
            <w:r w:rsidRPr="00D509E8">
              <w:rPr>
                <w:sz w:val="26"/>
                <w:szCs w:val="26"/>
              </w:rPr>
              <w:t xml:space="preserve"> </w:t>
            </w:r>
            <w:proofErr w:type="spellStart"/>
            <w:r w:rsidRPr="00D509E8">
              <w:rPr>
                <w:sz w:val="26"/>
                <w:szCs w:val="26"/>
              </w:rPr>
              <w:t>với</w:t>
            </w:r>
            <w:proofErr w:type="spellEnd"/>
            <w:r w:rsidRPr="00D509E8">
              <w:rPr>
                <w:sz w:val="26"/>
                <w:szCs w:val="26"/>
              </w:rPr>
              <w:t xml:space="preserve"> </w:t>
            </w:r>
            <w:proofErr w:type="spellStart"/>
            <w:r w:rsidRPr="00D509E8">
              <w:rPr>
                <w:sz w:val="26"/>
                <w:szCs w:val="26"/>
              </w:rPr>
              <w:t>các</w:t>
            </w:r>
            <w:proofErr w:type="spellEnd"/>
            <w:r w:rsidRPr="00D509E8">
              <w:rPr>
                <w:sz w:val="26"/>
                <w:szCs w:val="26"/>
              </w:rPr>
              <w:t xml:space="preserve"> </w:t>
            </w:r>
            <w:proofErr w:type="spellStart"/>
            <w:r w:rsidRPr="00D509E8">
              <w:rPr>
                <w:sz w:val="26"/>
                <w:szCs w:val="26"/>
              </w:rPr>
              <w:t>phương</w:t>
            </w:r>
            <w:proofErr w:type="spellEnd"/>
            <w:r w:rsidRPr="00D509E8">
              <w:rPr>
                <w:sz w:val="26"/>
                <w:szCs w:val="26"/>
              </w:rPr>
              <w:t xml:space="preserve"> </w:t>
            </w:r>
            <w:proofErr w:type="spellStart"/>
            <w:r w:rsidRPr="00D509E8">
              <w:rPr>
                <w:sz w:val="26"/>
                <w:szCs w:val="26"/>
              </w:rPr>
              <w:t>thức</w:t>
            </w:r>
            <w:proofErr w:type="spellEnd"/>
            <w:r w:rsidRPr="00D509E8">
              <w:rPr>
                <w:sz w:val="26"/>
                <w:szCs w:val="26"/>
              </w:rPr>
              <w:t xml:space="preserve"> </w:t>
            </w:r>
            <w:proofErr w:type="spellStart"/>
            <w:r w:rsidRPr="00D509E8">
              <w:rPr>
                <w:sz w:val="26"/>
                <w:szCs w:val="26"/>
              </w:rPr>
              <w:t>giải</w:t>
            </w:r>
            <w:proofErr w:type="spellEnd"/>
            <w:r w:rsidRPr="00D509E8">
              <w:rPr>
                <w:sz w:val="26"/>
                <w:szCs w:val="26"/>
              </w:rPr>
              <w:t xml:space="preserve"> </w:t>
            </w:r>
            <w:proofErr w:type="spellStart"/>
            <w:r w:rsidRPr="00D509E8">
              <w:rPr>
                <w:sz w:val="26"/>
                <w:szCs w:val="26"/>
              </w:rPr>
              <w:t>quyết</w:t>
            </w:r>
            <w:proofErr w:type="spellEnd"/>
            <w:r w:rsidRPr="00D509E8">
              <w:rPr>
                <w:sz w:val="26"/>
                <w:szCs w:val="26"/>
              </w:rPr>
              <w:t xml:space="preserve"> </w:t>
            </w:r>
            <w:proofErr w:type="spellStart"/>
            <w:r w:rsidRPr="00D509E8">
              <w:rPr>
                <w:sz w:val="26"/>
                <w:szCs w:val="26"/>
              </w:rPr>
              <w:t>tương</w:t>
            </w:r>
            <w:proofErr w:type="spellEnd"/>
            <w:r w:rsidRPr="00D509E8">
              <w:rPr>
                <w:sz w:val="26"/>
                <w:szCs w:val="26"/>
              </w:rPr>
              <w:t xml:space="preserve"> </w:t>
            </w:r>
            <w:proofErr w:type="spellStart"/>
            <w:r w:rsidRPr="00D509E8">
              <w:rPr>
                <w:sz w:val="26"/>
                <w:szCs w:val="26"/>
              </w:rPr>
              <w:t>tự</w:t>
            </w:r>
            <w:proofErr w:type="spellEnd"/>
            <w:r w:rsidRPr="00D509E8">
              <w:rPr>
                <w:sz w:val="26"/>
                <w:szCs w:val="26"/>
              </w:rPr>
              <w:t xml:space="preserve"> </w:t>
            </w:r>
            <w:proofErr w:type="spellStart"/>
            <w:r w:rsidRPr="00D509E8">
              <w:rPr>
                <w:sz w:val="26"/>
                <w:szCs w:val="26"/>
              </w:rPr>
              <w:t>khác</w:t>
            </w:r>
            <w:proofErr w:type="spellEnd"/>
            <w:r w:rsidRPr="00D509E8">
              <w:rPr>
                <w:sz w:val="26"/>
                <w:szCs w:val="26"/>
              </w:rPr>
              <w:t xml:space="preserve">, </w:t>
            </w:r>
            <w:proofErr w:type="spellStart"/>
            <w:r w:rsidRPr="00D509E8">
              <w:rPr>
                <w:sz w:val="26"/>
                <w:szCs w:val="26"/>
              </w:rPr>
              <w:t>các</w:t>
            </w:r>
            <w:proofErr w:type="spellEnd"/>
            <w:r w:rsidRPr="00D509E8">
              <w:rPr>
                <w:sz w:val="26"/>
                <w:szCs w:val="26"/>
              </w:rPr>
              <w:t xml:space="preserve"> </w:t>
            </w:r>
            <w:proofErr w:type="spellStart"/>
            <w:r w:rsidRPr="00D509E8">
              <w:rPr>
                <w:sz w:val="26"/>
                <w:szCs w:val="26"/>
              </w:rPr>
              <w:t>chỉ</w:t>
            </w:r>
            <w:proofErr w:type="spellEnd"/>
            <w:r w:rsidRPr="00D509E8">
              <w:rPr>
                <w:sz w:val="26"/>
                <w:szCs w:val="26"/>
              </w:rPr>
              <w:t xml:space="preserve"> </w:t>
            </w:r>
            <w:proofErr w:type="spellStart"/>
            <w:r w:rsidRPr="00D509E8">
              <w:rPr>
                <w:sz w:val="26"/>
                <w:szCs w:val="26"/>
              </w:rPr>
              <w:t>tiêu</w:t>
            </w:r>
            <w:proofErr w:type="spellEnd"/>
            <w:r w:rsidRPr="00D509E8">
              <w:rPr>
                <w:sz w:val="26"/>
                <w:szCs w:val="26"/>
              </w:rPr>
              <w:t xml:space="preserve"> </w:t>
            </w:r>
            <w:proofErr w:type="spellStart"/>
            <w:r w:rsidRPr="00D509E8">
              <w:rPr>
                <w:sz w:val="26"/>
                <w:szCs w:val="26"/>
              </w:rPr>
              <w:t>nghiên</w:t>
            </w:r>
            <w:proofErr w:type="spellEnd"/>
            <w:r w:rsidRPr="00D509E8">
              <w:rPr>
                <w:sz w:val="26"/>
                <w:szCs w:val="26"/>
              </w:rPr>
              <w:t xml:space="preserve"> </w:t>
            </w:r>
            <w:proofErr w:type="spellStart"/>
            <w:r w:rsidRPr="00D509E8">
              <w:rPr>
                <w:sz w:val="26"/>
                <w:szCs w:val="26"/>
              </w:rPr>
              <w:t>cứu</w:t>
            </w:r>
            <w:proofErr w:type="spellEnd"/>
            <w:r w:rsidRPr="00D509E8">
              <w:rPr>
                <w:sz w:val="26"/>
                <w:szCs w:val="26"/>
              </w:rPr>
              <w:t xml:space="preserve">, </w:t>
            </w:r>
            <w:proofErr w:type="spellStart"/>
            <w:r w:rsidRPr="00D509E8">
              <w:rPr>
                <w:sz w:val="26"/>
                <w:szCs w:val="26"/>
              </w:rPr>
              <w:t>phương</w:t>
            </w:r>
            <w:proofErr w:type="spellEnd"/>
            <w:r w:rsidRPr="00D509E8">
              <w:rPr>
                <w:sz w:val="26"/>
                <w:szCs w:val="26"/>
              </w:rPr>
              <w:t xml:space="preserve"> </w:t>
            </w:r>
            <w:proofErr w:type="spellStart"/>
            <w:r w:rsidRPr="00D509E8">
              <w:rPr>
                <w:sz w:val="26"/>
                <w:szCs w:val="26"/>
              </w:rPr>
              <w:t>tiện</w:t>
            </w:r>
            <w:proofErr w:type="spellEnd"/>
            <w:r w:rsidRPr="00D509E8">
              <w:rPr>
                <w:sz w:val="26"/>
                <w:szCs w:val="26"/>
              </w:rPr>
              <w:t xml:space="preserve"> </w:t>
            </w:r>
            <w:proofErr w:type="spellStart"/>
            <w:r w:rsidRPr="00D509E8">
              <w:rPr>
                <w:sz w:val="26"/>
                <w:szCs w:val="26"/>
              </w:rPr>
              <w:t>kỹ</w:t>
            </w:r>
            <w:proofErr w:type="spellEnd"/>
            <w:r w:rsidRPr="00D509E8">
              <w:rPr>
                <w:sz w:val="26"/>
                <w:szCs w:val="26"/>
              </w:rPr>
              <w:t xml:space="preserve"> </w:t>
            </w:r>
            <w:proofErr w:type="spellStart"/>
            <w:r w:rsidRPr="00D509E8">
              <w:rPr>
                <w:sz w:val="26"/>
                <w:szCs w:val="26"/>
              </w:rPr>
              <w:t>thuật</w:t>
            </w:r>
            <w:proofErr w:type="spellEnd"/>
            <w:r w:rsidRPr="00D509E8">
              <w:rPr>
                <w:sz w:val="26"/>
                <w:szCs w:val="26"/>
              </w:rPr>
              <w:t xml:space="preserve">, </w:t>
            </w:r>
            <w:proofErr w:type="spellStart"/>
            <w:r w:rsidRPr="00D509E8">
              <w:rPr>
                <w:sz w:val="26"/>
                <w:szCs w:val="26"/>
              </w:rPr>
              <w:t>thiết</w:t>
            </w:r>
            <w:proofErr w:type="spellEnd"/>
            <w:r w:rsidRPr="00D509E8">
              <w:rPr>
                <w:sz w:val="26"/>
                <w:szCs w:val="26"/>
              </w:rPr>
              <w:t xml:space="preserve"> </w:t>
            </w:r>
            <w:proofErr w:type="spellStart"/>
            <w:r w:rsidRPr="00D509E8">
              <w:rPr>
                <w:sz w:val="26"/>
                <w:szCs w:val="26"/>
              </w:rPr>
              <w:t>bị</w:t>
            </w:r>
            <w:proofErr w:type="spellEnd"/>
            <w:r w:rsidRPr="00D509E8">
              <w:rPr>
                <w:sz w:val="26"/>
                <w:szCs w:val="26"/>
              </w:rPr>
              <w:t xml:space="preserve"> </w:t>
            </w:r>
            <w:proofErr w:type="spellStart"/>
            <w:r w:rsidRPr="00D509E8">
              <w:rPr>
                <w:sz w:val="26"/>
                <w:szCs w:val="26"/>
              </w:rPr>
              <w:t>để</w:t>
            </w:r>
            <w:proofErr w:type="spellEnd"/>
            <w:r w:rsidRPr="00D509E8">
              <w:rPr>
                <w:sz w:val="26"/>
                <w:szCs w:val="26"/>
              </w:rPr>
              <w:t xml:space="preserve"> </w:t>
            </w:r>
            <w:proofErr w:type="spellStart"/>
            <w:r w:rsidRPr="00D509E8">
              <w:rPr>
                <w:sz w:val="26"/>
                <w:szCs w:val="26"/>
              </w:rPr>
              <w:t>xác</w:t>
            </w:r>
            <w:proofErr w:type="spellEnd"/>
            <w:r w:rsidRPr="00D509E8">
              <w:rPr>
                <w:sz w:val="26"/>
                <w:szCs w:val="26"/>
              </w:rPr>
              <w:t xml:space="preserve"> </w:t>
            </w:r>
            <w:proofErr w:type="spellStart"/>
            <w:r w:rsidRPr="00D509E8">
              <w:rPr>
                <w:sz w:val="26"/>
                <w:szCs w:val="26"/>
              </w:rPr>
              <w:t>định</w:t>
            </w:r>
            <w:proofErr w:type="spellEnd"/>
            <w:r w:rsidRPr="00D509E8">
              <w:rPr>
                <w:sz w:val="26"/>
                <w:szCs w:val="26"/>
              </w:rPr>
              <w:t xml:space="preserve"> </w:t>
            </w:r>
            <w:proofErr w:type="spellStart"/>
            <w:r w:rsidRPr="00D509E8">
              <w:rPr>
                <w:sz w:val="26"/>
                <w:szCs w:val="26"/>
              </w:rPr>
              <w:t>các</w:t>
            </w:r>
            <w:proofErr w:type="spellEnd"/>
            <w:r w:rsidRPr="00D509E8">
              <w:rPr>
                <w:sz w:val="26"/>
                <w:szCs w:val="26"/>
              </w:rPr>
              <w:t xml:space="preserve"> </w:t>
            </w:r>
            <w:proofErr w:type="spellStart"/>
            <w:r w:rsidRPr="00D509E8">
              <w:rPr>
                <w:sz w:val="26"/>
                <w:szCs w:val="26"/>
              </w:rPr>
              <w:t>chỉ</w:t>
            </w:r>
            <w:proofErr w:type="spellEnd"/>
            <w:r w:rsidRPr="00D509E8">
              <w:rPr>
                <w:sz w:val="26"/>
                <w:szCs w:val="26"/>
              </w:rPr>
              <w:t xml:space="preserve"> </w:t>
            </w:r>
            <w:proofErr w:type="spellStart"/>
            <w:r w:rsidRPr="00D509E8">
              <w:rPr>
                <w:sz w:val="26"/>
                <w:szCs w:val="26"/>
              </w:rPr>
              <w:t>tiêu</w:t>
            </w:r>
            <w:proofErr w:type="spellEnd"/>
            <w:r w:rsidRPr="00D509E8">
              <w:rPr>
                <w:sz w:val="26"/>
                <w:szCs w:val="26"/>
              </w:rPr>
              <w:t xml:space="preserve"> </w:t>
            </w:r>
            <w:proofErr w:type="spellStart"/>
            <w:r w:rsidRPr="00D509E8">
              <w:rPr>
                <w:sz w:val="26"/>
                <w:szCs w:val="26"/>
              </w:rPr>
              <w:t>nghiên</w:t>
            </w:r>
            <w:proofErr w:type="spellEnd"/>
            <w:r w:rsidRPr="00D509E8">
              <w:rPr>
                <w:sz w:val="26"/>
                <w:szCs w:val="26"/>
              </w:rPr>
              <w:t xml:space="preserve"> </w:t>
            </w:r>
            <w:proofErr w:type="spellStart"/>
            <w:r w:rsidRPr="00D509E8">
              <w:rPr>
                <w:sz w:val="26"/>
                <w:szCs w:val="26"/>
              </w:rPr>
              <w:t>cứu</w:t>
            </w:r>
            <w:proofErr w:type="spellEnd"/>
            <w:r w:rsidRPr="00D509E8">
              <w:rPr>
                <w:sz w:val="26"/>
                <w:szCs w:val="26"/>
              </w:rPr>
              <w:t xml:space="preserve">, </w:t>
            </w:r>
            <w:proofErr w:type="spellStart"/>
            <w:r w:rsidRPr="00D509E8">
              <w:rPr>
                <w:sz w:val="26"/>
                <w:szCs w:val="26"/>
              </w:rPr>
              <w:t>nêu</w:t>
            </w:r>
            <w:proofErr w:type="spellEnd"/>
            <w:r w:rsidRPr="00D509E8">
              <w:rPr>
                <w:sz w:val="26"/>
                <w:szCs w:val="26"/>
              </w:rPr>
              <w:t xml:space="preserve"> </w:t>
            </w:r>
            <w:proofErr w:type="spellStart"/>
            <w:r w:rsidRPr="00D509E8">
              <w:rPr>
                <w:sz w:val="26"/>
                <w:szCs w:val="26"/>
              </w:rPr>
              <w:t>được</w:t>
            </w:r>
            <w:proofErr w:type="spellEnd"/>
            <w:r w:rsidRPr="00D509E8">
              <w:rPr>
                <w:sz w:val="26"/>
                <w:szCs w:val="26"/>
              </w:rPr>
              <w:t xml:space="preserve"> </w:t>
            </w:r>
            <w:proofErr w:type="spellStart"/>
            <w:r w:rsidRPr="00D509E8">
              <w:rPr>
                <w:sz w:val="26"/>
                <w:szCs w:val="26"/>
              </w:rPr>
              <w:t>tính</w:t>
            </w:r>
            <w:proofErr w:type="spellEnd"/>
            <w:r w:rsidRPr="00D509E8">
              <w:rPr>
                <w:sz w:val="26"/>
                <w:szCs w:val="26"/>
              </w:rPr>
              <w:t xml:space="preserve"> </w:t>
            </w:r>
            <w:proofErr w:type="spellStart"/>
            <w:r w:rsidRPr="00D509E8">
              <w:rPr>
                <w:sz w:val="26"/>
                <w:szCs w:val="26"/>
              </w:rPr>
              <w:t>mới</w:t>
            </w:r>
            <w:proofErr w:type="spellEnd"/>
            <w:r w:rsidRPr="00D509E8">
              <w:rPr>
                <w:sz w:val="26"/>
                <w:szCs w:val="26"/>
              </w:rPr>
              <w:t xml:space="preserve">, </w:t>
            </w:r>
            <w:proofErr w:type="spellStart"/>
            <w:r w:rsidRPr="00D509E8">
              <w:rPr>
                <w:sz w:val="26"/>
                <w:szCs w:val="26"/>
              </w:rPr>
              <w:t>tính</w:t>
            </w:r>
            <w:proofErr w:type="spellEnd"/>
            <w:r w:rsidRPr="00D509E8">
              <w:rPr>
                <w:sz w:val="26"/>
                <w:szCs w:val="26"/>
              </w:rPr>
              <w:t xml:space="preserve"> </w:t>
            </w:r>
            <w:proofErr w:type="spellStart"/>
            <w:r w:rsidRPr="00D509E8">
              <w:rPr>
                <w:sz w:val="26"/>
                <w:szCs w:val="26"/>
              </w:rPr>
              <w:t>độc</w:t>
            </w:r>
            <w:proofErr w:type="spellEnd"/>
            <w:r w:rsidRPr="00D509E8">
              <w:rPr>
                <w:sz w:val="26"/>
                <w:szCs w:val="26"/>
              </w:rPr>
              <w:t xml:space="preserve"> </w:t>
            </w:r>
            <w:proofErr w:type="spellStart"/>
            <w:r w:rsidRPr="00D509E8">
              <w:rPr>
                <w:sz w:val="26"/>
                <w:szCs w:val="26"/>
              </w:rPr>
              <w:t>đáo</w:t>
            </w:r>
            <w:proofErr w:type="spellEnd"/>
            <w:r w:rsidRPr="00D509E8">
              <w:rPr>
                <w:sz w:val="26"/>
                <w:szCs w:val="26"/>
              </w:rPr>
              <w:t xml:space="preserve">, </w:t>
            </w:r>
            <w:proofErr w:type="spellStart"/>
            <w:r w:rsidRPr="00D509E8">
              <w:rPr>
                <w:sz w:val="26"/>
                <w:szCs w:val="26"/>
              </w:rPr>
              <w:t>tính</w:t>
            </w:r>
            <w:proofErr w:type="spellEnd"/>
            <w:r w:rsidRPr="00D509E8">
              <w:rPr>
                <w:sz w:val="26"/>
                <w:szCs w:val="26"/>
              </w:rPr>
              <w:t xml:space="preserve"> </w:t>
            </w:r>
            <w:proofErr w:type="spellStart"/>
            <w:r w:rsidRPr="00D509E8">
              <w:rPr>
                <w:sz w:val="26"/>
                <w:szCs w:val="26"/>
              </w:rPr>
              <w:t>sáng</w:t>
            </w:r>
            <w:proofErr w:type="spellEnd"/>
            <w:r w:rsidRPr="00D509E8">
              <w:rPr>
                <w:sz w:val="26"/>
                <w:szCs w:val="26"/>
              </w:rPr>
              <w:t xml:space="preserve"> </w:t>
            </w:r>
            <w:proofErr w:type="spellStart"/>
            <w:r w:rsidRPr="00D509E8">
              <w:rPr>
                <w:sz w:val="26"/>
                <w:szCs w:val="26"/>
              </w:rPr>
              <w:t>tạo</w:t>
            </w:r>
            <w:proofErr w:type="spellEnd"/>
            <w:r w:rsidRPr="00D509E8">
              <w:rPr>
                <w:sz w:val="26"/>
                <w:szCs w:val="26"/>
              </w:rPr>
              <w:t xml:space="preserve"> </w:t>
            </w:r>
            <w:proofErr w:type="spellStart"/>
            <w:r w:rsidRPr="00D509E8">
              <w:rPr>
                <w:sz w:val="26"/>
                <w:szCs w:val="26"/>
              </w:rPr>
              <w:t>của</w:t>
            </w:r>
            <w:proofErr w:type="spellEnd"/>
            <w:r w:rsidRPr="00D509E8">
              <w:rPr>
                <w:sz w:val="26"/>
                <w:szCs w:val="26"/>
              </w:rPr>
              <w:t xml:space="preserve"> </w:t>
            </w:r>
            <w:proofErr w:type="spellStart"/>
            <w:r w:rsidRPr="00D509E8">
              <w:rPr>
                <w:sz w:val="26"/>
                <w:szCs w:val="26"/>
              </w:rPr>
              <w:t>thiết</w:t>
            </w:r>
            <w:proofErr w:type="spellEnd"/>
            <w:r w:rsidRPr="00D509E8">
              <w:rPr>
                <w:sz w:val="26"/>
                <w:szCs w:val="26"/>
              </w:rPr>
              <w:t xml:space="preserve"> </w:t>
            </w:r>
            <w:proofErr w:type="spellStart"/>
            <w:r w:rsidRPr="00D509E8">
              <w:rPr>
                <w:sz w:val="26"/>
                <w:szCs w:val="26"/>
              </w:rPr>
              <w:t>kế</w:t>
            </w:r>
            <w:proofErr w:type="spellEnd"/>
            <w:r w:rsidRPr="00D509E8">
              <w:rPr>
                <w:sz w:val="26"/>
                <w:szCs w:val="26"/>
              </w:rPr>
              <w:t xml:space="preserve"> </w:t>
            </w:r>
            <w:proofErr w:type="spellStart"/>
            <w:r w:rsidRPr="00D509E8">
              <w:rPr>
                <w:sz w:val="26"/>
                <w:szCs w:val="26"/>
              </w:rPr>
              <w:t>nghiên</w:t>
            </w:r>
            <w:proofErr w:type="spellEnd"/>
            <w:r w:rsidRPr="00D509E8">
              <w:rPr>
                <w:sz w:val="26"/>
                <w:szCs w:val="26"/>
              </w:rPr>
              <w:t xml:space="preserve"> </w:t>
            </w:r>
            <w:proofErr w:type="spellStart"/>
            <w:r w:rsidRPr="00D509E8">
              <w:rPr>
                <w:sz w:val="26"/>
                <w:szCs w:val="26"/>
              </w:rPr>
              <w:t>cứu</w:t>
            </w:r>
            <w:proofErr w:type="spellEnd"/>
            <w:r w:rsidRPr="00D509E8">
              <w:rPr>
                <w:sz w:val="26"/>
                <w:szCs w:val="26"/>
              </w:rPr>
              <w:t xml:space="preserve"> </w:t>
            </w:r>
            <w:proofErr w:type="spellStart"/>
            <w:r w:rsidRPr="00D509E8">
              <w:rPr>
                <w:sz w:val="26"/>
                <w:szCs w:val="26"/>
              </w:rPr>
              <w:t>và</w:t>
            </w:r>
            <w:proofErr w:type="spellEnd"/>
            <w:r w:rsidRPr="00D509E8">
              <w:rPr>
                <w:sz w:val="26"/>
                <w:szCs w:val="26"/>
              </w:rPr>
              <w:t xml:space="preserve"> </w:t>
            </w:r>
            <w:proofErr w:type="spellStart"/>
            <w:r w:rsidRPr="00D509E8">
              <w:rPr>
                <w:sz w:val="26"/>
                <w:szCs w:val="26"/>
              </w:rPr>
              <w:t>phương</w:t>
            </w:r>
            <w:proofErr w:type="spellEnd"/>
            <w:r w:rsidRPr="00D509E8">
              <w:rPr>
                <w:sz w:val="26"/>
                <w:szCs w:val="26"/>
              </w:rPr>
              <w:t xml:space="preserve"> </w:t>
            </w:r>
            <w:proofErr w:type="spellStart"/>
            <w:r w:rsidRPr="00D509E8">
              <w:rPr>
                <w:sz w:val="26"/>
                <w:szCs w:val="26"/>
              </w:rPr>
              <w:t>pháp</w:t>
            </w:r>
            <w:proofErr w:type="spellEnd"/>
            <w:r w:rsidRPr="00D509E8">
              <w:rPr>
                <w:sz w:val="26"/>
                <w:szCs w:val="26"/>
              </w:rPr>
              <w:t xml:space="preserve"> </w:t>
            </w:r>
            <w:proofErr w:type="spellStart"/>
            <w:r w:rsidRPr="00D509E8">
              <w:rPr>
                <w:sz w:val="26"/>
                <w:szCs w:val="26"/>
              </w:rPr>
              <w:t>nghiên</w:t>
            </w:r>
            <w:proofErr w:type="spellEnd"/>
            <w:r w:rsidRPr="00D509E8">
              <w:rPr>
                <w:sz w:val="26"/>
                <w:szCs w:val="26"/>
              </w:rPr>
              <w:t xml:space="preserve"> </w:t>
            </w:r>
            <w:proofErr w:type="spellStart"/>
            <w:r w:rsidRPr="00D509E8">
              <w:rPr>
                <w:sz w:val="26"/>
                <w:szCs w:val="26"/>
              </w:rPr>
              <w:t>cứu</w:t>
            </w:r>
            <w:proofErr w:type="spellEnd"/>
            <w:r w:rsidRPr="00D509E8">
              <w:rPr>
                <w:sz w:val="26"/>
                <w:szCs w:val="26"/>
              </w:rPr>
              <w:t xml:space="preserve"> </w:t>
            </w:r>
            <w:proofErr w:type="spellStart"/>
            <w:r w:rsidRPr="00D509E8">
              <w:rPr>
                <w:sz w:val="26"/>
                <w:szCs w:val="26"/>
              </w:rPr>
              <w:t>này</w:t>
            </w:r>
            <w:proofErr w:type="spellEnd"/>
            <w:r w:rsidRPr="00D509E8">
              <w:rPr>
                <w:sz w:val="26"/>
                <w:szCs w:val="26"/>
              </w:rPr>
              <w:t>).</w:t>
            </w:r>
          </w:p>
        </w:tc>
      </w:tr>
      <w:tr w:rsidR="006F3EFE" w:rsidRPr="00517151" w14:paraId="4ECA89C1" w14:textId="77777777" w:rsidTr="00676E18">
        <w:tc>
          <w:tcPr>
            <w:tcW w:w="9348" w:type="dxa"/>
            <w:gridSpan w:val="9"/>
            <w:tcBorders>
              <w:top w:val="nil"/>
              <w:left w:val="single" w:sz="4" w:space="0" w:color="auto"/>
              <w:bottom w:val="single" w:sz="4" w:space="0" w:color="auto"/>
              <w:right w:val="single" w:sz="4" w:space="0" w:color="auto"/>
            </w:tcBorders>
          </w:tcPr>
          <w:p w14:paraId="0DA4C7C5" w14:textId="77777777" w:rsidR="006F3EFE" w:rsidRPr="00D509E8" w:rsidRDefault="006F3EFE" w:rsidP="00676E18">
            <w:pPr>
              <w:widowControl w:val="0"/>
              <w:ind w:right="3124" w:firstLine="589"/>
              <w:jc w:val="both"/>
              <w:rPr>
                <w:iCs/>
                <w:sz w:val="26"/>
                <w:szCs w:val="26"/>
                <w:lang w:val="nl-NL"/>
              </w:rPr>
            </w:pPr>
            <w:r w:rsidRPr="00D509E8">
              <w:rPr>
                <w:bCs/>
                <w:sz w:val="26"/>
                <w:szCs w:val="26"/>
                <w:lang w:val="nl-NL"/>
              </w:rPr>
              <w:t>12.1 Địa điểm nghiên cứu:</w:t>
            </w:r>
          </w:p>
          <w:p w14:paraId="75B061D2" w14:textId="6AB65612" w:rsidR="006F3EFE" w:rsidRPr="00D509E8" w:rsidRDefault="006F3EFE" w:rsidP="00676E18">
            <w:pPr>
              <w:widowControl w:val="0"/>
              <w:ind w:right="3124" w:firstLine="589"/>
              <w:jc w:val="both"/>
              <w:rPr>
                <w:bCs/>
                <w:sz w:val="26"/>
                <w:szCs w:val="26"/>
                <w:lang w:val="nl-NL"/>
              </w:rPr>
            </w:pPr>
            <w:r w:rsidRPr="00D509E8">
              <w:rPr>
                <w:bCs/>
                <w:sz w:val="26"/>
                <w:szCs w:val="26"/>
                <w:lang w:val="nl-NL"/>
              </w:rPr>
              <w:t>12.2 Thời gian nghiên cứu:</w:t>
            </w:r>
          </w:p>
          <w:p w14:paraId="0AA5A563" w14:textId="77777777" w:rsidR="006F3EFE" w:rsidRPr="00D509E8" w:rsidRDefault="006F3EFE" w:rsidP="00676E18">
            <w:pPr>
              <w:ind w:firstLine="589"/>
              <w:jc w:val="both"/>
              <w:rPr>
                <w:iCs/>
                <w:sz w:val="26"/>
                <w:szCs w:val="26"/>
                <w:lang w:val="nl-NL"/>
              </w:rPr>
            </w:pPr>
            <w:r w:rsidRPr="00D509E8">
              <w:rPr>
                <w:sz w:val="26"/>
                <w:szCs w:val="26"/>
                <w:lang w:val="nl-NL"/>
              </w:rPr>
              <w:t xml:space="preserve">12.3 Phương pháp nghiên cứu: </w:t>
            </w:r>
            <w:r w:rsidRPr="00D509E8">
              <w:rPr>
                <w:iCs/>
                <w:sz w:val="26"/>
                <w:szCs w:val="26"/>
                <w:lang w:val="nl-NL"/>
              </w:rPr>
              <w:t>Mô tả loại của đánh giá (ngẫu nhiên, mù, mở), thiết kế của đánh giá (các nhóm song song, kỹ thuật ghép cặp), kỹ thuật làm mù (mù đôi, mù đơn), phương pháp và quy trình lựa chọn ngẫu nhiên.</w:t>
            </w:r>
          </w:p>
          <w:p w14:paraId="3AF6DB78" w14:textId="36BF7B80" w:rsidR="006F3EFE" w:rsidRPr="00D509E8" w:rsidRDefault="006F3EFE" w:rsidP="00676E18">
            <w:pPr>
              <w:spacing w:before="120"/>
              <w:ind w:firstLine="590"/>
              <w:jc w:val="both"/>
              <w:rPr>
                <w:iCs/>
                <w:sz w:val="26"/>
                <w:szCs w:val="26"/>
                <w:lang w:val="nl-NL"/>
              </w:rPr>
            </w:pPr>
            <w:r w:rsidRPr="00D509E8">
              <w:rPr>
                <w:bCs/>
                <w:sz w:val="26"/>
                <w:szCs w:val="26"/>
                <w:lang w:val="nl-NL"/>
              </w:rPr>
              <w:lastRenderedPageBreak/>
              <w:t>12.4 Đối tượng nghiên cứu:</w:t>
            </w:r>
            <w:r w:rsidRPr="00D509E8">
              <w:rPr>
                <w:sz w:val="26"/>
                <w:szCs w:val="26"/>
                <w:lang w:val="nl-NL"/>
              </w:rPr>
              <w:t xml:space="preserve"> Mô </w:t>
            </w:r>
            <w:r w:rsidRPr="00D509E8">
              <w:rPr>
                <w:iCs/>
                <w:sz w:val="26"/>
                <w:szCs w:val="26"/>
                <w:lang w:val="nl-NL"/>
              </w:rPr>
              <w:t xml:space="preserve">tả đối tượng nghiên cứu (tiêu chuẩn lựa chọn và loại trừ của đối tượng tiềm tàng), quy trình </w:t>
            </w:r>
            <w:r w:rsidR="00252A89" w:rsidRPr="00D509E8">
              <w:rPr>
                <w:iCs/>
                <w:sz w:val="26"/>
                <w:szCs w:val="26"/>
                <w:lang w:val="nl-NL"/>
              </w:rPr>
              <w:t>thao tác</w:t>
            </w:r>
            <w:r w:rsidRPr="00D509E8">
              <w:rPr>
                <w:iCs/>
                <w:sz w:val="26"/>
                <w:szCs w:val="26"/>
                <w:lang w:val="nl-NL"/>
              </w:rPr>
              <w:t xml:space="preserve"> chuẩn (SOPs) đối với việc tuyển chọn người tham gia nghiên cứu; phương pháp, tiêu chuẩn và thời điểm chỉ định đối tượng vào các nhóm nghiên cứu.</w:t>
            </w:r>
          </w:p>
          <w:p w14:paraId="75CF51C4" w14:textId="77777777" w:rsidR="006F3EFE" w:rsidRPr="00D509E8" w:rsidRDefault="006F3EFE" w:rsidP="00676E18">
            <w:pPr>
              <w:spacing w:before="120"/>
              <w:ind w:firstLine="590"/>
              <w:jc w:val="both"/>
              <w:rPr>
                <w:iCs/>
                <w:sz w:val="26"/>
                <w:szCs w:val="26"/>
                <w:lang w:val="nl-NL"/>
              </w:rPr>
            </w:pPr>
            <w:r w:rsidRPr="00D509E8">
              <w:rPr>
                <w:bCs/>
                <w:sz w:val="26"/>
                <w:szCs w:val="26"/>
                <w:lang w:val="nl-NL"/>
              </w:rPr>
              <w:t xml:space="preserve">12.5 Cỡ mẫu: </w:t>
            </w:r>
            <w:r w:rsidRPr="00D509E8">
              <w:rPr>
                <w:iCs/>
                <w:sz w:val="26"/>
                <w:szCs w:val="26"/>
                <w:lang w:val="nl-NL"/>
              </w:rPr>
              <w:t>Số lượng đối tượng cần để đạt được mục tiêu đánh giá dựa vào các tính toán thống kê.</w:t>
            </w:r>
          </w:p>
          <w:p w14:paraId="3F5FB86D" w14:textId="77777777" w:rsidR="006F3EFE" w:rsidRPr="00D509E8" w:rsidRDefault="006F3EFE" w:rsidP="00676E18">
            <w:pPr>
              <w:spacing w:before="120"/>
              <w:ind w:firstLine="590"/>
              <w:jc w:val="both"/>
              <w:rPr>
                <w:sz w:val="26"/>
                <w:szCs w:val="26"/>
                <w:lang w:val="nl-NL"/>
              </w:rPr>
            </w:pPr>
            <w:r w:rsidRPr="00D509E8">
              <w:rPr>
                <w:sz w:val="26"/>
                <w:szCs w:val="26"/>
                <w:lang w:val="nl-NL"/>
              </w:rPr>
              <w:t xml:space="preserve">12.6 Thiết bị y tế thử nghiệm lâm sàng: </w:t>
            </w:r>
            <w:r w:rsidRPr="00D509E8">
              <w:rPr>
                <w:iCs/>
                <w:sz w:val="26"/>
                <w:szCs w:val="26"/>
                <w:lang w:val="nl-NL"/>
              </w:rPr>
              <w:t>Mô tả ngắn gọn thiết bị y tế</w:t>
            </w:r>
            <w:r w:rsidRPr="00D509E8">
              <w:rPr>
                <w:iCs/>
                <w:sz w:val="26"/>
                <w:szCs w:val="26"/>
                <w:lang w:val="vi-VN"/>
              </w:rPr>
              <w:t xml:space="preserve"> được</w:t>
            </w:r>
            <w:r w:rsidRPr="00D509E8">
              <w:rPr>
                <w:iCs/>
                <w:sz w:val="26"/>
                <w:szCs w:val="26"/>
                <w:lang w:val="nl-NL"/>
              </w:rPr>
              <w:t xml:space="preserve"> thử nghiệm bao gồm tên</w:t>
            </w:r>
            <w:r w:rsidRPr="00D509E8">
              <w:rPr>
                <w:iCs/>
                <w:sz w:val="26"/>
                <w:szCs w:val="26"/>
                <w:lang w:val="vi-VN"/>
              </w:rPr>
              <w:t xml:space="preserve"> </w:t>
            </w:r>
            <w:r w:rsidRPr="00D509E8">
              <w:rPr>
                <w:iCs/>
                <w:sz w:val="26"/>
                <w:szCs w:val="26"/>
                <w:lang w:val="nl-NL"/>
              </w:rPr>
              <w:t>thiết bị y tế, chủng loại, công nghệ sử dụng, thông số kỹ thuật chính, chỉ định và ứng dụng lâm sàng. Thông tin cụ thể về các lô thiết bị y tế sử dụng trong nghiên cứu: tên gọi, nhà sản xuất, số lô, ngày sản xuất, hạn sử dụng, bằng chứng về kiểm định chất lượng. Đóng gói, dán nhãn, lưu trữ, bảo quản, vận chuyển, hướng dẫn sử dụng và các lưu ý trong quá trình sử dụng của thiết bị y tế. Các phân tích, đánh giá về mức độ rủi ro/lợi ích sử dụng của thiết bị y tế, các tác động tiềm ẩn bất lợi của thiết bị y tế và các biện pháp an toàn thích hợp cho người</w:t>
            </w:r>
            <w:r w:rsidRPr="00D509E8">
              <w:rPr>
                <w:iCs/>
                <w:sz w:val="26"/>
                <w:szCs w:val="26"/>
                <w:lang w:val="vi-VN"/>
              </w:rPr>
              <w:t xml:space="preserve"> </w:t>
            </w:r>
            <w:r w:rsidRPr="00D509E8">
              <w:rPr>
                <w:iCs/>
                <w:sz w:val="26"/>
                <w:szCs w:val="26"/>
                <w:lang w:val="nl-NL"/>
              </w:rPr>
              <w:t>bệnh/người tham gia nghiên cứu, nhân viên y tế</w:t>
            </w:r>
            <w:r w:rsidRPr="00D509E8">
              <w:rPr>
                <w:sz w:val="26"/>
                <w:szCs w:val="26"/>
                <w:lang w:val="nl-NL"/>
              </w:rPr>
              <w:t>.</w:t>
            </w:r>
          </w:p>
          <w:p w14:paraId="5632F9E0" w14:textId="4837A66B" w:rsidR="006F3EFE" w:rsidRPr="00676E18" w:rsidRDefault="006F3EFE" w:rsidP="00676E18">
            <w:pPr>
              <w:spacing w:before="120"/>
              <w:ind w:firstLine="590"/>
              <w:jc w:val="both"/>
              <w:rPr>
                <w:color w:val="000000"/>
                <w:sz w:val="26"/>
                <w:szCs w:val="26"/>
                <w:lang w:val="nl-NL"/>
              </w:rPr>
            </w:pPr>
            <w:r w:rsidRPr="00676E18">
              <w:rPr>
                <w:bCs/>
                <w:sz w:val="26"/>
                <w:szCs w:val="26"/>
                <w:lang w:val="nl-NL"/>
              </w:rPr>
              <w:t>12.7 Quy trình sử dụng thiết bị y tế thử nghiệm (</w:t>
            </w:r>
            <w:r w:rsidR="00252A89" w:rsidRPr="00676E18">
              <w:rPr>
                <w:bCs/>
                <w:color w:val="000000"/>
                <w:sz w:val="26"/>
                <w:szCs w:val="26"/>
                <w:lang w:val="nl-NL"/>
              </w:rPr>
              <w:t>x</w:t>
            </w:r>
            <w:r w:rsidRPr="00676E18">
              <w:rPr>
                <w:bCs/>
                <w:color w:val="000000"/>
                <w:sz w:val="26"/>
                <w:szCs w:val="26"/>
                <w:lang w:val="nl-NL"/>
              </w:rPr>
              <w:t>ây dựng quy trình</w:t>
            </w:r>
            <w:r w:rsidR="00252A89" w:rsidRPr="00676E18">
              <w:rPr>
                <w:bCs/>
                <w:color w:val="000000"/>
                <w:sz w:val="26"/>
                <w:szCs w:val="26"/>
                <w:lang w:val="nl-NL"/>
              </w:rPr>
              <w:t xml:space="preserve"> thao tác</w:t>
            </w:r>
            <w:r w:rsidRPr="00676E18">
              <w:rPr>
                <w:bCs/>
                <w:color w:val="000000"/>
                <w:sz w:val="26"/>
                <w:szCs w:val="26"/>
                <w:lang w:val="nl-NL"/>
              </w:rPr>
              <w:t xml:space="preserve"> chuẩn - SOPs): </w:t>
            </w:r>
            <w:r w:rsidRPr="00676E18">
              <w:rPr>
                <w:color w:val="000000"/>
                <w:sz w:val="26"/>
                <w:szCs w:val="26"/>
                <w:lang w:val="nl-NL"/>
              </w:rPr>
              <w:t xml:space="preserve">Mô tả và trình bày rõ quy trình sử dụng (phương pháp sử dụng, cách thức sử dụng, đối tượng sử dụng, ...), khoảng thời gian chẩn đoán, điều trị; người chịu trách nhiệm thực hiện các bước của quy trình; các chỉ tiêu, chỉ số theo dõi đánh giá. </w:t>
            </w:r>
          </w:p>
          <w:p w14:paraId="752A3599" w14:textId="77777777" w:rsidR="006F3EFE" w:rsidRPr="00D509E8" w:rsidRDefault="006F3EFE" w:rsidP="00676E18">
            <w:pPr>
              <w:spacing w:before="120"/>
              <w:ind w:firstLine="590"/>
              <w:jc w:val="both"/>
              <w:rPr>
                <w:sz w:val="26"/>
                <w:szCs w:val="26"/>
                <w:lang w:val="nl-NL"/>
              </w:rPr>
            </w:pPr>
            <w:r w:rsidRPr="00D509E8">
              <w:rPr>
                <w:bCs/>
                <w:sz w:val="26"/>
                <w:szCs w:val="26"/>
                <w:lang w:val="nl-NL"/>
              </w:rPr>
              <w:t xml:space="preserve">12.8 Điều trị đồng thời: </w:t>
            </w:r>
            <w:r w:rsidRPr="00D509E8">
              <w:rPr>
                <w:sz w:val="26"/>
                <w:szCs w:val="26"/>
                <w:lang w:val="nl-NL"/>
              </w:rPr>
              <w:t>Bất kỳ điều trị nào khác có thể đã được xác định hoặc cho phép dùng đồng thời.</w:t>
            </w:r>
          </w:p>
          <w:p w14:paraId="7E432B6B" w14:textId="77777777" w:rsidR="006F3EFE" w:rsidRPr="00D509E8" w:rsidRDefault="006F3EFE" w:rsidP="00676E18">
            <w:pPr>
              <w:spacing w:before="120"/>
              <w:ind w:firstLine="590"/>
              <w:jc w:val="both"/>
              <w:rPr>
                <w:bCs/>
                <w:sz w:val="26"/>
                <w:szCs w:val="26"/>
                <w:lang w:val="nl-NL"/>
              </w:rPr>
            </w:pPr>
            <w:r w:rsidRPr="00D509E8">
              <w:rPr>
                <w:bCs/>
                <w:sz w:val="26"/>
                <w:szCs w:val="26"/>
                <w:lang w:val="nl-NL"/>
              </w:rPr>
              <w:t>12.9 Dữ liệu nghiên cứu và cách thức thu thập dữ liệu nghiên cứu.</w:t>
            </w:r>
          </w:p>
          <w:p w14:paraId="12A73011" w14:textId="77777777" w:rsidR="006F3EFE" w:rsidRPr="00D509E8" w:rsidRDefault="006F3EFE" w:rsidP="00676E18">
            <w:pPr>
              <w:spacing w:before="120"/>
              <w:ind w:firstLine="590"/>
              <w:jc w:val="both"/>
              <w:rPr>
                <w:sz w:val="26"/>
                <w:szCs w:val="26"/>
                <w:lang w:val="nl-NL"/>
              </w:rPr>
            </w:pPr>
            <w:r w:rsidRPr="00D509E8">
              <w:rPr>
                <w:bCs/>
                <w:sz w:val="26"/>
                <w:szCs w:val="26"/>
                <w:lang w:val="nl-NL"/>
              </w:rPr>
              <w:t xml:space="preserve">12.10 Ghi chép và báo cáo biến cố bất lợi: </w:t>
            </w:r>
            <w:r w:rsidRPr="00D509E8">
              <w:rPr>
                <w:sz w:val="26"/>
                <w:szCs w:val="26"/>
                <w:lang w:val="nl-NL"/>
              </w:rPr>
              <w:t>Phương pháp ghi chép và báo cáo các trường hợp phản ứng hoặc biến cố bất lợi và các điều khoản liên quan đến việc tuân thủ.</w:t>
            </w:r>
          </w:p>
          <w:p w14:paraId="16E0E9CA" w14:textId="77777777" w:rsidR="006F3EFE" w:rsidRPr="00D509E8" w:rsidRDefault="006F3EFE" w:rsidP="00676E18">
            <w:pPr>
              <w:spacing w:before="120"/>
              <w:ind w:firstLine="590"/>
              <w:jc w:val="both"/>
              <w:rPr>
                <w:bCs/>
                <w:sz w:val="26"/>
                <w:szCs w:val="26"/>
                <w:lang w:val="nl-NL"/>
              </w:rPr>
            </w:pPr>
            <w:r w:rsidRPr="00D509E8">
              <w:rPr>
                <w:bCs/>
                <w:sz w:val="26"/>
                <w:szCs w:val="26"/>
                <w:lang w:val="nl-NL"/>
              </w:rPr>
              <w:t>12.11 Phương pháp xử lý các biến cố bất lợi</w:t>
            </w:r>
          </w:p>
          <w:p w14:paraId="383AE44C" w14:textId="77777777" w:rsidR="006F3EFE" w:rsidRPr="00D509E8" w:rsidRDefault="006F3EFE" w:rsidP="00676E18">
            <w:pPr>
              <w:spacing w:before="120"/>
              <w:ind w:firstLine="590"/>
              <w:jc w:val="both"/>
              <w:rPr>
                <w:sz w:val="26"/>
                <w:szCs w:val="26"/>
                <w:lang w:val="nl-NL"/>
              </w:rPr>
            </w:pPr>
            <w:r w:rsidRPr="00D509E8">
              <w:rPr>
                <w:bCs/>
                <w:sz w:val="26"/>
                <w:szCs w:val="26"/>
                <w:lang w:val="nl-NL"/>
              </w:rPr>
              <w:t xml:space="preserve">12.12 Tiêu chuẩn loại trừ đối tượng trong quá trình nghiên cứu: </w:t>
            </w:r>
            <w:r w:rsidRPr="00D509E8">
              <w:rPr>
                <w:sz w:val="26"/>
                <w:szCs w:val="26"/>
                <w:lang w:val="nl-NL"/>
              </w:rPr>
              <w:t>Tiêu chuẩn loại trừ cho đối tượng nghiên cứu và chỉ dẫn về kết thúc toàn bộ nghiên cứu hoặc một phần của nghiên cứu.</w:t>
            </w:r>
          </w:p>
          <w:p w14:paraId="45D9597D" w14:textId="440B086F" w:rsidR="006F3EFE" w:rsidRPr="00D509E8" w:rsidRDefault="006F3EFE" w:rsidP="00676E18">
            <w:pPr>
              <w:spacing w:before="120"/>
              <w:ind w:firstLine="590"/>
              <w:jc w:val="both"/>
              <w:rPr>
                <w:sz w:val="26"/>
                <w:szCs w:val="26"/>
                <w:lang w:val="vi-VN"/>
              </w:rPr>
            </w:pPr>
            <w:r w:rsidRPr="00D509E8">
              <w:rPr>
                <w:bCs/>
                <w:sz w:val="26"/>
                <w:szCs w:val="26"/>
                <w:lang w:val="vi-VN"/>
              </w:rPr>
              <w:t>12.1</w:t>
            </w:r>
            <w:r w:rsidRPr="00D509E8">
              <w:rPr>
                <w:bCs/>
                <w:sz w:val="26"/>
                <w:szCs w:val="26"/>
                <w:lang w:val="nl-NL"/>
              </w:rPr>
              <w:t>3</w:t>
            </w:r>
            <w:r w:rsidRPr="00D509E8">
              <w:rPr>
                <w:bCs/>
                <w:sz w:val="26"/>
                <w:szCs w:val="26"/>
                <w:lang w:val="vi-VN"/>
              </w:rPr>
              <w:t xml:space="preserve"> Kỹ thuật </w:t>
            </w:r>
            <w:r w:rsidR="00252A89" w:rsidRPr="00D509E8">
              <w:rPr>
                <w:bCs/>
                <w:sz w:val="26"/>
                <w:szCs w:val="26"/>
                <w:lang w:val="en-SG"/>
              </w:rPr>
              <w:t>“</w:t>
            </w:r>
            <w:r w:rsidR="00252A89" w:rsidRPr="00D509E8">
              <w:rPr>
                <w:bCs/>
                <w:sz w:val="26"/>
                <w:szCs w:val="26"/>
                <w:lang w:val="vi-VN"/>
              </w:rPr>
              <w:t>làm mù</w:t>
            </w:r>
            <w:r w:rsidR="00252A89" w:rsidRPr="00D509E8">
              <w:rPr>
                <w:bCs/>
                <w:sz w:val="26"/>
                <w:szCs w:val="26"/>
                <w:lang w:val="en-SG"/>
              </w:rPr>
              <w:t>”</w:t>
            </w:r>
            <w:r w:rsidR="00E87E76" w:rsidRPr="00D509E8">
              <w:rPr>
                <w:bCs/>
                <w:sz w:val="26"/>
                <w:szCs w:val="26"/>
                <w:lang w:val="en-SG"/>
              </w:rPr>
              <w:t xml:space="preserve"> </w:t>
            </w:r>
            <w:r w:rsidRPr="00D509E8">
              <w:rPr>
                <w:bCs/>
                <w:sz w:val="26"/>
                <w:szCs w:val="26"/>
                <w:lang w:val="vi-VN"/>
              </w:rPr>
              <w:t>và bảo vệ danh tính của đối tượng nghiên cứu:</w:t>
            </w:r>
            <w:r w:rsidRPr="00D509E8">
              <w:rPr>
                <w:sz w:val="26"/>
                <w:szCs w:val="26"/>
                <w:lang w:val="vi-VN"/>
              </w:rPr>
              <w:t xml:space="preserve"> Các thủ tục đ</w:t>
            </w:r>
            <w:r w:rsidRPr="00D509E8">
              <w:rPr>
                <w:sz w:val="26"/>
                <w:szCs w:val="26"/>
                <w:lang w:val="nl-NL"/>
              </w:rPr>
              <w:t xml:space="preserve">ể </w:t>
            </w:r>
            <w:r w:rsidRPr="00D509E8">
              <w:rPr>
                <w:sz w:val="26"/>
                <w:szCs w:val="26"/>
                <w:lang w:val="vi-VN"/>
              </w:rPr>
              <w:t xml:space="preserve">duy trì các danh sách xác định đối tượng, hồ sơ </w:t>
            </w:r>
            <w:r w:rsidRPr="00D509E8">
              <w:rPr>
                <w:sz w:val="26"/>
                <w:szCs w:val="26"/>
                <w:lang w:val="nl-NL"/>
              </w:rPr>
              <w:t>điều</w:t>
            </w:r>
            <w:r w:rsidRPr="00D509E8">
              <w:rPr>
                <w:sz w:val="26"/>
                <w:szCs w:val="26"/>
                <w:lang w:val="vi-VN"/>
              </w:rPr>
              <w:t xml:space="preserve"> trị, danh sách lựa chọn ngẫu nhiên đối tượng và/hoặc mẫu báo cáo trường hợp (CRFs). Các hồ sơ phải cho phép xác định riêng rẽ từng người bệnh hoặc người tham gia cũng như kiểm tra và dựng lại dữ liệu.</w:t>
            </w:r>
          </w:p>
          <w:p w14:paraId="59B63A2E" w14:textId="7F6AA23D" w:rsidR="006F3EFE" w:rsidRPr="00D509E8" w:rsidRDefault="006F3EFE" w:rsidP="00676E18">
            <w:pPr>
              <w:spacing w:before="120"/>
              <w:ind w:firstLine="590"/>
              <w:jc w:val="both"/>
              <w:rPr>
                <w:sz w:val="26"/>
                <w:szCs w:val="26"/>
                <w:lang w:val="vi-VN"/>
              </w:rPr>
            </w:pPr>
            <w:r w:rsidRPr="00D509E8">
              <w:rPr>
                <w:bCs/>
                <w:sz w:val="26"/>
                <w:szCs w:val="26"/>
                <w:lang w:val="vi-VN"/>
              </w:rPr>
              <w:t>12.14 Quy định về việc mở mã:</w:t>
            </w:r>
            <w:r w:rsidRPr="00D509E8">
              <w:rPr>
                <w:sz w:val="26"/>
                <w:szCs w:val="26"/>
                <w:lang w:val="vi-VN"/>
              </w:rPr>
              <w:t xml:space="preserve"> Thông tin về việc thiết lập mã số thử nghiệm, nơi bảo quản danh sách và ai</w:t>
            </w:r>
            <w:r w:rsidRPr="00D509E8">
              <w:rPr>
                <w:sz w:val="26"/>
                <w:szCs w:val="26"/>
              </w:rPr>
              <w:t>/</w:t>
            </w:r>
            <w:r w:rsidRPr="00D509E8">
              <w:rPr>
                <w:sz w:val="26"/>
                <w:szCs w:val="26"/>
                <w:lang w:val="vi-VN"/>
              </w:rPr>
              <w:t>khi nào</w:t>
            </w:r>
            <w:r w:rsidRPr="00D509E8">
              <w:rPr>
                <w:sz w:val="26"/>
                <w:szCs w:val="26"/>
              </w:rPr>
              <w:t>/</w:t>
            </w:r>
            <w:r w:rsidRPr="00D509E8">
              <w:rPr>
                <w:sz w:val="26"/>
                <w:szCs w:val="26"/>
                <w:lang w:val="vi-VN"/>
              </w:rPr>
              <w:t>như thế nào được mở mã trong trường hợp khẩn cấp.</w:t>
            </w:r>
          </w:p>
          <w:p w14:paraId="799A0767" w14:textId="77777777" w:rsidR="006F3EFE" w:rsidRPr="00D509E8" w:rsidRDefault="006F3EFE" w:rsidP="00676E18">
            <w:pPr>
              <w:spacing w:before="120"/>
              <w:ind w:firstLine="590"/>
              <w:jc w:val="both"/>
              <w:rPr>
                <w:sz w:val="26"/>
                <w:szCs w:val="26"/>
                <w:lang w:val="nl-NL"/>
              </w:rPr>
            </w:pPr>
            <w:r w:rsidRPr="00D509E8">
              <w:rPr>
                <w:bCs/>
                <w:sz w:val="26"/>
                <w:szCs w:val="26"/>
                <w:lang w:val="nl-NL"/>
              </w:rPr>
              <w:t>12.15 Phương pháp xử lý số liệu và đánh giá kết quả:</w:t>
            </w:r>
            <w:r w:rsidRPr="00D509E8">
              <w:rPr>
                <w:sz w:val="26"/>
                <w:szCs w:val="26"/>
                <w:lang w:val="nl-NL"/>
              </w:rPr>
              <w:t xml:space="preserve"> Mô tả phương pháp được sử dụng để đánh giá kết quả (bao gồm các phương pháp thống kê) và báo cáo về người</w:t>
            </w:r>
            <w:r w:rsidRPr="00D509E8">
              <w:rPr>
                <w:sz w:val="26"/>
                <w:szCs w:val="26"/>
                <w:lang w:val="vi-VN"/>
              </w:rPr>
              <w:t xml:space="preserve"> </w:t>
            </w:r>
            <w:r w:rsidRPr="00D509E8">
              <w:rPr>
                <w:sz w:val="26"/>
                <w:szCs w:val="26"/>
                <w:lang w:val="nl-NL"/>
              </w:rPr>
              <w:t>bệnh hoặc người tham gia rút/bỏ cuộc khỏi nghiên cứu.</w:t>
            </w:r>
          </w:p>
          <w:p w14:paraId="17275646" w14:textId="77777777" w:rsidR="006F3EFE" w:rsidRPr="00D509E8" w:rsidRDefault="006F3EFE" w:rsidP="00676E18">
            <w:pPr>
              <w:spacing w:before="120"/>
              <w:ind w:firstLine="590"/>
              <w:jc w:val="both"/>
              <w:rPr>
                <w:sz w:val="26"/>
                <w:szCs w:val="26"/>
                <w:lang w:val="nl-NL"/>
              </w:rPr>
            </w:pPr>
            <w:r w:rsidRPr="00D509E8">
              <w:rPr>
                <w:bCs/>
                <w:sz w:val="26"/>
                <w:szCs w:val="26"/>
                <w:lang w:val="nl-NL"/>
              </w:rPr>
              <w:t>12.16 Cách thức cung cấp thông tin cho đối tượng:</w:t>
            </w:r>
            <w:r w:rsidRPr="00D509E8">
              <w:rPr>
                <w:sz w:val="26"/>
                <w:szCs w:val="26"/>
                <w:lang w:val="nl-NL"/>
              </w:rPr>
              <w:t xml:space="preserve"> Thông tin được trình bày cho các đối tượng thử nghiệm, bao gồm họ sẽ được thông tin như thế nào về thử nghiệm, Phiếu cung cấp thông tin và chấp thuận tham gia nghiên cứu</w:t>
            </w:r>
            <w:r w:rsidRPr="00D509E8">
              <w:rPr>
                <w:sz w:val="26"/>
                <w:szCs w:val="26"/>
                <w:lang w:val="nl-NL" w:bidi="he-IL"/>
              </w:rPr>
              <w:t xml:space="preserve"> của họ được thu thập </w:t>
            </w:r>
            <w:r w:rsidRPr="00D509E8">
              <w:rPr>
                <w:sz w:val="26"/>
                <w:szCs w:val="26"/>
                <w:lang w:val="nl-NL"/>
              </w:rPr>
              <w:t>khi nào và như thế nào</w:t>
            </w:r>
            <w:r w:rsidRPr="00D509E8">
              <w:rPr>
                <w:sz w:val="26"/>
                <w:szCs w:val="26"/>
                <w:lang w:val="nl-NL" w:bidi="he-IL"/>
              </w:rPr>
              <w:t>.</w:t>
            </w:r>
          </w:p>
          <w:p w14:paraId="463C2A88" w14:textId="77777777" w:rsidR="006F3EFE" w:rsidRPr="00D509E8" w:rsidRDefault="006F3EFE" w:rsidP="00D509E8">
            <w:pPr>
              <w:spacing w:before="120"/>
              <w:ind w:firstLine="590"/>
              <w:jc w:val="both"/>
              <w:rPr>
                <w:sz w:val="26"/>
                <w:szCs w:val="26"/>
                <w:lang w:val="nl-NL"/>
              </w:rPr>
            </w:pPr>
            <w:r w:rsidRPr="00D509E8">
              <w:rPr>
                <w:bCs/>
                <w:sz w:val="26"/>
                <w:szCs w:val="26"/>
                <w:lang w:val="nl-NL" w:bidi="he-IL"/>
              </w:rPr>
              <w:lastRenderedPageBreak/>
              <w:t xml:space="preserve">12.17 Tập huấn cho nhóm nghiên cứu: </w:t>
            </w:r>
            <w:r w:rsidRPr="00D509E8">
              <w:rPr>
                <w:sz w:val="26"/>
                <w:szCs w:val="26"/>
                <w:lang w:val="nl-NL" w:bidi="he-IL"/>
              </w:rPr>
              <w:t>Tập huấn cho đội ngũ nghiên cứu viên tham gia vào nghiên cứu thử nghiệm lâm sàng (bao gồm: Nghiên cứu viên chính, điều phối viên, các nghiên cứu viên, Dược sỹ, Điều dưỡng, Kỹ thuật viên...) bao gồm: Nội dung cơ bản về nghiên cứu, thông tin về cách tiến hành đánh giá, các quy trình thực hành chuẩn (SOPs) về quản lý và sử dụng thiết bị y tế nghiên cứu, quản lý và sử dụng các sản phẩm dùng kèm trong phác đồ nghiên cứu.</w:t>
            </w:r>
          </w:p>
          <w:p w14:paraId="4A0D185D" w14:textId="77777777" w:rsidR="006F3EFE" w:rsidRPr="00D509E8" w:rsidRDefault="006F3EFE" w:rsidP="00D509E8">
            <w:pPr>
              <w:spacing w:before="120"/>
              <w:ind w:firstLine="590"/>
              <w:jc w:val="both"/>
              <w:rPr>
                <w:sz w:val="26"/>
                <w:szCs w:val="26"/>
                <w:lang w:val="nl-NL" w:bidi="he-IL"/>
              </w:rPr>
            </w:pPr>
            <w:r w:rsidRPr="00D509E8">
              <w:rPr>
                <w:bCs/>
                <w:sz w:val="26"/>
                <w:szCs w:val="26"/>
                <w:lang w:val="nl-NL" w:bidi="he-IL"/>
              </w:rPr>
              <w:t xml:space="preserve">12.18 Các vấn đề về đạo đức: </w:t>
            </w:r>
            <w:r w:rsidRPr="00D509E8">
              <w:rPr>
                <w:sz w:val="26"/>
                <w:szCs w:val="26"/>
                <w:lang w:val="nl-NL" w:bidi="he-IL"/>
              </w:rPr>
              <w:t>Các cân nhắc và các biện pháp về đạo đức liên quan đến nghiên cứu (bao gồm: Cách thức, quy trình tuyển chọn người tham gia nghiên cứu, bản cung cấp thông tin và phiếu chấp thuận tình nguyện tham gia nghiên cứu, bản cam kết thực hiện các hướng dẫn về đạo đức trong nghiên cứu).</w:t>
            </w:r>
          </w:p>
          <w:p w14:paraId="228AE1C2" w14:textId="77777777" w:rsidR="006F3EFE" w:rsidRPr="00D509E8" w:rsidRDefault="006F3EFE" w:rsidP="00D509E8">
            <w:pPr>
              <w:spacing w:before="120"/>
              <w:ind w:firstLine="590"/>
              <w:jc w:val="both"/>
              <w:rPr>
                <w:sz w:val="26"/>
                <w:szCs w:val="26"/>
                <w:lang w:val="nl-NL" w:bidi="he-IL"/>
              </w:rPr>
            </w:pPr>
            <w:r w:rsidRPr="00D509E8">
              <w:rPr>
                <w:bCs/>
                <w:sz w:val="26"/>
                <w:szCs w:val="26"/>
                <w:lang w:val="nl-NL" w:bidi="he-IL"/>
              </w:rPr>
              <w:t xml:space="preserve">12.19 Chăm sóc y tế sau thử nghiệm: </w:t>
            </w:r>
            <w:r w:rsidRPr="00D509E8">
              <w:rPr>
                <w:sz w:val="26"/>
                <w:szCs w:val="26"/>
                <w:lang w:val="nl-NL" w:bidi="he-IL"/>
              </w:rPr>
              <w:t>Chăm sóc y tế được cung cấp sau thử nghiệm, phương thức điều trị sau thử nghiệm.</w:t>
            </w:r>
          </w:p>
          <w:p w14:paraId="36EB2C76" w14:textId="77777777" w:rsidR="006F3EFE" w:rsidRPr="00D509E8" w:rsidRDefault="006F3EFE" w:rsidP="00D509E8">
            <w:pPr>
              <w:spacing w:before="120"/>
              <w:ind w:firstLine="590"/>
              <w:jc w:val="both"/>
              <w:rPr>
                <w:bCs/>
                <w:sz w:val="26"/>
                <w:szCs w:val="26"/>
                <w:lang w:val="nl-NL"/>
              </w:rPr>
            </w:pPr>
            <w:r w:rsidRPr="00D509E8">
              <w:rPr>
                <w:bCs/>
                <w:sz w:val="26"/>
                <w:szCs w:val="26"/>
                <w:lang w:val="nl-NL"/>
              </w:rPr>
              <w:t>12.20 Kế hoạch thực hiện</w:t>
            </w:r>
          </w:p>
          <w:p w14:paraId="10F55564" w14:textId="77777777" w:rsidR="006F3EFE" w:rsidRPr="00D509E8" w:rsidRDefault="006F3EFE" w:rsidP="00D509E8">
            <w:pPr>
              <w:spacing w:before="120"/>
              <w:ind w:firstLine="590"/>
              <w:jc w:val="both"/>
              <w:rPr>
                <w:sz w:val="26"/>
                <w:szCs w:val="26"/>
                <w:lang w:val="nl-NL"/>
              </w:rPr>
            </w:pPr>
            <w:r w:rsidRPr="00D509E8">
              <w:rPr>
                <w:sz w:val="26"/>
                <w:szCs w:val="26"/>
                <w:lang w:val="nl-NL"/>
              </w:rPr>
              <w:t xml:space="preserve">12.21 Kế hoạch theo dõi, giám sát, kiểm tra: </w:t>
            </w:r>
          </w:p>
          <w:p w14:paraId="2ED9AA95" w14:textId="77777777" w:rsidR="006F3EFE" w:rsidRPr="00D509E8" w:rsidRDefault="006F3EFE" w:rsidP="00D509E8">
            <w:pPr>
              <w:numPr>
                <w:ilvl w:val="0"/>
                <w:numId w:val="26"/>
              </w:numPr>
              <w:tabs>
                <w:tab w:val="clear" w:pos="720"/>
              </w:tabs>
              <w:spacing w:before="120" w:after="160" w:line="259" w:lineRule="auto"/>
              <w:ind w:hanging="130"/>
              <w:jc w:val="both"/>
              <w:rPr>
                <w:sz w:val="26"/>
                <w:szCs w:val="26"/>
                <w:lang w:val="nl-NL"/>
              </w:rPr>
            </w:pPr>
            <w:r w:rsidRPr="00D509E8">
              <w:rPr>
                <w:sz w:val="26"/>
                <w:szCs w:val="26"/>
                <w:lang w:val="nl-NL"/>
              </w:rPr>
              <w:t>Giám sát của Nghiên cứu viên chính và nhóm nghiên cứu</w:t>
            </w:r>
          </w:p>
          <w:p w14:paraId="6F71D404" w14:textId="77777777" w:rsidR="006F3EFE" w:rsidRPr="00D509E8" w:rsidRDefault="006F3EFE" w:rsidP="00D509E8">
            <w:pPr>
              <w:numPr>
                <w:ilvl w:val="0"/>
                <w:numId w:val="26"/>
              </w:numPr>
              <w:tabs>
                <w:tab w:val="clear" w:pos="720"/>
              </w:tabs>
              <w:spacing w:before="120" w:after="60" w:line="259" w:lineRule="auto"/>
              <w:ind w:hanging="130"/>
              <w:jc w:val="both"/>
              <w:rPr>
                <w:sz w:val="26"/>
                <w:szCs w:val="26"/>
                <w:lang w:val="nl-NL"/>
              </w:rPr>
            </w:pPr>
            <w:r w:rsidRPr="00D509E8">
              <w:rPr>
                <w:sz w:val="26"/>
                <w:szCs w:val="26"/>
                <w:lang w:val="nl-NL"/>
              </w:rPr>
              <w:t>Giám sát của nhà tài trợ/tổ chức, cá nhân có thiết bị y tế phải TNLS</w:t>
            </w:r>
          </w:p>
          <w:p w14:paraId="7CDF9F00" w14:textId="77777777" w:rsidR="006F3EFE" w:rsidRPr="00D509E8" w:rsidRDefault="006F3EFE" w:rsidP="00D509E8">
            <w:pPr>
              <w:numPr>
                <w:ilvl w:val="0"/>
                <w:numId w:val="26"/>
              </w:numPr>
              <w:tabs>
                <w:tab w:val="clear" w:pos="720"/>
              </w:tabs>
              <w:spacing w:before="120" w:after="60" w:line="259" w:lineRule="auto"/>
              <w:ind w:hanging="130"/>
              <w:jc w:val="both"/>
              <w:rPr>
                <w:sz w:val="26"/>
                <w:szCs w:val="26"/>
                <w:lang w:val="nl-NL"/>
              </w:rPr>
            </w:pPr>
            <w:r w:rsidRPr="00D509E8">
              <w:rPr>
                <w:sz w:val="26"/>
                <w:szCs w:val="26"/>
                <w:lang w:val="nl-NL"/>
              </w:rPr>
              <w:t>Giám sát, kiểm tra của Cơ quan quản lý, Hội đồng Đạo đức.</w:t>
            </w:r>
          </w:p>
          <w:p w14:paraId="29E3C574" w14:textId="26AAD2A9" w:rsidR="006F3EFE" w:rsidRPr="00D509E8" w:rsidRDefault="006F3EFE" w:rsidP="00D509E8">
            <w:pPr>
              <w:spacing w:before="120"/>
              <w:ind w:firstLine="590"/>
              <w:jc w:val="both"/>
              <w:rPr>
                <w:sz w:val="26"/>
                <w:szCs w:val="26"/>
                <w:lang w:val="nl-NL"/>
              </w:rPr>
            </w:pPr>
            <w:r w:rsidRPr="00D509E8">
              <w:rPr>
                <w:sz w:val="26"/>
                <w:szCs w:val="26"/>
                <w:lang w:val="nl-NL"/>
              </w:rPr>
              <w:t>12.22. Các quy trình t</w:t>
            </w:r>
            <w:r w:rsidR="00B93996" w:rsidRPr="00D509E8">
              <w:rPr>
                <w:sz w:val="26"/>
                <w:szCs w:val="26"/>
                <w:lang w:val="nl-NL"/>
              </w:rPr>
              <w:t>hao tác</w:t>
            </w:r>
            <w:r w:rsidRPr="00D509E8">
              <w:rPr>
                <w:sz w:val="26"/>
                <w:szCs w:val="26"/>
                <w:lang w:val="nl-NL"/>
              </w:rPr>
              <w:t xml:space="preserve"> chuẩn (SOPs) của nghiên cứu</w:t>
            </w:r>
          </w:p>
          <w:p w14:paraId="74D57D4A" w14:textId="77777777" w:rsidR="006F3EFE" w:rsidRPr="00D509E8" w:rsidRDefault="006F3EFE" w:rsidP="00676E18">
            <w:pPr>
              <w:spacing w:before="120"/>
              <w:ind w:firstLine="601"/>
              <w:rPr>
                <w:rFonts w:eastAsia="Calibri"/>
                <w:bCs/>
                <w:sz w:val="26"/>
                <w:szCs w:val="26"/>
                <w:lang w:val="nl-NL"/>
                <w14:ligatures w14:val="none"/>
              </w:rPr>
            </w:pPr>
            <w:r w:rsidRPr="00D509E8">
              <w:rPr>
                <w:rFonts w:eastAsia="Calibri"/>
                <w:bCs/>
                <w:sz w:val="26"/>
                <w:szCs w:val="26"/>
                <w:lang w:val="nl-NL"/>
                <w14:ligatures w14:val="none"/>
              </w:rPr>
              <w:t>Các nội dung về đạo đức trong nghiên cứu y sinh học:</w:t>
            </w:r>
          </w:p>
          <w:p w14:paraId="4C896A94" w14:textId="0E763A0B" w:rsidR="006F3EFE" w:rsidRPr="00D509E8" w:rsidRDefault="006F3EFE" w:rsidP="00D509E8">
            <w:pPr>
              <w:spacing w:before="120"/>
              <w:ind w:firstLine="589"/>
              <w:jc w:val="both"/>
              <w:rPr>
                <w:rFonts w:eastAsia="Calibri"/>
                <w:spacing w:val="-6"/>
                <w:sz w:val="26"/>
                <w:szCs w:val="26"/>
                <w:lang w:val="nl-NL"/>
                <w14:ligatures w14:val="none"/>
              </w:rPr>
            </w:pPr>
            <w:r w:rsidRPr="00D509E8">
              <w:rPr>
                <w:rFonts w:eastAsia="Calibri"/>
                <w:spacing w:val="-6"/>
                <w:sz w:val="26"/>
                <w:szCs w:val="26"/>
                <w:lang w:val="nl-NL"/>
                <w14:ligatures w14:val="none"/>
              </w:rPr>
              <w:t>(Bao gồm: Phiếu cung cấp thông tin về nghiên cứu và chấp thuận tình nguyện tham gia nghiên cứu, Bản cam kết thực hiện các hướng dẫn về đạo đức trong nghiên cứu)</w:t>
            </w:r>
          </w:p>
        </w:tc>
      </w:tr>
      <w:tr w:rsidR="006F3EFE" w14:paraId="50FCA408" w14:textId="77777777" w:rsidTr="00676E18">
        <w:trPr>
          <w:cantSplit/>
        </w:trPr>
        <w:tc>
          <w:tcPr>
            <w:tcW w:w="534" w:type="dxa"/>
            <w:tcBorders>
              <w:top w:val="single" w:sz="4" w:space="0" w:color="auto"/>
              <w:bottom w:val="single" w:sz="4" w:space="0" w:color="auto"/>
              <w:right w:val="single" w:sz="4" w:space="0" w:color="auto"/>
            </w:tcBorders>
          </w:tcPr>
          <w:p w14:paraId="4B1390B9" w14:textId="77777777" w:rsidR="006F3EFE" w:rsidRPr="00D509E8" w:rsidRDefault="006F3EFE" w:rsidP="006F3EFE">
            <w:pPr>
              <w:widowControl w:val="0"/>
              <w:spacing w:before="120"/>
              <w:ind w:left="360" w:right="-14" w:hanging="360"/>
              <w:jc w:val="center"/>
              <w:rPr>
                <w:position w:val="-20"/>
                <w:sz w:val="26"/>
                <w:szCs w:val="26"/>
              </w:rPr>
            </w:pPr>
            <w:r w:rsidRPr="00D509E8">
              <w:rPr>
                <w:position w:val="-20"/>
                <w:sz w:val="26"/>
                <w:szCs w:val="26"/>
              </w:rPr>
              <w:lastRenderedPageBreak/>
              <w:t>13</w:t>
            </w:r>
          </w:p>
        </w:tc>
        <w:tc>
          <w:tcPr>
            <w:tcW w:w="8814" w:type="dxa"/>
            <w:gridSpan w:val="8"/>
            <w:tcBorders>
              <w:top w:val="single" w:sz="4" w:space="0" w:color="auto"/>
              <w:left w:val="single" w:sz="4" w:space="0" w:color="auto"/>
              <w:bottom w:val="nil"/>
              <w:right w:val="single" w:sz="4" w:space="0" w:color="auto"/>
            </w:tcBorders>
          </w:tcPr>
          <w:p w14:paraId="48A3DA5B" w14:textId="77777777" w:rsidR="006F3EFE" w:rsidRPr="00D509E8" w:rsidRDefault="006F3EFE" w:rsidP="006F3EFE">
            <w:pPr>
              <w:widowControl w:val="0"/>
              <w:spacing w:before="120"/>
              <w:jc w:val="both"/>
              <w:rPr>
                <w:position w:val="-20"/>
                <w:sz w:val="26"/>
                <w:szCs w:val="26"/>
              </w:rPr>
            </w:pPr>
            <w:proofErr w:type="spellStart"/>
            <w:r w:rsidRPr="00D509E8">
              <w:rPr>
                <w:position w:val="-20"/>
                <w:sz w:val="26"/>
                <w:szCs w:val="26"/>
              </w:rPr>
              <w:t>Nội</w:t>
            </w:r>
            <w:proofErr w:type="spellEnd"/>
            <w:r w:rsidRPr="00D509E8">
              <w:rPr>
                <w:position w:val="-20"/>
                <w:sz w:val="26"/>
                <w:szCs w:val="26"/>
              </w:rPr>
              <w:t xml:space="preserve"> dung </w:t>
            </w:r>
            <w:proofErr w:type="spellStart"/>
            <w:r w:rsidRPr="00D509E8">
              <w:rPr>
                <w:position w:val="-20"/>
                <w:sz w:val="26"/>
                <w:szCs w:val="26"/>
              </w:rPr>
              <w:t>nghiên</w:t>
            </w:r>
            <w:proofErr w:type="spellEnd"/>
            <w:r w:rsidRPr="00D509E8">
              <w:rPr>
                <w:position w:val="-20"/>
                <w:sz w:val="26"/>
                <w:szCs w:val="26"/>
              </w:rPr>
              <w:t xml:space="preserve"> </w:t>
            </w:r>
            <w:proofErr w:type="spellStart"/>
            <w:r w:rsidRPr="00D509E8">
              <w:rPr>
                <w:position w:val="-20"/>
                <w:sz w:val="26"/>
                <w:szCs w:val="26"/>
              </w:rPr>
              <w:t>cứu</w:t>
            </w:r>
            <w:proofErr w:type="spellEnd"/>
            <w:r w:rsidRPr="00D509E8">
              <w:rPr>
                <w:position w:val="-20"/>
                <w:sz w:val="26"/>
                <w:szCs w:val="26"/>
              </w:rPr>
              <w:t xml:space="preserve"> (</w:t>
            </w:r>
            <w:proofErr w:type="spellStart"/>
            <w:r w:rsidRPr="00D509E8">
              <w:rPr>
                <w:position w:val="-20"/>
                <w:sz w:val="26"/>
                <w:szCs w:val="26"/>
              </w:rPr>
              <w:t>liệt</w:t>
            </w:r>
            <w:proofErr w:type="spellEnd"/>
            <w:r w:rsidRPr="00D509E8">
              <w:rPr>
                <w:position w:val="-20"/>
                <w:sz w:val="26"/>
                <w:szCs w:val="26"/>
              </w:rPr>
              <w:t xml:space="preserve"> </w:t>
            </w:r>
            <w:proofErr w:type="spellStart"/>
            <w:r w:rsidRPr="00D509E8">
              <w:rPr>
                <w:position w:val="-20"/>
                <w:sz w:val="26"/>
                <w:szCs w:val="26"/>
              </w:rPr>
              <w:t>kê</w:t>
            </w:r>
            <w:proofErr w:type="spellEnd"/>
            <w:r w:rsidRPr="00D509E8">
              <w:rPr>
                <w:position w:val="-20"/>
                <w:sz w:val="26"/>
                <w:szCs w:val="26"/>
              </w:rPr>
              <w:t xml:space="preserve"> </w:t>
            </w:r>
            <w:proofErr w:type="spellStart"/>
            <w:r w:rsidRPr="00D509E8">
              <w:rPr>
                <w:position w:val="-20"/>
                <w:sz w:val="26"/>
                <w:szCs w:val="26"/>
              </w:rPr>
              <w:t>và</w:t>
            </w:r>
            <w:proofErr w:type="spellEnd"/>
            <w:r w:rsidRPr="00D509E8">
              <w:rPr>
                <w:position w:val="-20"/>
                <w:sz w:val="26"/>
                <w:szCs w:val="26"/>
              </w:rPr>
              <w:t xml:space="preserve"> </w:t>
            </w:r>
            <w:proofErr w:type="spellStart"/>
            <w:r w:rsidRPr="00D509E8">
              <w:rPr>
                <w:position w:val="-20"/>
                <w:sz w:val="26"/>
                <w:szCs w:val="26"/>
              </w:rPr>
              <w:t>mô</w:t>
            </w:r>
            <w:proofErr w:type="spellEnd"/>
            <w:r w:rsidRPr="00D509E8">
              <w:rPr>
                <w:position w:val="-20"/>
                <w:sz w:val="26"/>
                <w:szCs w:val="26"/>
              </w:rPr>
              <w:t xml:space="preserve"> </w:t>
            </w:r>
            <w:proofErr w:type="spellStart"/>
            <w:r w:rsidRPr="00D509E8">
              <w:rPr>
                <w:position w:val="-20"/>
                <w:sz w:val="26"/>
                <w:szCs w:val="26"/>
              </w:rPr>
              <w:t>tả</w:t>
            </w:r>
            <w:proofErr w:type="spellEnd"/>
            <w:r w:rsidRPr="00D509E8">
              <w:rPr>
                <w:position w:val="-20"/>
                <w:sz w:val="26"/>
                <w:szCs w:val="26"/>
              </w:rPr>
              <w:t xml:space="preserve"> </w:t>
            </w:r>
            <w:proofErr w:type="spellStart"/>
            <w:r w:rsidRPr="00D509E8">
              <w:rPr>
                <w:position w:val="-20"/>
                <w:sz w:val="26"/>
                <w:szCs w:val="26"/>
              </w:rPr>
              <w:t>những</w:t>
            </w:r>
            <w:proofErr w:type="spellEnd"/>
            <w:r w:rsidRPr="00D509E8">
              <w:rPr>
                <w:position w:val="-20"/>
                <w:sz w:val="26"/>
                <w:szCs w:val="26"/>
              </w:rPr>
              <w:t xml:space="preserve"> </w:t>
            </w:r>
            <w:proofErr w:type="spellStart"/>
            <w:r w:rsidRPr="00D509E8">
              <w:rPr>
                <w:position w:val="-20"/>
                <w:sz w:val="26"/>
                <w:szCs w:val="26"/>
              </w:rPr>
              <w:t>nội</w:t>
            </w:r>
            <w:proofErr w:type="spellEnd"/>
            <w:r w:rsidRPr="00D509E8">
              <w:rPr>
                <w:position w:val="-20"/>
                <w:sz w:val="26"/>
                <w:szCs w:val="26"/>
              </w:rPr>
              <w:t xml:space="preserve"> dung </w:t>
            </w:r>
            <w:proofErr w:type="spellStart"/>
            <w:r w:rsidRPr="00D509E8">
              <w:rPr>
                <w:position w:val="-20"/>
                <w:sz w:val="26"/>
                <w:szCs w:val="26"/>
              </w:rPr>
              <w:t>cần</w:t>
            </w:r>
            <w:proofErr w:type="spellEnd"/>
            <w:r w:rsidRPr="00D509E8">
              <w:rPr>
                <w:position w:val="-20"/>
                <w:sz w:val="26"/>
                <w:szCs w:val="26"/>
              </w:rPr>
              <w:t xml:space="preserve"> </w:t>
            </w:r>
            <w:proofErr w:type="spellStart"/>
            <w:r w:rsidRPr="00D509E8">
              <w:rPr>
                <w:position w:val="-20"/>
                <w:sz w:val="26"/>
                <w:szCs w:val="26"/>
              </w:rPr>
              <w:t>nghiên</w:t>
            </w:r>
            <w:proofErr w:type="spellEnd"/>
            <w:r w:rsidRPr="00D509E8">
              <w:rPr>
                <w:position w:val="-20"/>
                <w:sz w:val="26"/>
                <w:szCs w:val="26"/>
              </w:rPr>
              <w:t xml:space="preserve"> </w:t>
            </w:r>
            <w:proofErr w:type="spellStart"/>
            <w:r w:rsidRPr="00D509E8">
              <w:rPr>
                <w:position w:val="-20"/>
                <w:sz w:val="26"/>
                <w:szCs w:val="26"/>
              </w:rPr>
              <w:t>cứu</w:t>
            </w:r>
            <w:proofErr w:type="spellEnd"/>
            <w:r w:rsidRPr="00D509E8">
              <w:rPr>
                <w:position w:val="-20"/>
                <w:sz w:val="26"/>
                <w:szCs w:val="26"/>
              </w:rPr>
              <w:t xml:space="preserve">, </w:t>
            </w:r>
            <w:proofErr w:type="spellStart"/>
            <w:r w:rsidRPr="00D509E8">
              <w:rPr>
                <w:position w:val="-20"/>
                <w:sz w:val="26"/>
                <w:szCs w:val="26"/>
              </w:rPr>
              <w:t>nêu</w:t>
            </w:r>
            <w:proofErr w:type="spellEnd"/>
            <w:r w:rsidRPr="00D509E8">
              <w:rPr>
                <w:position w:val="-20"/>
                <w:sz w:val="26"/>
                <w:szCs w:val="26"/>
              </w:rPr>
              <w:t xml:space="preserve"> </w:t>
            </w:r>
            <w:proofErr w:type="spellStart"/>
            <w:r w:rsidRPr="00D509E8">
              <w:rPr>
                <w:position w:val="-20"/>
                <w:sz w:val="26"/>
                <w:szCs w:val="26"/>
              </w:rPr>
              <w:t>bật</w:t>
            </w:r>
            <w:proofErr w:type="spellEnd"/>
            <w:r w:rsidRPr="00D509E8">
              <w:rPr>
                <w:position w:val="-20"/>
                <w:sz w:val="26"/>
                <w:szCs w:val="26"/>
              </w:rPr>
              <w:t xml:space="preserve"> </w:t>
            </w:r>
            <w:proofErr w:type="spellStart"/>
            <w:r w:rsidRPr="00D509E8">
              <w:rPr>
                <w:position w:val="-20"/>
                <w:sz w:val="26"/>
                <w:szCs w:val="26"/>
              </w:rPr>
              <w:t>được</w:t>
            </w:r>
            <w:proofErr w:type="spellEnd"/>
            <w:r w:rsidRPr="00D509E8">
              <w:rPr>
                <w:position w:val="-20"/>
                <w:sz w:val="26"/>
                <w:szCs w:val="26"/>
              </w:rPr>
              <w:t xml:space="preserve"> </w:t>
            </w:r>
            <w:proofErr w:type="spellStart"/>
            <w:r w:rsidRPr="00D509E8">
              <w:rPr>
                <w:position w:val="-20"/>
                <w:sz w:val="26"/>
                <w:szCs w:val="26"/>
              </w:rPr>
              <w:t>những</w:t>
            </w:r>
            <w:proofErr w:type="spellEnd"/>
            <w:r w:rsidRPr="00D509E8">
              <w:rPr>
                <w:position w:val="-20"/>
                <w:sz w:val="26"/>
                <w:szCs w:val="26"/>
              </w:rPr>
              <w:t xml:space="preserve"> </w:t>
            </w:r>
            <w:proofErr w:type="spellStart"/>
            <w:r w:rsidRPr="00D509E8">
              <w:rPr>
                <w:position w:val="-20"/>
                <w:sz w:val="26"/>
                <w:szCs w:val="26"/>
              </w:rPr>
              <w:t>nội</w:t>
            </w:r>
            <w:proofErr w:type="spellEnd"/>
            <w:r w:rsidRPr="00D509E8">
              <w:rPr>
                <w:position w:val="-20"/>
                <w:sz w:val="26"/>
                <w:szCs w:val="26"/>
              </w:rPr>
              <w:t xml:space="preserve"> dung </w:t>
            </w:r>
            <w:proofErr w:type="spellStart"/>
            <w:r w:rsidRPr="00D509E8">
              <w:rPr>
                <w:position w:val="-20"/>
                <w:sz w:val="26"/>
                <w:szCs w:val="26"/>
              </w:rPr>
              <w:t>mới</w:t>
            </w:r>
            <w:proofErr w:type="spellEnd"/>
            <w:r w:rsidRPr="00D509E8">
              <w:rPr>
                <w:position w:val="-20"/>
                <w:sz w:val="26"/>
                <w:szCs w:val="26"/>
              </w:rPr>
              <w:t xml:space="preserve"> </w:t>
            </w:r>
            <w:proofErr w:type="spellStart"/>
            <w:r w:rsidRPr="00D509E8">
              <w:rPr>
                <w:position w:val="-20"/>
                <w:sz w:val="26"/>
                <w:szCs w:val="26"/>
              </w:rPr>
              <w:t>và</w:t>
            </w:r>
            <w:proofErr w:type="spellEnd"/>
            <w:r w:rsidRPr="00D509E8">
              <w:rPr>
                <w:position w:val="-20"/>
                <w:sz w:val="26"/>
                <w:szCs w:val="26"/>
              </w:rPr>
              <w:t xml:space="preserve"> </w:t>
            </w:r>
            <w:proofErr w:type="spellStart"/>
            <w:r w:rsidRPr="00D509E8">
              <w:rPr>
                <w:position w:val="-20"/>
                <w:sz w:val="26"/>
                <w:szCs w:val="26"/>
              </w:rPr>
              <w:t>phù</w:t>
            </w:r>
            <w:proofErr w:type="spellEnd"/>
            <w:r w:rsidRPr="00D509E8">
              <w:rPr>
                <w:position w:val="-20"/>
                <w:sz w:val="26"/>
                <w:szCs w:val="26"/>
              </w:rPr>
              <w:t xml:space="preserve"> </w:t>
            </w:r>
            <w:proofErr w:type="spellStart"/>
            <w:r w:rsidRPr="00D509E8">
              <w:rPr>
                <w:position w:val="-20"/>
                <w:sz w:val="26"/>
                <w:szCs w:val="26"/>
              </w:rPr>
              <w:t>hợp</w:t>
            </w:r>
            <w:proofErr w:type="spellEnd"/>
            <w:r w:rsidRPr="00D509E8">
              <w:rPr>
                <w:position w:val="-20"/>
                <w:sz w:val="26"/>
                <w:szCs w:val="26"/>
              </w:rPr>
              <w:t xml:space="preserve"> </w:t>
            </w:r>
            <w:proofErr w:type="spellStart"/>
            <w:r w:rsidRPr="00D509E8">
              <w:rPr>
                <w:position w:val="-20"/>
                <w:sz w:val="26"/>
                <w:szCs w:val="26"/>
              </w:rPr>
              <w:t>để</w:t>
            </w:r>
            <w:proofErr w:type="spellEnd"/>
            <w:r w:rsidRPr="00D509E8">
              <w:rPr>
                <w:position w:val="-20"/>
                <w:sz w:val="26"/>
                <w:szCs w:val="26"/>
              </w:rPr>
              <w:t xml:space="preserve"> </w:t>
            </w:r>
            <w:proofErr w:type="spellStart"/>
            <w:r w:rsidRPr="00D509E8">
              <w:rPr>
                <w:position w:val="-20"/>
                <w:sz w:val="26"/>
                <w:szCs w:val="26"/>
              </w:rPr>
              <w:t>giải</w:t>
            </w:r>
            <w:proofErr w:type="spellEnd"/>
            <w:r w:rsidRPr="00D509E8">
              <w:rPr>
                <w:position w:val="-20"/>
                <w:sz w:val="26"/>
                <w:szCs w:val="26"/>
              </w:rPr>
              <w:t xml:space="preserve"> </w:t>
            </w:r>
            <w:proofErr w:type="spellStart"/>
            <w:r w:rsidRPr="00D509E8">
              <w:rPr>
                <w:position w:val="-20"/>
                <w:sz w:val="26"/>
                <w:szCs w:val="26"/>
              </w:rPr>
              <w:t>quyết</w:t>
            </w:r>
            <w:proofErr w:type="spellEnd"/>
            <w:r w:rsidRPr="00D509E8">
              <w:rPr>
                <w:position w:val="-20"/>
                <w:sz w:val="26"/>
                <w:szCs w:val="26"/>
              </w:rPr>
              <w:t xml:space="preserve"> </w:t>
            </w:r>
            <w:proofErr w:type="spellStart"/>
            <w:r w:rsidRPr="00D509E8">
              <w:rPr>
                <w:position w:val="-20"/>
                <w:sz w:val="26"/>
                <w:szCs w:val="26"/>
              </w:rPr>
              <w:t>vấn</w:t>
            </w:r>
            <w:proofErr w:type="spellEnd"/>
            <w:r w:rsidRPr="00D509E8">
              <w:rPr>
                <w:position w:val="-20"/>
                <w:sz w:val="26"/>
                <w:szCs w:val="26"/>
              </w:rPr>
              <w:t xml:space="preserve"> </w:t>
            </w:r>
            <w:proofErr w:type="spellStart"/>
            <w:r w:rsidRPr="00D509E8">
              <w:rPr>
                <w:position w:val="-20"/>
                <w:sz w:val="26"/>
                <w:szCs w:val="26"/>
              </w:rPr>
              <w:t>đề</w:t>
            </w:r>
            <w:proofErr w:type="spellEnd"/>
            <w:r w:rsidRPr="00D509E8">
              <w:rPr>
                <w:position w:val="-20"/>
                <w:sz w:val="26"/>
                <w:szCs w:val="26"/>
              </w:rPr>
              <w:t xml:space="preserve"> </w:t>
            </w:r>
            <w:proofErr w:type="spellStart"/>
            <w:r w:rsidRPr="00D509E8">
              <w:rPr>
                <w:position w:val="-20"/>
                <w:sz w:val="26"/>
                <w:szCs w:val="26"/>
              </w:rPr>
              <w:t>đặt</w:t>
            </w:r>
            <w:proofErr w:type="spellEnd"/>
            <w:r w:rsidRPr="00D509E8">
              <w:rPr>
                <w:position w:val="-20"/>
                <w:sz w:val="26"/>
                <w:szCs w:val="26"/>
              </w:rPr>
              <w:t xml:space="preserve"> ra, </w:t>
            </w:r>
            <w:proofErr w:type="spellStart"/>
            <w:r w:rsidRPr="00D509E8">
              <w:rPr>
                <w:position w:val="-20"/>
                <w:sz w:val="26"/>
                <w:szCs w:val="26"/>
              </w:rPr>
              <w:t>giải</w:t>
            </w:r>
            <w:proofErr w:type="spellEnd"/>
            <w:r w:rsidRPr="00D509E8">
              <w:rPr>
                <w:position w:val="-20"/>
                <w:sz w:val="26"/>
                <w:szCs w:val="26"/>
              </w:rPr>
              <w:t xml:space="preserve"> </w:t>
            </w:r>
            <w:proofErr w:type="spellStart"/>
            <w:r w:rsidRPr="00D509E8">
              <w:rPr>
                <w:position w:val="-20"/>
                <w:sz w:val="26"/>
                <w:szCs w:val="26"/>
              </w:rPr>
              <w:t>quyết</w:t>
            </w:r>
            <w:proofErr w:type="spellEnd"/>
            <w:r w:rsidRPr="00D509E8">
              <w:rPr>
                <w:position w:val="-20"/>
                <w:sz w:val="26"/>
                <w:szCs w:val="26"/>
              </w:rPr>
              <w:t xml:space="preserve"> </w:t>
            </w:r>
            <w:proofErr w:type="spellStart"/>
            <w:r w:rsidRPr="00D509E8">
              <w:rPr>
                <w:position w:val="-20"/>
                <w:sz w:val="26"/>
                <w:szCs w:val="26"/>
              </w:rPr>
              <w:t>các</w:t>
            </w:r>
            <w:proofErr w:type="spellEnd"/>
            <w:r w:rsidRPr="00D509E8">
              <w:rPr>
                <w:position w:val="-20"/>
                <w:sz w:val="26"/>
                <w:szCs w:val="26"/>
              </w:rPr>
              <w:t xml:space="preserve"> </w:t>
            </w:r>
            <w:proofErr w:type="spellStart"/>
            <w:r w:rsidRPr="00D509E8">
              <w:rPr>
                <w:position w:val="-20"/>
                <w:sz w:val="26"/>
                <w:szCs w:val="26"/>
              </w:rPr>
              <w:t>mục</w:t>
            </w:r>
            <w:proofErr w:type="spellEnd"/>
            <w:r w:rsidRPr="00D509E8">
              <w:rPr>
                <w:position w:val="-20"/>
                <w:sz w:val="26"/>
                <w:szCs w:val="26"/>
              </w:rPr>
              <w:t xml:space="preserve"> </w:t>
            </w:r>
            <w:proofErr w:type="spellStart"/>
            <w:r w:rsidRPr="00D509E8">
              <w:rPr>
                <w:position w:val="-20"/>
                <w:sz w:val="26"/>
                <w:szCs w:val="26"/>
              </w:rPr>
              <w:t>tiêu</w:t>
            </w:r>
            <w:proofErr w:type="spellEnd"/>
            <w:r w:rsidRPr="00D509E8">
              <w:rPr>
                <w:position w:val="-20"/>
                <w:sz w:val="26"/>
                <w:szCs w:val="26"/>
              </w:rPr>
              <w:t xml:space="preserve"> </w:t>
            </w:r>
            <w:proofErr w:type="spellStart"/>
            <w:r w:rsidRPr="00D509E8">
              <w:rPr>
                <w:position w:val="-20"/>
                <w:sz w:val="26"/>
                <w:szCs w:val="26"/>
              </w:rPr>
              <w:t>nghiên</w:t>
            </w:r>
            <w:proofErr w:type="spellEnd"/>
            <w:r w:rsidRPr="00D509E8">
              <w:rPr>
                <w:position w:val="-20"/>
                <w:sz w:val="26"/>
                <w:szCs w:val="26"/>
              </w:rPr>
              <w:t xml:space="preserve"> </w:t>
            </w:r>
            <w:proofErr w:type="spellStart"/>
            <w:r w:rsidRPr="00D509E8">
              <w:rPr>
                <w:position w:val="-20"/>
                <w:sz w:val="26"/>
                <w:szCs w:val="26"/>
              </w:rPr>
              <w:t>cứu</w:t>
            </w:r>
            <w:proofErr w:type="spellEnd"/>
            <w:r w:rsidRPr="00D509E8">
              <w:rPr>
                <w:position w:val="-20"/>
                <w:sz w:val="26"/>
                <w:szCs w:val="26"/>
              </w:rPr>
              <w:t xml:space="preserve"> </w:t>
            </w:r>
            <w:proofErr w:type="spellStart"/>
            <w:r w:rsidRPr="00D509E8">
              <w:rPr>
                <w:position w:val="-20"/>
                <w:sz w:val="26"/>
                <w:szCs w:val="26"/>
              </w:rPr>
              <w:t>đã</w:t>
            </w:r>
            <w:proofErr w:type="spellEnd"/>
            <w:r w:rsidRPr="00D509E8">
              <w:rPr>
                <w:position w:val="-20"/>
                <w:sz w:val="26"/>
                <w:szCs w:val="26"/>
              </w:rPr>
              <w:t xml:space="preserve"> </w:t>
            </w:r>
            <w:proofErr w:type="spellStart"/>
            <w:r w:rsidRPr="00D509E8">
              <w:rPr>
                <w:position w:val="-20"/>
                <w:sz w:val="26"/>
                <w:szCs w:val="26"/>
              </w:rPr>
              <w:t>đề</w:t>
            </w:r>
            <w:proofErr w:type="spellEnd"/>
            <w:r w:rsidRPr="00D509E8">
              <w:rPr>
                <w:position w:val="-20"/>
                <w:sz w:val="26"/>
                <w:szCs w:val="26"/>
              </w:rPr>
              <w:t xml:space="preserve"> ra, bao </w:t>
            </w:r>
            <w:proofErr w:type="spellStart"/>
            <w:r w:rsidRPr="00D509E8">
              <w:rPr>
                <w:position w:val="-20"/>
                <w:sz w:val="26"/>
                <w:szCs w:val="26"/>
              </w:rPr>
              <w:t>gồm</w:t>
            </w:r>
            <w:proofErr w:type="spellEnd"/>
            <w:r w:rsidRPr="00D509E8">
              <w:rPr>
                <w:position w:val="-20"/>
                <w:sz w:val="26"/>
                <w:szCs w:val="26"/>
              </w:rPr>
              <w:t xml:space="preserve"> </w:t>
            </w:r>
            <w:proofErr w:type="spellStart"/>
            <w:r w:rsidRPr="00D509E8">
              <w:rPr>
                <w:position w:val="-20"/>
                <w:sz w:val="26"/>
                <w:szCs w:val="26"/>
              </w:rPr>
              <w:t>những</w:t>
            </w:r>
            <w:proofErr w:type="spellEnd"/>
            <w:r w:rsidRPr="00D509E8">
              <w:rPr>
                <w:position w:val="-20"/>
                <w:sz w:val="26"/>
                <w:szCs w:val="26"/>
              </w:rPr>
              <w:t xml:space="preserve"> </w:t>
            </w:r>
            <w:proofErr w:type="spellStart"/>
            <w:r w:rsidRPr="00D509E8">
              <w:rPr>
                <w:position w:val="-20"/>
                <w:sz w:val="26"/>
                <w:szCs w:val="26"/>
              </w:rPr>
              <w:t>dự</w:t>
            </w:r>
            <w:proofErr w:type="spellEnd"/>
            <w:r w:rsidRPr="00D509E8">
              <w:rPr>
                <w:position w:val="-20"/>
                <w:sz w:val="26"/>
                <w:szCs w:val="26"/>
              </w:rPr>
              <w:t xml:space="preserve"> </w:t>
            </w:r>
            <w:proofErr w:type="spellStart"/>
            <w:r w:rsidRPr="00D509E8">
              <w:rPr>
                <w:position w:val="-20"/>
                <w:sz w:val="26"/>
                <w:szCs w:val="26"/>
              </w:rPr>
              <w:t>kiến</w:t>
            </w:r>
            <w:proofErr w:type="spellEnd"/>
            <w:r w:rsidRPr="00D509E8">
              <w:rPr>
                <w:position w:val="-20"/>
                <w:sz w:val="26"/>
                <w:szCs w:val="26"/>
              </w:rPr>
              <w:t xml:space="preserve"> </w:t>
            </w:r>
            <w:proofErr w:type="spellStart"/>
            <w:r w:rsidRPr="00D509E8">
              <w:rPr>
                <w:position w:val="-20"/>
                <w:sz w:val="26"/>
                <w:szCs w:val="26"/>
              </w:rPr>
              <w:t>hoạt</w:t>
            </w:r>
            <w:proofErr w:type="spellEnd"/>
            <w:r w:rsidRPr="00D509E8">
              <w:rPr>
                <w:position w:val="-20"/>
                <w:sz w:val="26"/>
                <w:szCs w:val="26"/>
              </w:rPr>
              <w:t xml:space="preserve"> </w:t>
            </w:r>
            <w:proofErr w:type="spellStart"/>
            <w:r w:rsidRPr="00D509E8">
              <w:rPr>
                <w:position w:val="-20"/>
                <w:sz w:val="26"/>
                <w:szCs w:val="26"/>
              </w:rPr>
              <w:t>động</w:t>
            </w:r>
            <w:proofErr w:type="spellEnd"/>
            <w:r w:rsidRPr="00D509E8">
              <w:rPr>
                <w:position w:val="-20"/>
                <w:sz w:val="26"/>
                <w:szCs w:val="26"/>
              </w:rPr>
              <w:t xml:space="preserve"> </w:t>
            </w:r>
            <w:proofErr w:type="spellStart"/>
            <w:r w:rsidRPr="00D509E8">
              <w:rPr>
                <w:position w:val="-20"/>
                <w:sz w:val="26"/>
                <w:szCs w:val="26"/>
              </w:rPr>
              <w:t>phối</w:t>
            </w:r>
            <w:proofErr w:type="spellEnd"/>
            <w:r w:rsidRPr="00D509E8">
              <w:rPr>
                <w:position w:val="-20"/>
                <w:sz w:val="26"/>
                <w:szCs w:val="26"/>
              </w:rPr>
              <w:t xml:space="preserve"> </w:t>
            </w:r>
            <w:proofErr w:type="spellStart"/>
            <w:r w:rsidRPr="00D509E8">
              <w:rPr>
                <w:position w:val="-20"/>
                <w:sz w:val="26"/>
                <w:szCs w:val="26"/>
              </w:rPr>
              <w:t>hợp</w:t>
            </w:r>
            <w:proofErr w:type="spellEnd"/>
            <w:r w:rsidRPr="00D509E8">
              <w:rPr>
                <w:position w:val="-20"/>
                <w:sz w:val="26"/>
                <w:szCs w:val="26"/>
              </w:rPr>
              <w:t xml:space="preserve"> </w:t>
            </w:r>
            <w:proofErr w:type="spellStart"/>
            <w:r w:rsidRPr="00D509E8">
              <w:rPr>
                <w:position w:val="-20"/>
                <w:sz w:val="26"/>
                <w:szCs w:val="26"/>
              </w:rPr>
              <w:t>để</w:t>
            </w:r>
            <w:proofErr w:type="spellEnd"/>
            <w:r w:rsidRPr="00D509E8">
              <w:rPr>
                <w:position w:val="-20"/>
                <w:sz w:val="26"/>
                <w:szCs w:val="26"/>
              </w:rPr>
              <w:t xml:space="preserve"> </w:t>
            </w:r>
            <w:proofErr w:type="spellStart"/>
            <w:r w:rsidRPr="00D509E8">
              <w:rPr>
                <w:position w:val="-20"/>
                <w:sz w:val="26"/>
                <w:szCs w:val="26"/>
              </w:rPr>
              <w:t>chuyển</w:t>
            </w:r>
            <w:proofErr w:type="spellEnd"/>
            <w:r w:rsidRPr="00D509E8">
              <w:rPr>
                <w:position w:val="-20"/>
                <w:sz w:val="26"/>
                <w:szCs w:val="26"/>
              </w:rPr>
              <w:t xml:space="preserve"> </w:t>
            </w:r>
            <w:proofErr w:type="spellStart"/>
            <w:r w:rsidRPr="00D509E8">
              <w:rPr>
                <w:position w:val="-20"/>
                <w:sz w:val="26"/>
                <w:szCs w:val="26"/>
              </w:rPr>
              <w:t>giao</w:t>
            </w:r>
            <w:proofErr w:type="spellEnd"/>
            <w:r w:rsidRPr="00D509E8">
              <w:rPr>
                <w:position w:val="-20"/>
                <w:sz w:val="26"/>
                <w:szCs w:val="26"/>
              </w:rPr>
              <w:t xml:space="preserve"> </w:t>
            </w:r>
            <w:proofErr w:type="spellStart"/>
            <w:r w:rsidRPr="00D509E8">
              <w:rPr>
                <w:position w:val="-20"/>
                <w:sz w:val="26"/>
                <w:szCs w:val="26"/>
              </w:rPr>
              <w:t>kết</w:t>
            </w:r>
            <w:proofErr w:type="spellEnd"/>
            <w:r w:rsidRPr="00D509E8">
              <w:rPr>
                <w:position w:val="-20"/>
                <w:sz w:val="26"/>
                <w:szCs w:val="26"/>
              </w:rPr>
              <w:t xml:space="preserve"> </w:t>
            </w:r>
            <w:proofErr w:type="spellStart"/>
            <w:r w:rsidRPr="00D509E8">
              <w:rPr>
                <w:position w:val="-20"/>
                <w:sz w:val="26"/>
                <w:szCs w:val="26"/>
              </w:rPr>
              <w:t>quả</w:t>
            </w:r>
            <w:proofErr w:type="spellEnd"/>
            <w:r w:rsidRPr="00D509E8">
              <w:rPr>
                <w:position w:val="-20"/>
                <w:sz w:val="26"/>
                <w:szCs w:val="26"/>
              </w:rPr>
              <w:t xml:space="preserve"> </w:t>
            </w:r>
            <w:proofErr w:type="spellStart"/>
            <w:r w:rsidRPr="00D509E8">
              <w:rPr>
                <w:position w:val="-20"/>
                <w:sz w:val="26"/>
                <w:szCs w:val="26"/>
              </w:rPr>
              <w:t>nghiên</w:t>
            </w:r>
            <w:proofErr w:type="spellEnd"/>
            <w:r w:rsidRPr="00D509E8">
              <w:rPr>
                <w:position w:val="-20"/>
                <w:sz w:val="26"/>
                <w:szCs w:val="26"/>
              </w:rPr>
              <w:t xml:space="preserve"> </w:t>
            </w:r>
            <w:proofErr w:type="spellStart"/>
            <w:r w:rsidRPr="00D509E8">
              <w:rPr>
                <w:position w:val="-20"/>
                <w:sz w:val="26"/>
                <w:szCs w:val="26"/>
              </w:rPr>
              <w:t>cứu</w:t>
            </w:r>
            <w:proofErr w:type="spellEnd"/>
            <w:r w:rsidRPr="00D509E8">
              <w:rPr>
                <w:position w:val="-20"/>
                <w:sz w:val="26"/>
                <w:szCs w:val="26"/>
              </w:rPr>
              <w:t xml:space="preserve"> </w:t>
            </w:r>
            <w:proofErr w:type="spellStart"/>
            <w:r w:rsidRPr="00D509E8">
              <w:rPr>
                <w:position w:val="-20"/>
                <w:sz w:val="26"/>
                <w:szCs w:val="26"/>
              </w:rPr>
              <w:t>đến</w:t>
            </w:r>
            <w:proofErr w:type="spellEnd"/>
            <w:r w:rsidRPr="00D509E8">
              <w:rPr>
                <w:position w:val="-20"/>
                <w:sz w:val="26"/>
                <w:szCs w:val="26"/>
              </w:rPr>
              <w:t xml:space="preserve"> </w:t>
            </w:r>
            <w:proofErr w:type="spellStart"/>
            <w:r w:rsidRPr="00D509E8">
              <w:rPr>
                <w:position w:val="-20"/>
                <w:sz w:val="26"/>
                <w:szCs w:val="26"/>
              </w:rPr>
              <w:t>người</w:t>
            </w:r>
            <w:proofErr w:type="spellEnd"/>
            <w:r w:rsidRPr="00D509E8">
              <w:rPr>
                <w:position w:val="-20"/>
                <w:sz w:val="26"/>
                <w:szCs w:val="26"/>
              </w:rPr>
              <w:t xml:space="preserve"> </w:t>
            </w:r>
            <w:proofErr w:type="spellStart"/>
            <w:r w:rsidRPr="00D509E8">
              <w:rPr>
                <w:position w:val="-20"/>
                <w:sz w:val="26"/>
                <w:szCs w:val="26"/>
              </w:rPr>
              <w:t>sử</w:t>
            </w:r>
            <w:proofErr w:type="spellEnd"/>
            <w:r w:rsidRPr="00D509E8">
              <w:rPr>
                <w:position w:val="-20"/>
                <w:sz w:val="26"/>
                <w:szCs w:val="26"/>
              </w:rPr>
              <w:t xml:space="preserve"> </w:t>
            </w:r>
            <w:proofErr w:type="spellStart"/>
            <w:r w:rsidRPr="00D509E8">
              <w:rPr>
                <w:position w:val="-20"/>
                <w:sz w:val="26"/>
                <w:szCs w:val="26"/>
              </w:rPr>
              <w:t>dụng</w:t>
            </w:r>
            <w:proofErr w:type="spellEnd"/>
            <w:r w:rsidRPr="00D509E8">
              <w:rPr>
                <w:position w:val="-20"/>
                <w:sz w:val="26"/>
                <w:szCs w:val="26"/>
              </w:rPr>
              <w:t>)</w:t>
            </w:r>
            <w:r w:rsidRPr="00D509E8">
              <w:rPr>
                <w:sz w:val="26"/>
                <w:szCs w:val="26"/>
              </w:rPr>
              <w:t xml:space="preserve"> </w:t>
            </w:r>
          </w:p>
        </w:tc>
      </w:tr>
      <w:tr w:rsidR="006F3EFE" w14:paraId="08EE33F4" w14:textId="77777777" w:rsidTr="006F3EFE">
        <w:tc>
          <w:tcPr>
            <w:tcW w:w="9348" w:type="dxa"/>
            <w:gridSpan w:val="9"/>
            <w:tcBorders>
              <w:top w:val="nil"/>
              <w:left w:val="single" w:sz="4" w:space="0" w:color="auto"/>
              <w:bottom w:val="single" w:sz="4" w:space="0" w:color="auto"/>
              <w:right w:val="single" w:sz="4" w:space="0" w:color="auto"/>
            </w:tcBorders>
          </w:tcPr>
          <w:p w14:paraId="7F11B34F" w14:textId="77777777" w:rsidR="006F3EFE" w:rsidRDefault="006F3EFE" w:rsidP="006F3EFE">
            <w:pPr>
              <w:widowControl w:val="0"/>
              <w:tabs>
                <w:tab w:val="left" w:pos="576"/>
              </w:tabs>
              <w:spacing w:before="120"/>
              <w:ind w:right="-62"/>
              <w:jc w:val="both"/>
              <w:rPr>
                <w:sz w:val="26"/>
                <w:szCs w:val="26"/>
                <w:lang w:val="vi-VN"/>
              </w:rPr>
            </w:pPr>
            <w:r>
              <w:rPr>
                <w:sz w:val="26"/>
                <w:szCs w:val="26"/>
                <w:lang w:val="vi-VN"/>
              </w:rPr>
              <w:t>13.1. Nội dung 1:</w:t>
            </w:r>
          </w:p>
          <w:p w14:paraId="6518E8B0" w14:textId="77777777" w:rsidR="006F3EFE" w:rsidRDefault="006F3EFE" w:rsidP="006F3EFE">
            <w:pPr>
              <w:widowControl w:val="0"/>
              <w:tabs>
                <w:tab w:val="left" w:pos="576"/>
              </w:tabs>
              <w:spacing w:before="120"/>
              <w:ind w:right="-62"/>
              <w:jc w:val="both"/>
              <w:rPr>
                <w:sz w:val="26"/>
                <w:szCs w:val="26"/>
                <w:lang w:val="vi-VN"/>
              </w:rPr>
            </w:pPr>
            <w:r>
              <w:rPr>
                <w:sz w:val="26"/>
                <w:szCs w:val="26"/>
                <w:lang w:val="vi-VN"/>
              </w:rPr>
              <w:t>- Công việc 1:</w:t>
            </w:r>
          </w:p>
          <w:p w14:paraId="07A3A60C" w14:textId="77777777" w:rsidR="006F3EFE" w:rsidRDefault="006F3EFE" w:rsidP="006F3EFE">
            <w:pPr>
              <w:widowControl w:val="0"/>
              <w:tabs>
                <w:tab w:val="left" w:pos="576"/>
              </w:tabs>
              <w:spacing w:before="120"/>
              <w:ind w:right="-62"/>
              <w:jc w:val="both"/>
              <w:rPr>
                <w:sz w:val="26"/>
                <w:szCs w:val="26"/>
                <w:lang w:val="vi-VN"/>
              </w:rPr>
            </w:pPr>
            <w:r>
              <w:rPr>
                <w:sz w:val="26"/>
                <w:szCs w:val="26"/>
                <w:lang w:val="vi-VN"/>
              </w:rPr>
              <w:t>- Công việc 2:</w:t>
            </w:r>
          </w:p>
          <w:p w14:paraId="2C25C25F" w14:textId="77777777" w:rsidR="006F3EFE" w:rsidRDefault="006F3EFE" w:rsidP="006F3EFE">
            <w:pPr>
              <w:widowControl w:val="0"/>
              <w:tabs>
                <w:tab w:val="left" w:pos="576"/>
              </w:tabs>
              <w:spacing w:before="120"/>
              <w:ind w:right="-62"/>
              <w:jc w:val="both"/>
              <w:rPr>
                <w:sz w:val="26"/>
                <w:szCs w:val="26"/>
                <w:lang w:val="vi-VN"/>
              </w:rPr>
            </w:pPr>
            <w:r>
              <w:rPr>
                <w:sz w:val="26"/>
                <w:szCs w:val="26"/>
                <w:lang w:val="vi-VN"/>
              </w:rPr>
              <w:t>- ........</w:t>
            </w:r>
          </w:p>
          <w:p w14:paraId="3F9E9034" w14:textId="77777777" w:rsidR="006F3EFE" w:rsidRDefault="006F3EFE" w:rsidP="006F3EFE">
            <w:pPr>
              <w:widowControl w:val="0"/>
              <w:tabs>
                <w:tab w:val="left" w:pos="576"/>
              </w:tabs>
              <w:spacing w:before="120"/>
              <w:ind w:right="-62"/>
              <w:jc w:val="both"/>
              <w:rPr>
                <w:sz w:val="26"/>
                <w:szCs w:val="26"/>
                <w:lang w:val="vi-VN"/>
              </w:rPr>
            </w:pPr>
            <w:r>
              <w:rPr>
                <w:sz w:val="26"/>
                <w:szCs w:val="26"/>
                <w:lang w:val="vi-VN"/>
              </w:rPr>
              <w:t>13.2. Nội d</w:t>
            </w:r>
            <w:r>
              <w:rPr>
                <w:sz w:val="26"/>
                <w:szCs w:val="26"/>
              </w:rPr>
              <w:t>u</w:t>
            </w:r>
            <w:r>
              <w:rPr>
                <w:sz w:val="26"/>
                <w:szCs w:val="26"/>
                <w:lang w:val="vi-VN"/>
              </w:rPr>
              <w:t>ng 2:</w:t>
            </w:r>
          </w:p>
          <w:p w14:paraId="410EDEA0" w14:textId="77777777" w:rsidR="006F3EFE" w:rsidRDefault="006F3EFE" w:rsidP="006F3EFE">
            <w:pPr>
              <w:widowControl w:val="0"/>
              <w:tabs>
                <w:tab w:val="left" w:pos="576"/>
              </w:tabs>
              <w:spacing w:before="120"/>
              <w:ind w:right="-62"/>
              <w:jc w:val="both"/>
              <w:rPr>
                <w:sz w:val="26"/>
                <w:szCs w:val="26"/>
                <w:lang w:val="vi-VN"/>
              </w:rPr>
            </w:pPr>
            <w:r>
              <w:rPr>
                <w:sz w:val="26"/>
                <w:szCs w:val="26"/>
                <w:lang w:val="vi-VN"/>
              </w:rPr>
              <w:t>- Công việc 1:</w:t>
            </w:r>
          </w:p>
          <w:p w14:paraId="727F81C1" w14:textId="77777777" w:rsidR="006F3EFE" w:rsidRDefault="006F3EFE" w:rsidP="006F3EFE">
            <w:pPr>
              <w:widowControl w:val="0"/>
              <w:tabs>
                <w:tab w:val="left" w:pos="576"/>
              </w:tabs>
              <w:spacing w:before="120"/>
              <w:ind w:right="-62"/>
              <w:jc w:val="both"/>
              <w:rPr>
                <w:sz w:val="26"/>
                <w:szCs w:val="26"/>
                <w:lang w:val="vi-VN"/>
              </w:rPr>
            </w:pPr>
            <w:r>
              <w:rPr>
                <w:sz w:val="26"/>
                <w:szCs w:val="26"/>
                <w:lang w:val="vi-VN"/>
              </w:rPr>
              <w:t>- Công việc 2:</w:t>
            </w:r>
          </w:p>
          <w:p w14:paraId="20A1BCF4" w14:textId="77777777" w:rsidR="006F3EFE" w:rsidRDefault="006F3EFE" w:rsidP="006F3EFE">
            <w:pPr>
              <w:widowControl w:val="0"/>
              <w:tabs>
                <w:tab w:val="left" w:pos="576"/>
              </w:tabs>
              <w:spacing w:before="120"/>
              <w:ind w:right="-62"/>
              <w:jc w:val="both"/>
              <w:rPr>
                <w:sz w:val="26"/>
                <w:szCs w:val="26"/>
                <w:lang w:val="vi-VN"/>
              </w:rPr>
            </w:pPr>
            <w:r>
              <w:rPr>
                <w:sz w:val="26"/>
                <w:szCs w:val="26"/>
                <w:lang w:val="vi-VN"/>
              </w:rPr>
              <w:t>- ........</w:t>
            </w:r>
          </w:p>
          <w:p w14:paraId="07FCD118" w14:textId="78B563B2" w:rsidR="006F3EFE" w:rsidRPr="00D509E8" w:rsidRDefault="006F3EFE" w:rsidP="006F3EFE">
            <w:pPr>
              <w:widowControl w:val="0"/>
              <w:tabs>
                <w:tab w:val="left" w:pos="576"/>
              </w:tabs>
              <w:spacing w:before="120"/>
              <w:ind w:right="-62"/>
              <w:jc w:val="both"/>
              <w:rPr>
                <w:sz w:val="26"/>
                <w:szCs w:val="26"/>
                <w:lang w:val="vi-VN"/>
              </w:rPr>
            </w:pPr>
            <w:r>
              <w:rPr>
                <w:sz w:val="26"/>
                <w:szCs w:val="26"/>
                <w:lang w:val="vi-VN"/>
              </w:rPr>
              <w:t>..........</w:t>
            </w:r>
          </w:p>
        </w:tc>
      </w:tr>
      <w:tr w:rsidR="006F3EFE" w14:paraId="34DB7B62" w14:textId="77777777" w:rsidTr="006F3EFE">
        <w:trPr>
          <w:cantSplit/>
        </w:trPr>
        <w:tc>
          <w:tcPr>
            <w:tcW w:w="558" w:type="dxa"/>
            <w:gridSpan w:val="2"/>
            <w:tcBorders>
              <w:top w:val="single" w:sz="4" w:space="0" w:color="auto"/>
            </w:tcBorders>
          </w:tcPr>
          <w:p w14:paraId="354BCDE4" w14:textId="77777777" w:rsidR="006F3EFE" w:rsidRPr="00D509E8" w:rsidRDefault="006F3EFE" w:rsidP="006F3EFE">
            <w:pPr>
              <w:widowControl w:val="0"/>
              <w:spacing w:before="120"/>
              <w:ind w:right="-14"/>
              <w:jc w:val="center"/>
              <w:rPr>
                <w:position w:val="-20"/>
                <w:sz w:val="26"/>
                <w:szCs w:val="26"/>
              </w:rPr>
            </w:pPr>
            <w:r w:rsidRPr="00D509E8">
              <w:rPr>
                <w:position w:val="-20"/>
                <w:sz w:val="26"/>
                <w:szCs w:val="26"/>
              </w:rPr>
              <w:t>14</w:t>
            </w:r>
          </w:p>
        </w:tc>
        <w:tc>
          <w:tcPr>
            <w:tcW w:w="8790" w:type="dxa"/>
            <w:gridSpan w:val="7"/>
            <w:tcBorders>
              <w:top w:val="single" w:sz="4" w:space="0" w:color="auto"/>
              <w:bottom w:val="nil"/>
            </w:tcBorders>
          </w:tcPr>
          <w:p w14:paraId="38266AC9" w14:textId="77777777" w:rsidR="006F3EFE" w:rsidRPr="00D509E8" w:rsidRDefault="006F3EFE" w:rsidP="006F3EFE">
            <w:pPr>
              <w:widowControl w:val="0"/>
              <w:spacing w:before="120"/>
              <w:ind w:left="360" w:right="-14" w:hanging="360"/>
              <w:rPr>
                <w:position w:val="-20"/>
                <w:sz w:val="26"/>
                <w:szCs w:val="26"/>
                <w:lang w:val="fr-FR"/>
              </w:rPr>
            </w:pPr>
            <w:proofErr w:type="spellStart"/>
            <w:r w:rsidRPr="00D509E8">
              <w:rPr>
                <w:position w:val="-20"/>
                <w:sz w:val="26"/>
                <w:szCs w:val="26"/>
                <w:lang w:val="fr-FR"/>
              </w:rPr>
              <w:t>Hợp</w:t>
            </w:r>
            <w:proofErr w:type="spellEnd"/>
            <w:r w:rsidRPr="00D509E8">
              <w:rPr>
                <w:position w:val="-20"/>
                <w:sz w:val="26"/>
                <w:szCs w:val="26"/>
                <w:lang w:val="fr-FR"/>
              </w:rPr>
              <w:t xml:space="preserve"> </w:t>
            </w:r>
            <w:proofErr w:type="spellStart"/>
            <w:r w:rsidRPr="00D509E8">
              <w:rPr>
                <w:position w:val="-20"/>
                <w:sz w:val="26"/>
                <w:szCs w:val="26"/>
                <w:lang w:val="fr-FR"/>
              </w:rPr>
              <w:t>tác</w:t>
            </w:r>
            <w:proofErr w:type="spellEnd"/>
            <w:r w:rsidRPr="00D509E8">
              <w:rPr>
                <w:position w:val="-20"/>
                <w:sz w:val="26"/>
                <w:szCs w:val="26"/>
                <w:lang w:val="fr-FR"/>
              </w:rPr>
              <w:t xml:space="preserve"> </w:t>
            </w:r>
            <w:proofErr w:type="spellStart"/>
            <w:r w:rsidRPr="00D509E8">
              <w:rPr>
                <w:position w:val="-20"/>
                <w:sz w:val="26"/>
                <w:szCs w:val="26"/>
                <w:lang w:val="fr-FR"/>
              </w:rPr>
              <w:t>quốc</w:t>
            </w:r>
            <w:proofErr w:type="spellEnd"/>
            <w:r w:rsidRPr="00D509E8">
              <w:rPr>
                <w:position w:val="-20"/>
                <w:sz w:val="26"/>
                <w:szCs w:val="26"/>
                <w:lang w:val="fr-FR"/>
              </w:rPr>
              <w:t xml:space="preserve"> </w:t>
            </w:r>
            <w:proofErr w:type="spellStart"/>
            <w:r w:rsidRPr="00D509E8">
              <w:rPr>
                <w:position w:val="-20"/>
                <w:sz w:val="26"/>
                <w:szCs w:val="26"/>
                <w:lang w:val="fr-FR"/>
              </w:rPr>
              <w:t>tế</w:t>
            </w:r>
            <w:proofErr w:type="spellEnd"/>
          </w:p>
        </w:tc>
      </w:tr>
      <w:tr w:rsidR="006F3EFE" w14:paraId="2DD803E4" w14:textId="77777777" w:rsidTr="006F3EFE">
        <w:tc>
          <w:tcPr>
            <w:tcW w:w="3192" w:type="dxa"/>
            <w:gridSpan w:val="4"/>
            <w:tcBorders>
              <w:right w:val="nil"/>
            </w:tcBorders>
          </w:tcPr>
          <w:p w14:paraId="63193AB0" w14:textId="77777777" w:rsidR="006F3EFE" w:rsidRDefault="006F3EFE" w:rsidP="00D509E8">
            <w:pPr>
              <w:spacing w:before="120"/>
              <w:jc w:val="center"/>
              <w:rPr>
                <w:sz w:val="26"/>
                <w:szCs w:val="26"/>
                <w:lang w:val="fr-FR"/>
              </w:rPr>
            </w:pPr>
          </w:p>
        </w:tc>
        <w:tc>
          <w:tcPr>
            <w:tcW w:w="3192" w:type="dxa"/>
            <w:gridSpan w:val="3"/>
            <w:tcBorders>
              <w:left w:val="nil"/>
            </w:tcBorders>
          </w:tcPr>
          <w:p w14:paraId="59ED54D7" w14:textId="77777777" w:rsidR="006F3EFE" w:rsidRDefault="006F3EFE" w:rsidP="00D509E8">
            <w:pPr>
              <w:spacing w:before="120"/>
              <w:jc w:val="center"/>
              <w:rPr>
                <w:sz w:val="26"/>
                <w:szCs w:val="26"/>
              </w:rPr>
            </w:pPr>
            <w:proofErr w:type="spellStart"/>
            <w:r>
              <w:rPr>
                <w:sz w:val="26"/>
                <w:szCs w:val="26"/>
              </w:rPr>
              <w:t>Tên</w:t>
            </w:r>
            <w:proofErr w:type="spellEnd"/>
            <w:r>
              <w:rPr>
                <w:sz w:val="26"/>
                <w:szCs w:val="26"/>
              </w:rPr>
              <w:t xml:space="preserve"> </w:t>
            </w:r>
            <w:proofErr w:type="spellStart"/>
            <w:r>
              <w:rPr>
                <w:sz w:val="26"/>
                <w:szCs w:val="26"/>
              </w:rPr>
              <w:t>đối</w:t>
            </w:r>
            <w:proofErr w:type="spellEnd"/>
            <w:r>
              <w:rPr>
                <w:sz w:val="26"/>
                <w:szCs w:val="26"/>
              </w:rPr>
              <w:t xml:space="preserve"> </w:t>
            </w:r>
            <w:proofErr w:type="spellStart"/>
            <w:r>
              <w:rPr>
                <w:sz w:val="26"/>
                <w:szCs w:val="26"/>
              </w:rPr>
              <w:t>tác</w:t>
            </w:r>
            <w:proofErr w:type="spellEnd"/>
          </w:p>
        </w:tc>
        <w:tc>
          <w:tcPr>
            <w:tcW w:w="2964" w:type="dxa"/>
            <w:gridSpan w:val="2"/>
          </w:tcPr>
          <w:p w14:paraId="00DCB352" w14:textId="77777777" w:rsidR="006F3EFE" w:rsidRDefault="006F3EFE" w:rsidP="00D509E8">
            <w:pPr>
              <w:jc w:val="center"/>
              <w:rPr>
                <w:sz w:val="26"/>
                <w:szCs w:val="26"/>
                <w:lang w:val="fr-FR"/>
              </w:rPr>
            </w:pPr>
            <w:proofErr w:type="spellStart"/>
            <w:r>
              <w:rPr>
                <w:sz w:val="26"/>
                <w:szCs w:val="26"/>
                <w:lang w:val="fr-FR"/>
              </w:rPr>
              <w:t>Nội</w:t>
            </w:r>
            <w:proofErr w:type="spellEnd"/>
            <w:r>
              <w:rPr>
                <w:sz w:val="26"/>
                <w:szCs w:val="26"/>
                <w:lang w:val="fr-FR"/>
              </w:rPr>
              <w:t xml:space="preserve"> </w:t>
            </w:r>
            <w:proofErr w:type="spellStart"/>
            <w:r>
              <w:rPr>
                <w:sz w:val="26"/>
                <w:szCs w:val="26"/>
                <w:lang w:val="fr-FR"/>
              </w:rPr>
              <w:t>dung</w:t>
            </w:r>
            <w:proofErr w:type="spellEnd"/>
            <w:r>
              <w:rPr>
                <w:sz w:val="26"/>
                <w:szCs w:val="26"/>
                <w:lang w:val="fr-FR"/>
              </w:rPr>
              <w:t xml:space="preserve"> </w:t>
            </w:r>
            <w:proofErr w:type="spellStart"/>
            <w:r>
              <w:rPr>
                <w:sz w:val="26"/>
                <w:szCs w:val="26"/>
                <w:lang w:val="fr-FR"/>
              </w:rPr>
              <w:t>hợp</w:t>
            </w:r>
            <w:proofErr w:type="spellEnd"/>
            <w:r>
              <w:rPr>
                <w:sz w:val="26"/>
                <w:szCs w:val="26"/>
                <w:lang w:val="fr-FR"/>
              </w:rPr>
              <w:t xml:space="preserve"> </w:t>
            </w:r>
            <w:proofErr w:type="spellStart"/>
            <w:r>
              <w:rPr>
                <w:sz w:val="26"/>
                <w:szCs w:val="26"/>
                <w:lang w:val="fr-FR"/>
              </w:rPr>
              <w:t>tác</w:t>
            </w:r>
            <w:proofErr w:type="spellEnd"/>
          </w:p>
        </w:tc>
      </w:tr>
      <w:tr w:rsidR="006F3EFE" w14:paraId="4CD4CD33" w14:textId="77777777" w:rsidTr="006F3EFE">
        <w:tc>
          <w:tcPr>
            <w:tcW w:w="3192" w:type="dxa"/>
            <w:gridSpan w:val="4"/>
          </w:tcPr>
          <w:p w14:paraId="7FF9FFA5" w14:textId="77777777" w:rsidR="006F3EFE" w:rsidRDefault="006F3EFE" w:rsidP="00D509E8">
            <w:pPr>
              <w:spacing w:before="120"/>
              <w:rPr>
                <w:sz w:val="26"/>
                <w:szCs w:val="26"/>
                <w:lang w:val="fr-FR"/>
              </w:rPr>
            </w:pPr>
          </w:p>
        </w:tc>
        <w:tc>
          <w:tcPr>
            <w:tcW w:w="3192" w:type="dxa"/>
            <w:gridSpan w:val="3"/>
          </w:tcPr>
          <w:p w14:paraId="6D106C74" w14:textId="77777777" w:rsidR="006F3EFE" w:rsidRDefault="006F3EFE" w:rsidP="00D509E8">
            <w:pPr>
              <w:spacing w:before="120"/>
              <w:rPr>
                <w:sz w:val="26"/>
                <w:szCs w:val="26"/>
                <w:lang w:val="fr-FR"/>
              </w:rPr>
            </w:pPr>
          </w:p>
        </w:tc>
        <w:tc>
          <w:tcPr>
            <w:tcW w:w="2964" w:type="dxa"/>
            <w:gridSpan w:val="2"/>
          </w:tcPr>
          <w:p w14:paraId="2A1D9B1F" w14:textId="77777777" w:rsidR="006F3EFE" w:rsidRDefault="006F3EFE" w:rsidP="00D509E8">
            <w:pPr>
              <w:jc w:val="center"/>
              <w:rPr>
                <w:sz w:val="26"/>
                <w:szCs w:val="26"/>
                <w:lang w:val="fr-FR"/>
              </w:rPr>
            </w:pPr>
          </w:p>
        </w:tc>
      </w:tr>
      <w:tr w:rsidR="006F3EFE" w14:paraId="0733CFAE" w14:textId="77777777" w:rsidTr="006F3EFE">
        <w:trPr>
          <w:cantSplit/>
        </w:trPr>
        <w:tc>
          <w:tcPr>
            <w:tcW w:w="558" w:type="dxa"/>
            <w:gridSpan w:val="2"/>
          </w:tcPr>
          <w:p w14:paraId="1AD10EAC" w14:textId="77777777" w:rsidR="006F3EFE" w:rsidRPr="00D509E8" w:rsidRDefault="006F3EFE" w:rsidP="006F3EFE">
            <w:pPr>
              <w:widowControl w:val="0"/>
              <w:spacing w:before="120"/>
              <w:ind w:right="-14"/>
              <w:jc w:val="center"/>
              <w:rPr>
                <w:position w:val="-20"/>
                <w:sz w:val="26"/>
                <w:szCs w:val="26"/>
              </w:rPr>
            </w:pPr>
            <w:r w:rsidRPr="00D509E8">
              <w:rPr>
                <w:position w:val="-20"/>
                <w:sz w:val="26"/>
                <w:szCs w:val="26"/>
              </w:rPr>
              <w:lastRenderedPageBreak/>
              <w:t>15</w:t>
            </w:r>
          </w:p>
        </w:tc>
        <w:tc>
          <w:tcPr>
            <w:tcW w:w="8790" w:type="dxa"/>
            <w:gridSpan w:val="7"/>
          </w:tcPr>
          <w:p w14:paraId="612C9A99" w14:textId="77777777" w:rsidR="006F3EFE" w:rsidRPr="00D509E8" w:rsidRDefault="006F3EFE" w:rsidP="006F3EFE">
            <w:pPr>
              <w:widowControl w:val="0"/>
              <w:spacing w:before="120"/>
              <w:ind w:left="360" w:right="-14" w:hanging="360"/>
              <w:rPr>
                <w:position w:val="-20"/>
                <w:sz w:val="26"/>
                <w:szCs w:val="26"/>
              </w:rPr>
            </w:pPr>
            <w:r w:rsidRPr="00D509E8">
              <w:rPr>
                <w:position w:val="-20"/>
                <w:sz w:val="26"/>
                <w:szCs w:val="26"/>
              </w:rPr>
              <w:t xml:space="preserve">Tiến </w:t>
            </w:r>
            <w:proofErr w:type="spellStart"/>
            <w:r w:rsidRPr="00D509E8">
              <w:rPr>
                <w:position w:val="-20"/>
                <w:sz w:val="26"/>
                <w:szCs w:val="26"/>
              </w:rPr>
              <w:t>độ</w:t>
            </w:r>
            <w:proofErr w:type="spellEnd"/>
            <w:r w:rsidRPr="00D509E8">
              <w:rPr>
                <w:position w:val="-20"/>
                <w:sz w:val="26"/>
                <w:szCs w:val="26"/>
              </w:rPr>
              <w:t xml:space="preserve"> </w:t>
            </w:r>
            <w:proofErr w:type="spellStart"/>
            <w:r w:rsidRPr="00D509E8">
              <w:rPr>
                <w:position w:val="-20"/>
                <w:sz w:val="26"/>
                <w:szCs w:val="26"/>
              </w:rPr>
              <w:t>thực</w:t>
            </w:r>
            <w:proofErr w:type="spellEnd"/>
            <w:r w:rsidRPr="00D509E8">
              <w:rPr>
                <w:position w:val="-20"/>
                <w:sz w:val="26"/>
                <w:szCs w:val="26"/>
              </w:rPr>
              <w:t xml:space="preserve"> </w:t>
            </w:r>
            <w:proofErr w:type="spellStart"/>
            <w:r w:rsidRPr="00D509E8">
              <w:rPr>
                <w:position w:val="-20"/>
                <w:sz w:val="26"/>
                <w:szCs w:val="26"/>
              </w:rPr>
              <w:t>hiện</w:t>
            </w:r>
            <w:proofErr w:type="spellEnd"/>
          </w:p>
        </w:tc>
      </w:tr>
      <w:tr w:rsidR="006F3EFE" w14:paraId="4114FDDC" w14:textId="77777777" w:rsidTr="006F3EFE">
        <w:tc>
          <w:tcPr>
            <w:tcW w:w="558" w:type="dxa"/>
            <w:gridSpan w:val="2"/>
            <w:vAlign w:val="center"/>
          </w:tcPr>
          <w:p w14:paraId="69B2EF7F" w14:textId="77777777" w:rsidR="006F3EFE" w:rsidRPr="00E7298C" w:rsidRDefault="006F3EFE" w:rsidP="00D509E8">
            <w:pPr>
              <w:jc w:val="center"/>
              <w:rPr>
                <w:rFonts w:ascii="Times New Roman Bold" w:hAnsi="Times New Roman Bold"/>
                <w:b/>
                <w:spacing w:val="-4"/>
                <w:sz w:val="26"/>
                <w:szCs w:val="26"/>
              </w:rPr>
            </w:pPr>
            <w:r w:rsidRPr="00E7298C">
              <w:rPr>
                <w:rFonts w:ascii="Times New Roman Bold" w:hAnsi="Times New Roman Bold"/>
                <w:b/>
                <w:spacing w:val="-4"/>
                <w:sz w:val="26"/>
                <w:szCs w:val="26"/>
              </w:rPr>
              <w:t>TT</w:t>
            </w:r>
          </w:p>
        </w:tc>
        <w:tc>
          <w:tcPr>
            <w:tcW w:w="3519" w:type="dxa"/>
            <w:gridSpan w:val="3"/>
            <w:vAlign w:val="center"/>
          </w:tcPr>
          <w:p w14:paraId="109AB833" w14:textId="77777777" w:rsidR="006F3EFE" w:rsidRPr="00E7298C" w:rsidRDefault="006F3EFE" w:rsidP="00D509E8">
            <w:pPr>
              <w:jc w:val="center"/>
              <w:rPr>
                <w:b/>
                <w:sz w:val="26"/>
                <w:szCs w:val="26"/>
              </w:rPr>
            </w:pPr>
            <w:r w:rsidRPr="00E7298C">
              <w:rPr>
                <w:b/>
                <w:sz w:val="26"/>
                <w:szCs w:val="26"/>
              </w:rPr>
              <w:t xml:space="preserve">Các </w:t>
            </w:r>
            <w:proofErr w:type="spellStart"/>
            <w:r w:rsidRPr="00E7298C">
              <w:rPr>
                <w:b/>
                <w:sz w:val="26"/>
                <w:szCs w:val="26"/>
              </w:rPr>
              <w:t>nội</w:t>
            </w:r>
            <w:proofErr w:type="spellEnd"/>
            <w:r w:rsidRPr="00E7298C">
              <w:rPr>
                <w:b/>
                <w:sz w:val="26"/>
                <w:szCs w:val="26"/>
              </w:rPr>
              <w:t xml:space="preserve"> dung, </w:t>
            </w:r>
            <w:proofErr w:type="spellStart"/>
            <w:r w:rsidRPr="00E7298C">
              <w:rPr>
                <w:b/>
                <w:sz w:val="26"/>
                <w:szCs w:val="26"/>
              </w:rPr>
              <w:t>công</w:t>
            </w:r>
            <w:proofErr w:type="spellEnd"/>
            <w:r w:rsidRPr="00E7298C">
              <w:rPr>
                <w:b/>
                <w:sz w:val="26"/>
                <w:szCs w:val="26"/>
              </w:rPr>
              <w:t xml:space="preserve"> </w:t>
            </w:r>
            <w:proofErr w:type="spellStart"/>
            <w:r w:rsidRPr="00E7298C">
              <w:rPr>
                <w:b/>
                <w:sz w:val="26"/>
                <w:szCs w:val="26"/>
              </w:rPr>
              <w:t>việc</w:t>
            </w:r>
            <w:proofErr w:type="spellEnd"/>
          </w:p>
          <w:p w14:paraId="1A9946EF" w14:textId="77777777" w:rsidR="006F3EFE" w:rsidRPr="00E7298C" w:rsidRDefault="006F3EFE" w:rsidP="00D509E8">
            <w:pPr>
              <w:jc w:val="center"/>
              <w:rPr>
                <w:b/>
                <w:sz w:val="26"/>
                <w:szCs w:val="26"/>
              </w:rPr>
            </w:pPr>
            <w:proofErr w:type="spellStart"/>
            <w:r w:rsidRPr="00E7298C">
              <w:rPr>
                <w:b/>
                <w:sz w:val="26"/>
                <w:szCs w:val="26"/>
              </w:rPr>
              <w:t>thực</w:t>
            </w:r>
            <w:proofErr w:type="spellEnd"/>
            <w:r w:rsidRPr="00E7298C">
              <w:rPr>
                <w:b/>
                <w:sz w:val="26"/>
                <w:szCs w:val="26"/>
              </w:rPr>
              <w:t xml:space="preserve"> </w:t>
            </w:r>
            <w:proofErr w:type="spellStart"/>
            <w:r w:rsidRPr="00E7298C">
              <w:rPr>
                <w:b/>
                <w:sz w:val="26"/>
                <w:szCs w:val="26"/>
              </w:rPr>
              <w:t>hiện</w:t>
            </w:r>
            <w:proofErr w:type="spellEnd"/>
            <w:r w:rsidRPr="00E7298C">
              <w:rPr>
                <w:b/>
                <w:sz w:val="26"/>
                <w:szCs w:val="26"/>
              </w:rPr>
              <w:t xml:space="preserve"> </w:t>
            </w:r>
            <w:proofErr w:type="spellStart"/>
            <w:r w:rsidRPr="00E7298C">
              <w:rPr>
                <w:b/>
                <w:sz w:val="26"/>
                <w:szCs w:val="26"/>
              </w:rPr>
              <w:t>chủ</w:t>
            </w:r>
            <w:proofErr w:type="spellEnd"/>
            <w:r w:rsidRPr="00E7298C">
              <w:rPr>
                <w:b/>
                <w:sz w:val="26"/>
                <w:szCs w:val="26"/>
              </w:rPr>
              <w:t xml:space="preserve"> </w:t>
            </w:r>
            <w:proofErr w:type="spellStart"/>
            <w:r w:rsidRPr="00E7298C">
              <w:rPr>
                <w:b/>
                <w:sz w:val="26"/>
                <w:szCs w:val="26"/>
              </w:rPr>
              <w:t>yếu</w:t>
            </w:r>
            <w:proofErr w:type="spellEnd"/>
          </w:p>
          <w:p w14:paraId="05430077" w14:textId="77777777" w:rsidR="006F3EFE" w:rsidRPr="00E7298C" w:rsidRDefault="006F3EFE" w:rsidP="00D509E8">
            <w:pPr>
              <w:jc w:val="center"/>
              <w:rPr>
                <w:b/>
                <w:sz w:val="26"/>
                <w:szCs w:val="26"/>
              </w:rPr>
            </w:pPr>
            <w:r w:rsidRPr="00E7298C">
              <w:rPr>
                <w:b/>
                <w:sz w:val="26"/>
                <w:szCs w:val="26"/>
              </w:rPr>
              <w:t xml:space="preserve">(Các </w:t>
            </w:r>
            <w:proofErr w:type="spellStart"/>
            <w:r w:rsidRPr="00E7298C">
              <w:rPr>
                <w:b/>
                <w:sz w:val="26"/>
                <w:szCs w:val="26"/>
              </w:rPr>
              <w:t>mốc</w:t>
            </w:r>
            <w:proofErr w:type="spellEnd"/>
            <w:r w:rsidRPr="00E7298C">
              <w:rPr>
                <w:b/>
                <w:sz w:val="26"/>
                <w:szCs w:val="26"/>
              </w:rPr>
              <w:t xml:space="preserve"> </w:t>
            </w:r>
            <w:proofErr w:type="spellStart"/>
            <w:r w:rsidRPr="00E7298C">
              <w:rPr>
                <w:b/>
                <w:sz w:val="26"/>
                <w:szCs w:val="26"/>
              </w:rPr>
              <w:t>đánh</w:t>
            </w:r>
            <w:proofErr w:type="spellEnd"/>
            <w:r w:rsidRPr="00E7298C">
              <w:rPr>
                <w:b/>
                <w:sz w:val="26"/>
                <w:szCs w:val="26"/>
              </w:rPr>
              <w:t xml:space="preserve"> </w:t>
            </w:r>
            <w:proofErr w:type="spellStart"/>
            <w:r w:rsidRPr="00E7298C">
              <w:rPr>
                <w:b/>
                <w:sz w:val="26"/>
                <w:szCs w:val="26"/>
              </w:rPr>
              <w:t>giá</w:t>
            </w:r>
            <w:proofErr w:type="spellEnd"/>
            <w:r w:rsidRPr="00E7298C">
              <w:rPr>
                <w:b/>
                <w:sz w:val="26"/>
                <w:szCs w:val="26"/>
              </w:rPr>
              <w:t xml:space="preserve"> </w:t>
            </w:r>
            <w:proofErr w:type="spellStart"/>
            <w:r w:rsidRPr="00E7298C">
              <w:rPr>
                <w:b/>
                <w:sz w:val="26"/>
                <w:szCs w:val="26"/>
              </w:rPr>
              <w:t>chủ</w:t>
            </w:r>
            <w:proofErr w:type="spellEnd"/>
            <w:r w:rsidRPr="00E7298C">
              <w:rPr>
                <w:b/>
                <w:sz w:val="26"/>
                <w:szCs w:val="26"/>
              </w:rPr>
              <w:t xml:space="preserve"> </w:t>
            </w:r>
            <w:proofErr w:type="spellStart"/>
            <w:r w:rsidRPr="00E7298C">
              <w:rPr>
                <w:b/>
                <w:sz w:val="26"/>
                <w:szCs w:val="26"/>
              </w:rPr>
              <w:t>yếu</w:t>
            </w:r>
            <w:proofErr w:type="spellEnd"/>
            <w:r w:rsidRPr="00E7298C">
              <w:rPr>
                <w:b/>
                <w:sz w:val="26"/>
                <w:szCs w:val="26"/>
              </w:rPr>
              <w:t>)</w:t>
            </w:r>
          </w:p>
        </w:tc>
        <w:tc>
          <w:tcPr>
            <w:tcW w:w="2268" w:type="dxa"/>
            <w:vAlign w:val="center"/>
          </w:tcPr>
          <w:p w14:paraId="76758D33" w14:textId="77777777" w:rsidR="006F3EFE" w:rsidRPr="00E7298C" w:rsidRDefault="006F3EFE" w:rsidP="00D509E8">
            <w:pPr>
              <w:jc w:val="center"/>
              <w:rPr>
                <w:b/>
                <w:sz w:val="26"/>
                <w:szCs w:val="26"/>
                <w:lang w:val="pt-BR"/>
              </w:rPr>
            </w:pPr>
            <w:r w:rsidRPr="00E7298C">
              <w:rPr>
                <w:b/>
                <w:sz w:val="26"/>
                <w:szCs w:val="26"/>
                <w:lang w:val="pt-BR"/>
              </w:rPr>
              <w:t>Sản phẩm</w:t>
            </w:r>
          </w:p>
          <w:p w14:paraId="16B6D1AB" w14:textId="77777777" w:rsidR="006F3EFE" w:rsidRPr="00E7298C" w:rsidRDefault="006F3EFE" w:rsidP="00D509E8">
            <w:pPr>
              <w:jc w:val="center"/>
              <w:rPr>
                <w:b/>
                <w:sz w:val="26"/>
                <w:szCs w:val="26"/>
                <w:lang w:val="pt-BR"/>
              </w:rPr>
            </w:pPr>
            <w:r w:rsidRPr="00E7298C">
              <w:rPr>
                <w:b/>
                <w:sz w:val="26"/>
                <w:szCs w:val="26"/>
                <w:lang w:val="pt-BR"/>
              </w:rPr>
              <w:t>phải đạt</w:t>
            </w:r>
          </w:p>
        </w:tc>
        <w:tc>
          <w:tcPr>
            <w:tcW w:w="1528" w:type="dxa"/>
            <w:gridSpan w:val="2"/>
            <w:vAlign w:val="center"/>
          </w:tcPr>
          <w:p w14:paraId="7E965593" w14:textId="77777777" w:rsidR="006F3EFE" w:rsidRPr="00E7298C" w:rsidRDefault="006F3EFE" w:rsidP="00D509E8">
            <w:pPr>
              <w:jc w:val="center"/>
              <w:rPr>
                <w:b/>
                <w:sz w:val="26"/>
                <w:szCs w:val="26"/>
              </w:rPr>
            </w:pPr>
            <w:proofErr w:type="spellStart"/>
            <w:r w:rsidRPr="00E7298C">
              <w:rPr>
                <w:b/>
                <w:sz w:val="26"/>
                <w:szCs w:val="26"/>
              </w:rPr>
              <w:t>Thời</w:t>
            </w:r>
            <w:proofErr w:type="spellEnd"/>
            <w:r w:rsidRPr="00E7298C">
              <w:rPr>
                <w:b/>
                <w:sz w:val="26"/>
                <w:szCs w:val="26"/>
              </w:rPr>
              <w:t xml:space="preserve"> </w:t>
            </w:r>
            <w:proofErr w:type="spellStart"/>
            <w:r w:rsidRPr="00E7298C">
              <w:rPr>
                <w:b/>
                <w:sz w:val="26"/>
                <w:szCs w:val="26"/>
              </w:rPr>
              <w:t>gian</w:t>
            </w:r>
            <w:proofErr w:type="spellEnd"/>
          </w:p>
          <w:p w14:paraId="685DDB0A" w14:textId="77777777" w:rsidR="006F3EFE" w:rsidRPr="00E7298C" w:rsidRDefault="006F3EFE" w:rsidP="00D509E8">
            <w:pPr>
              <w:jc w:val="center"/>
              <w:rPr>
                <w:b/>
                <w:sz w:val="26"/>
                <w:szCs w:val="26"/>
              </w:rPr>
            </w:pPr>
            <w:r w:rsidRPr="00E7298C">
              <w:rPr>
                <w:b/>
                <w:sz w:val="26"/>
                <w:szCs w:val="26"/>
              </w:rPr>
              <w:t>(BĐ-KT)</w:t>
            </w:r>
          </w:p>
        </w:tc>
        <w:tc>
          <w:tcPr>
            <w:tcW w:w="1475" w:type="dxa"/>
            <w:vAlign w:val="center"/>
          </w:tcPr>
          <w:p w14:paraId="73A90B89" w14:textId="77777777" w:rsidR="006F3EFE" w:rsidRPr="00E7298C" w:rsidRDefault="006F3EFE" w:rsidP="00D509E8">
            <w:pPr>
              <w:jc w:val="center"/>
              <w:rPr>
                <w:b/>
                <w:sz w:val="26"/>
                <w:szCs w:val="26"/>
              </w:rPr>
            </w:pPr>
            <w:proofErr w:type="spellStart"/>
            <w:r w:rsidRPr="00E7298C">
              <w:rPr>
                <w:b/>
                <w:sz w:val="26"/>
                <w:szCs w:val="26"/>
              </w:rPr>
              <w:t>Người</w:t>
            </w:r>
            <w:proofErr w:type="spellEnd"/>
            <w:r w:rsidRPr="00E7298C">
              <w:rPr>
                <w:b/>
                <w:sz w:val="26"/>
                <w:szCs w:val="26"/>
              </w:rPr>
              <w:t xml:space="preserve">, </w:t>
            </w:r>
          </w:p>
          <w:p w14:paraId="372C7F1B" w14:textId="77777777" w:rsidR="006F3EFE" w:rsidRPr="00E7298C" w:rsidRDefault="006F3EFE" w:rsidP="00D509E8">
            <w:pPr>
              <w:jc w:val="center"/>
              <w:rPr>
                <w:b/>
                <w:sz w:val="26"/>
                <w:szCs w:val="26"/>
              </w:rPr>
            </w:pPr>
            <w:proofErr w:type="spellStart"/>
            <w:r w:rsidRPr="00E7298C">
              <w:rPr>
                <w:b/>
                <w:sz w:val="26"/>
                <w:szCs w:val="26"/>
              </w:rPr>
              <w:t>cơ</w:t>
            </w:r>
            <w:proofErr w:type="spellEnd"/>
            <w:r w:rsidRPr="00E7298C">
              <w:rPr>
                <w:b/>
                <w:sz w:val="26"/>
                <w:szCs w:val="26"/>
              </w:rPr>
              <w:t xml:space="preserve"> </w:t>
            </w:r>
            <w:proofErr w:type="spellStart"/>
            <w:r w:rsidRPr="00E7298C">
              <w:rPr>
                <w:b/>
                <w:sz w:val="26"/>
                <w:szCs w:val="26"/>
              </w:rPr>
              <w:t>quan</w:t>
            </w:r>
            <w:proofErr w:type="spellEnd"/>
            <w:r w:rsidRPr="00E7298C">
              <w:rPr>
                <w:b/>
                <w:sz w:val="26"/>
                <w:szCs w:val="26"/>
              </w:rPr>
              <w:t xml:space="preserve"> </w:t>
            </w:r>
            <w:proofErr w:type="spellStart"/>
            <w:r w:rsidRPr="00E7298C">
              <w:rPr>
                <w:b/>
                <w:sz w:val="26"/>
                <w:szCs w:val="26"/>
              </w:rPr>
              <w:t>thực</w:t>
            </w:r>
            <w:proofErr w:type="spellEnd"/>
            <w:r w:rsidRPr="00E7298C">
              <w:rPr>
                <w:b/>
                <w:sz w:val="26"/>
                <w:szCs w:val="26"/>
              </w:rPr>
              <w:t xml:space="preserve"> </w:t>
            </w:r>
            <w:proofErr w:type="spellStart"/>
            <w:r w:rsidRPr="00E7298C">
              <w:rPr>
                <w:b/>
                <w:sz w:val="26"/>
                <w:szCs w:val="26"/>
              </w:rPr>
              <w:t>hiện</w:t>
            </w:r>
            <w:proofErr w:type="spellEnd"/>
          </w:p>
        </w:tc>
      </w:tr>
      <w:tr w:rsidR="006F3EFE" w14:paraId="2879AA5E" w14:textId="77777777" w:rsidTr="006F3EFE">
        <w:tc>
          <w:tcPr>
            <w:tcW w:w="558" w:type="dxa"/>
            <w:gridSpan w:val="2"/>
          </w:tcPr>
          <w:p w14:paraId="5D5BAC99" w14:textId="77777777" w:rsidR="006F3EFE" w:rsidRPr="00D509E8" w:rsidRDefault="006F3EFE" w:rsidP="006F3EFE">
            <w:pPr>
              <w:spacing w:before="120"/>
              <w:jc w:val="center"/>
              <w:rPr>
                <w:sz w:val="26"/>
                <w:szCs w:val="26"/>
              </w:rPr>
            </w:pPr>
            <w:r w:rsidRPr="00D509E8">
              <w:rPr>
                <w:sz w:val="26"/>
                <w:szCs w:val="26"/>
              </w:rPr>
              <w:t>1</w:t>
            </w:r>
          </w:p>
        </w:tc>
        <w:tc>
          <w:tcPr>
            <w:tcW w:w="3519" w:type="dxa"/>
            <w:gridSpan w:val="3"/>
          </w:tcPr>
          <w:p w14:paraId="20F954F5" w14:textId="77777777" w:rsidR="006F3EFE" w:rsidRPr="00D509E8" w:rsidRDefault="006F3EFE" w:rsidP="006F3EFE">
            <w:pPr>
              <w:spacing w:before="120"/>
              <w:jc w:val="center"/>
              <w:rPr>
                <w:sz w:val="26"/>
                <w:szCs w:val="26"/>
              </w:rPr>
            </w:pPr>
            <w:r w:rsidRPr="00D509E8">
              <w:rPr>
                <w:sz w:val="26"/>
                <w:szCs w:val="26"/>
              </w:rPr>
              <w:t>2</w:t>
            </w:r>
          </w:p>
        </w:tc>
        <w:tc>
          <w:tcPr>
            <w:tcW w:w="2268" w:type="dxa"/>
          </w:tcPr>
          <w:p w14:paraId="183CF9A6" w14:textId="77777777" w:rsidR="006F3EFE" w:rsidRPr="00D509E8" w:rsidRDefault="006F3EFE" w:rsidP="006F3EFE">
            <w:pPr>
              <w:spacing w:before="120"/>
              <w:jc w:val="center"/>
              <w:rPr>
                <w:sz w:val="26"/>
                <w:szCs w:val="26"/>
              </w:rPr>
            </w:pPr>
            <w:r w:rsidRPr="00D509E8">
              <w:rPr>
                <w:sz w:val="26"/>
                <w:szCs w:val="26"/>
              </w:rPr>
              <w:t>3</w:t>
            </w:r>
          </w:p>
        </w:tc>
        <w:tc>
          <w:tcPr>
            <w:tcW w:w="1528" w:type="dxa"/>
            <w:gridSpan w:val="2"/>
          </w:tcPr>
          <w:p w14:paraId="76420315" w14:textId="77777777" w:rsidR="006F3EFE" w:rsidRPr="00D509E8" w:rsidRDefault="006F3EFE" w:rsidP="006F3EFE">
            <w:pPr>
              <w:spacing w:before="120"/>
              <w:jc w:val="center"/>
              <w:rPr>
                <w:sz w:val="26"/>
                <w:szCs w:val="26"/>
              </w:rPr>
            </w:pPr>
            <w:r w:rsidRPr="00D509E8">
              <w:rPr>
                <w:sz w:val="26"/>
                <w:szCs w:val="26"/>
              </w:rPr>
              <w:t>4</w:t>
            </w:r>
          </w:p>
        </w:tc>
        <w:tc>
          <w:tcPr>
            <w:tcW w:w="1475" w:type="dxa"/>
          </w:tcPr>
          <w:p w14:paraId="5D7D3C28" w14:textId="77777777" w:rsidR="006F3EFE" w:rsidRPr="00D509E8" w:rsidRDefault="006F3EFE" w:rsidP="006F3EFE">
            <w:pPr>
              <w:spacing w:before="120"/>
              <w:jc w:val="center"/>
              <w:rPr>
                <w:sz w:val="26"/>
                <w:szCs w:val="26"/>
              </w:rPr>
            </w:pPr>
            <w:r w:rsidRPr="00D509E8">
              <w:rPr>
                <w:sz w:val="26"/>
                <w:szCs w:val="26"/>
              </w:rPr>
              <w:t>5</w:t>
            </w:r>
          </w:p>
        </w:tc>
      </w:tr>
      <w:tr w:rsidR="006F3EFE" w14:paraId="051851E2" w14:textId="77777777" w:rsidTr="006F3EFE">
        <w:tc>
          <w:tcPr>
            <w:tcW w:w="558" w:type="dxa"/>
            <w:gridSpan w:val="2"/>
          </w:tcPr>
          <w:p w14:paraId="5E8997D6" w14:textId="77777777" w:rsidR="006F3EFE" w:rsidRDefault="006F3EFE" w:rsidP="006F3EFE">
            <w:pPr>
              <w:spacing w:before="120"/>
              <w:jc w:val="center"/>
              <w:rPr>
                <w:sz w:val="26"/>
                <w:szCs w:val="26"/>
              </w:rPr>
            </w:pPr>
          </w:p>
        </w:tc>
        <w:tc>
          <w:tcPr>
            <w:tcW w:w="3519" w:type="dxa"/>
            <w:gridSpan w:val="3"/>
          </w:tcPr>
          <w:p w14:paraId="5F92D5B7" w14:textId="77777777" w:rsidR="006F3EFE" w:rsidRDefault="006F3EFE" w:rsidP="006F3EFE">
            <w:pPr>
              <w:spacing w:before="120"/>
              <w:rPr>
                <w:sz w:val="26"/>
                <w:szCs w:val="26"/>
              </w:rPr>
            </w:pPr>
          </w:p>
        </w:tc>
        <w:tc>
          <w:tcPr>
            <w:tcW w:w="2268" w:type="dxa"/>
          </w:tcPr>
          <w:p w14:paraId="1F1DB9AE" w14:textId="77777777" w:rsidR="006F3EFE" w:rsidRDefault="006F3EFE" w:rsidP="006F3EFE">
            <w:pPr>
              <w:spacing w:before="120"/>
              <w:rPr>
                <w:sz w:val="26"/>
                <w:szCs w:val="26"/>
              </w:rPr>
            </w:pPr>
          </w:p>
        </w:tc>
        <w:tc>
          <w:tcPr>
            <w:tcW w:w="1528" w:type="dxa"/>
            <w:gridSpan w:val="2"/>
          </w:tcPr>
          <w:p w14:paraId="526906C6" w14:textId="77777777" w:rsidR="006F3EFE" w:rsidRDefault="006F3EFE" w:rsidP="006F3EFE">
            <w:pPr>
              <w:spacing w:before="120"/>
              <w:rPr>
                <w:sz w:val="26"/>
                <w:szCs w:val="26"/>
              </w:rPr>
            </w:pPr>
          </w:p>
        </w:tc>
        <w:tc>
          <w:tcPr>
            <w:tcW w:w="1475" w:type="dxa"/>
          </w:tcPr>
          <w:p w14:paraId="2235CD79" w14:textId="77777777" w:rsidR="006F3EFE" w:rsidRDefault="006F3EFE" w:rsidP="006F3EFE">
            <w:pPr>
              <w:spacing w:before="120"/>
              <w:rPr>
                <w:sz w:val="26"/>
                <w:szCs w:val="26"/>
              </w:rPr>
            </w:pPr>
          </w:p>
        </w:tc>
      </w:tr>
      <w:tr w:rsidR="006F3EFE" w14:paraId="3C526831" w14:textId="77777777" w:rsidTr="006F3EFE">
        <w:tc>
          <w:tcPr>
            <w:tcW w:w="558" w:type="dxa"/>
            <w:gridSpan w:val="2"/>
          </w:tcPr>
          <w:p w14:paraId="110A040D" w14:textId="77777777" w:rsidR="006F3EFE" w:rsidRDefault="006F3EFE" w:rsidP="006F3EFE">
            <w:pPr>
              <w:spacing w:before="120"/>
              <w:jc w:val="center"/>
              <w:rPr>
                <w:sz w:val="26"/>
                <w:szCs w:val="26"/>
              </w:rPr>
            </w:pPr>
          </w:p>
        </w:tc>
        <w:tc>
          <w:tcPr>
            <w:tcW w:w="3519" w:type="dxa"/>
            <w:gridSpan w:val="3"/>
          </w:tcPr>
          <w:p w14:paraId="484A1BFF" w14:textId="77777777" w:rsidR="006F3EFE" w:rsidRDefault="006F3EFE" w:rsidP="006F3EFE">
            <w:pPr>
              <w:spacing w:before="120"/>
              <w:rPr>
                <w:sz w:val="26"/>
                <w:szCs w:val="26"/>
              </w:rPr>
            </w:pPr>
          </w:p>
        </w:tc>
        <w:tc>
          <w:tcPr>
            <w:tcW w:w="2268" w:type="dxa"/>
          </w:tcPr>
          <w:p w14:paraId="5E20E518" w14:textId="77777777" w:rsidR="006F3EFE" w:rsidRDefault="006F3EFE" w:rsidP="006F3EFE">
            <w:pPr>
              <w:spacing w:before="120"/>
              <w:rPr>
                <w:sz w:val="26"/>
                <w:szCs w:val="26"/>
              </w:rPr>
            </w:pPr>
          </w:p>
        </w:tc>
        <w:tc>
          <w:tcPr>
            <w:tcW w:w="1528" w:type="dxa"/>
            <w:gridSpan w:val="2"/>
          </w:tcPr>
          <w:p w14:paraId="2F01B34B" w14:textId="77777777" w:rsidR="006F3EFE" w:rsidRDefault="006F3EFE" w:rsidP="006F3EFE">
            <w:pPr>
              <w:spacing w:before="120"/>
              <w:rPr>
                <w:sz w:val="26"/>
                <w:szCs w:val="26"/>
              </w:rPr>
            </w:pPr>
          </w:p>
        </w:tc>
        <w:tc>
          <w:tcPr>
            <w:tcW w:w="1475" w:type="dxa"/>
          </w:tcPr>
          <w:p w14:paraId="6F481B76" w14:textId="77777777" w:rsidR="006F3EFE" w:rsidRDefault="006F3EFE" w:rsidP="006F3EFE">
            <w:pPr>
              <w:spacing w:before="120"/>
              <w:rPr>
                <w:sz w:val="26"/>
                <w:szCs w:val="26"/>
              </w:rPr>
            </w:pPr>
          </w:p>
        </w:tc>
      </w:tr>
      <w:tr w:rsidR="006F3EFE" w14:paraId="52650DE2" w14:textId="77777777" w:rsidTr="006F3EFE">
        <w:tc>
          <w:tcPr>
            <w:tcW w:w="558" w:type="dxa"/>
            <w:gridSpan w:val="2"/>
          </w:tcPr>
          <w:p w14:paraId="4073F00D" w14:textId="77777777" w:rsidR="006F3EFE" w:rsidRDefault="006F3EFE" w:rsidP="006F3EFE">
            <w:pPr>
              <w:spacing w:before="120"/>
              <w:jc w:val="center"/>
              <w:rPr>
                <w:sz w:val="26"/>
                <w:szCs w:val="26"/>
              </w:rPr>
            </w:pPr>
          </w:p>
        </w:tc>
        <w:tc>
          <w:tcPr>
            <w:tcW w:w="3519" w:type="dxa"/>
            <w:gridSpan w:val="3"/>
          </w:tcPr>
          <w:p w14:paraId="3ACCEACE" w14:textId="77777777" w:rsidR="006F3EFE" w:rsidRDefault="006F3EFE" w:rsidP="006F3EFE">
            <w:pPr>
              <w:spacing w:before="120"/>
              <w:rPr>
                <w:sz w:val="26"/>
                <w:szCs w:val="26"/>
              </w:rPr>
            </w:pPr>
          </w:p>
        </w:tc>
        <w:tc>
          <w:tcPr>
            <w:tcW w:w="2268" w:type="dxa"/>
          </w:tcPr>
          <w:p w14:paraId="6258B0A2" w14:textId="77777777" w:rsidR="006F3EFE" w:rsidRDefault="006F3EFE" w:rsidP="006F3EFE">
            <w:pPr>
              <w:spacing w:before="120"/>
              <w:rPr>
                <w:sz w:val="26"/>
                <w:szCs w:val="26"/>
              </w:rPr>
            </w:pPr>
          </w:p>
        </w:tc>
        <w:tc>
          <w:tcPr>
            <w:tcW w:w="1528" w:type="dxa"/>
            <w:gridSpan w:val="2"/>
          </w:tcPr>
          <w:p w14:paraId="7F7D21D8" w14:textId="77777777" w:rsidR="006F3EFE" w:rsidRDefault="006F3EFE" w:rsidP="006F3EFE">
            <w:pPr>
              <w:spacing w:before="120"/>
              <w:rPr>
                <w:sz w:val="26"/>
                <w:szCs w:val="26"/>
              </w:rPr>
            </w:pPr>
          </w:p>
        </w:tc>
        <w:tc>
          <w:tcPr>
            <w:tcW w:w="1475" w:type="dxa"/>
          </w:tcPr>
          <w:p w14:paraId="7E886A5A" w14:textId="77777777" w:rsidR="006F3EFE" w:rsidRDefault="006F3EFE" w:rsidP="006F3EFE">
            <w:pPr>
              <w:spacing w:before="120"/>
              <w:rPr>
                <w:sz w:val="26"/>
                <w:szCs w:val="26"/>
              </w:rPr>
            </w:pPr>
          </w:p>
        </w:tc>
      </w:tr>
    </w:tbl>
    <w:p w14:paraId="09D27571" w14:textId="77777777" w:rsidR="006F3EFE" w:rsidRPr="00D509E8" w:rsidRDefault="006F3EFE" w:rsidP="006F3EFE">
      <w:pPr>
        <w:keepNext/>
        <w:spacing w:before="120"/>
        <w:jc w:val="center"/>
        <w:rPr>
          <w:b/>
          <w:sz w:val="10"/>
          <w:szCs w:val="26"/>
          <w:lang w:val="fr-FR"/>
        </w:rPr>
      </w:pPr>
    </w:p>
    <w:p w14:paraId="69F01776" w14:textId="77777777" w:rsidR="006F3EFE" w:rsidRDefault="006F3EFE" w:rsidP="00D509E8">
      <w:pPr>
        <w:spacing w:after="160" w:line="259" w:lineRule="auto"/>
        <w:ind w:firstLine="567"/>
        <w:rPr>
          <w:b/>
          <w:sz w:val="26"/>
          <w:szCs w:val="26"/>
          <w:lang w:val="fr-FR"/>
        </w:rPr>
      </w:pPr>
      <w:r>
        <w:rPr>
          <w:b/>
          <w:sz w:val="26"/>
          <w:szCs w:val="26"/>
          <w:lang w:val="fr-FR"/>
        </w:rPr>
        <w:t xml:space="preserve">III. </w:t>
      </w:r>
      <w:proofErr w:type="spellStart"/>
      <w:r>
        <w:rPr>
          <w:b/>
          <w:sz w:val="26"/>
          <w:szCs w:val="26"/>
          <w:lang w:val="fr-FR"/>
        </w:rPr>
        <w:t>Kết</w:t>
      </w:r>
      <w:proofErr w:type="spellEnd"/>
      <w:r>
        <w:rPr>
          <w:b/>
          <w:sz w:val="26"/>
          <w:szCs w:val="26"/>
          <w:lang w:val="fr-FR"/>
        </w:rPr>
        <w:t xml:space="preserve"> </w:t>
      </w:r>
      <w:proofErr w:type="spellStart"/>
      <w:r>
        <w:rPr>
          <w:b/>
          <w:sz w:val="26"/>
          <w:szCs w:val="26"/>
          <w:lang w:val="fr-FR"/>
        </w:rPr>
        <w:t>quả</w:t>
      </w:r>
      <w:proofErr w:type="spellEnd"/>
      <w:r>
        <w:rPr>
          <w:b/>
          <w:sz w:val="26"/>
          <w:szCs w:val="26"/>
          <w:lang w:val="fr-FR"/>
        </w:rPr>
        <w:t xml:space="preserve"> </w:t>
      </w:r>
      <w:proofErr w:type="spellStart"/>
      <w:r>
        <w:rPr>
          <w:b/>
          <w:sz w:val="26"/>
          <w:szCs w:val="26"/>
          <w:lang w:val="fr-FR"/>
        </w:rPr>
        <w:t>của</w:t>
      </w:r>
      <w:proofErr w:type="spellEnd"/>
      <w:r>
        <w:rPr>
          <w:b/>
          <w:sz w:val="26"/>
          <w:szCs w:val="26"/>
          <w:lang w:val="fr-FR"/>
        </w:rPr>
        <w:t xml:space="preserve"> </w:t>
      </w:r>
      <w:proofErr w:type="spellStart"/>
      <w:r>
        <w:rPr>
          <w:b/>
          <w:sz w:val="26"/>
          <w:szCs w:val="26"/>
          <w:lang w:val="fr-FR"/>
        </w:rPr>
        <w:t>nghiên</w:t>
      </w:r>
      <w:proofErr w:type="spellEnd"/>
      <w:r>
        <w:rPr>
          <w:b/>
          <w:sz w:val="26"/>
          <w:szCs w:val="26"/>
          <w:lang w:val="fr-FR"/>
        </w:rPr>
        <w:t xml:space="preserve"> </w:t>
      </w:r>
      <w:proofErr w:type="spellStart"/>
      <w:r>
        <w:rPr>
          <w:b/>
          <w:sz w:val="26"/>
          <w:szCs w:val="26"/>
          <w:lang w:val="fr-FR"/>
        </w:rPr>
        <w:t>cứu</w:t>
      </w:r>
      <w:proofErr w:type="spellEnd"/>
    </w:p>
    <w:tbl>
      <w:tblPr>
        <w:tblW w:w="5294"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63"/>
        <w:gridCol w:w="88"/>
        <w:gridCol w:w="2205"/>
        <w:gridCol w:w="4603"/>
        <w:gridCol w:w="1889"/>
      </w:tblGrid>
      <w:tr w:rsidR="006F3EFE" w14:paraId="0CE5F498" w14:textId="77777777" w:rsidTr="00D509E8">
        <w:trPr>
          <w:cantSplit/>
        </w:trPr>
        <w:tc>
          <w:tcPr>
            <w:tcW w:w="337" w:type="pct"/>
            <w:gridSpan w:val="2"/>
            <w:tcBorders>
              <w:bottom w:val="nil"/>
            </w:tcBorders>
          </w:tcPr>
          <w:p w14:paraId="3AC0F889" w14:textId="77777777" w:rsidR="006F3EFE" w:rsidRPr="00D509E8" w:rsidRDefault="006F3EFE" w:rsidP="006F3EFE">
            <w:pPr>
              <w:widowControl w:val="0"/>
              <w:spacing w:before="120"/>
              <w:ind w:left="360" w:right="-14" w:hanging="360"/>
              <w:jc w:val="center"/>
              <w:rPr>
                <w:position w:val="-20"/>
                <w:sz w:val="26"/>
                <w:szCs w:val="26"/>
              </w:rPr>
            </w:pPr>
            <w:r w:rsidRPr="00D509E8">
              <w:rPr>
                <w:position w:val="-20"/>
                <w:sz w:val="26"/>
                <w:szCs w:val="26"/>
              </w:rPr>
              <w:t>16</w:t>
            </w:r>
          </w:p>
        </w:tc>
        <w:tc>
          <w:tcPr>
            <w:tcW w:w="4663" w:type="pct"/>
            <w:gridSpan w:val="3"/>
            <w:tcBorders>
              <w:bottom w:val="nil"/>
            </w:tcBorders>
          </w:tcPr>
          <w:p w14:paraId="180B847A" w14:textId="77777777" w:rsidR="006F3EFE" w:rsidRPr="00D509E8" w:rsidRDefault="006F3EFE" w:rsidP="006F3EFE">
            <w:pPr>
              <w:widowControl w:val="0"/>
              <w:spacing w:before="120"/>
              <w:ind w:left="360" w:right="-14" w:hanging="360"/>
              <w:rPr>
                <w:position w:val="-20"/>
                <w:sz w:val="26"/>
                <w:szCs w:val="26"/>
              </w:rPr>
            </w:pPr>
            <w:proofErr w:type="spellStart"/>
            <w:r w:rsidRPr="00D509E8">
              <w:rPr>
                <w:position w:val="-20"/>
                <w:sz w:val="26"/>
                <w:szCs w:val="26"/>
              </w:rPr>
              <w:t>Dạng</w:t>
            </w:r>
            <w:proofErr w:type="spellEnd"/>
            <w:r w:rsidRPr="00D509E8">
              <w:rPr>
                <w:position w:val="-20"/>
                <w:sz w:val="26"/>
                <w:szCs w:val="26"/>
              </w:rPr>
              <w:t xml:space="preserve"> </w:t>
            </w:r>
            <w:proofErr w:type="spellStart"/>
            <w:r w:rsidRPr="00D509E8">
              <w:rPr>
                <w:position w:val="-20"/>
                <w:sz w:val="26"/>
                <w:szCs w:val="26"/>
              </w:rPr>
              <w:t>kết</w:t>
            </w:r>
            <w:proofErr w:type="spellEnd"/>
            <w:r w:rsidRPr="00D509E8">
              <w:rPr>
                <w:position w:val="-20"/>
                <w:sz w:val="26"/>
                <w:szCs w:val="26"/>
              </w:rPr>
              <w:t xml:space="preserve"> </w:t>
            </w:r>
            <w:proofErr w:type="spellStart"/>
            <w:r w:rsidRPr="00D509E8">
              <w:rPr>
                <w:position w:val="-20"/>
                <w:sz w:val="26"/>
                <w:szCs w:val="26"/>
              </w:rPr>
              <w:t>quả</w:t>
            </w:r>
            <w:proofErr w:type="spellEnd"/>
            <w:r w:rsidRPr="00D509E8">
              <w:rPr>
                <w:position w:val="-20"/>
                <w:sz w:val="26"/>
                <w:szCs w:val="26"/>
              </w:rPr>
              <w:t xml:space="preserve"> </w:t>
            </w:r>
            <w:proofErr w:type="spellStart"/>
            <w:r w:rsidRPr="00D509E8">
              <w:rPr>
                <w:position w:val="-20"/>
                <w:sz w:val="26"/>
                <w:szCs w:val="26"/>
              </w:rPr>
              <w:t>dự</w:t>
            </w:r>
            <w:proofErr w:type="spellEnd"/>
            <w:r w:rsidRPr="00D509E8">
              <w:rPr>
                <w:position w:val="-20"/>
                <w:sz w:val="26"/>
                <w:szCs w:val="26"/>
              </w:rPr>
              <w:t xml:space="preserve"> </w:t>
            </w:r>
            <w:proofErr w:type="spellStart"/>
            <w:r w:rsidRPr="00D509E8">
              <w:rPr>
                <w:position w:val="-20"/>
                <w:sz w:val="26"/>
                <w:szCs w:val="26"/>
              </w:rPr>
              <w:t>kiến</w:t>
            </w:r>
            <w:proofErr w:type="spellEnd"/>
            <w:r w:rsidRPr="00D509E8">
              <w:rPr>
                <w:position w:val="-20"/>
                <w:sz w:val="26"/>
                <w:szCs w:val="26"/>
              </w:rPr>
              <w:t xml:space="preserve"> </w:t>
            </w:r>
            <w:proofErr w:type="spellStart"/>
            <w:r w:rsidRPr="00D509E8">
              <w:rPr>
                <w:position w:val="-20"/>
                <w:sz w:val="26"/>
                <w:szCs w:val="26"/>
              </w:rPr>
              <w:t>của</w:t>
            </w:r>
            <w:proofErr w:type="spellEnd"/>
            <w:r w:rsidRPr="00D509E8">
              <w:rPr>
                <w:position w:val="-20"/>
                <w:sz w:val="26"/>
                <w:szCs w:val="26"/>
              </w:rPr>
              <w:t xml:space="preserve"> </w:t>
            </w:r>
            <w:proofErr w:type="spellStart"/>
            <w:r w:rsidRPr="00D509E8">
              <w:rPr>
                <w:position w:val="-20"/>
                <w:sz w:val="26"/>
                <w:szCs w:val="26"/>
              </w:rPr>
              <w:t>nghiên</w:t>
            </w:r>
            <w:proofErr w:type="spellEnd"/>
            <w:r w:rsidRPr="00D509E8">
              <w:rPr>
                <w:position w:val="-20"/>
                <w:sz w:val="26"/>
                <w:szCs w:val="26"/>
              </w:rPr>
              <w:t xml:space="preserve"> </w:t>
            </w:r>
            <w:proofErr w:type="spellStart"/>
            <w:r w:rsidRPr="00D509E8">
              <w:rPr>
                <w:position w:val="-20"/>
                <w:sz w:val="26"/>
                <w:szCs w:val="26"/>
              </w:rPr>
              <w:t>cứu</w:t>
            </w:r>
            <w:proofErr w:type="spellEnd"/>
            <w:r w:rsidRPr="00D509E8">
              <w:rPr>
                <w:position w:val="-20"/>
                <w:sz w:val="26"/>
                <w:szCs w:val="26"/>
              </w:rPr>
              <w:t xml:space="preserve"> </w:t>
            </w:r>
          </w:p>
        </w:tc>
      </w:tr>
      <w:tr w:rsidR="006F3EFE" w14:paraId="2F35E90D" w14:textId="77777777" w:rsidTr="00D509E8">
        <w:trPr>
          <w:cantSplit/>
          <w:trHeight w:val="297"/>
        </w:trPr>
        <w:tc>
          <w:tcPr>
            <w:tcW w:w="5000" w:type="pct"/>
            <w:gridSpan w:val="5"/>
            <w:tcBorders>
              <w:top w:val="single" w:sz="4" w:space="0" w:color="auto"/>
              <w:left w:val="single" w:sz="4" w:space="0" w:color="auto"/>
              <w:bottom w:val="single" w:sz="4" w:space="0" w:color="auto"/>
              <w:right w:val="single" w:sz="4" w:space="0" w:color="auto"/>
            </w:tcBorders>
          </w:tcPr>
          <w:p w14:paraId="6CE52E80" w14:textId="77777777" w:rsidR="006F3EFE" w:rsidRDefault="006F3EFE" w:rsidP="00D509E8">
            <w:pPr>
              <w:numPr>
                <w:ilvl w:val="0"/>
                <w:numId w:val="27"/>
              </w:numPr>
              <w:tabs>
                <w:tab w:val="left" w:pos="360"/>
                <w:tab w:val="left" w:leader="dot" w:pos="3969"/>
              </w:tabs>
              <w:spacing w:before="40" w:after="40" w:line="259" w:lineRule="auto"/>
              <w:ind w:left="357" w:hanging="357"/>
              <w:rPr>
                <w:sz w:val="26"/>
                <w:szCs w:val="26"/>
              </w:rPr>
            </w:pPr>
            <w:proofErr w:type="spellStart"/>
            <w:r>
              <w:rPr>
                <w:sz w:val="26"/>
                <w:szCs w:val="26"/>
              </w:rPr>
              <w:t>Sơ</w:t>
            </w:r>
            <w:proofErr w:type="spellEnd"/>
            <w:r>
              <w:rPr>
                <w:sz w:val="26"/>
                <w:szCs w:val="26"/>
              </w:rPr>
              <w:t xml:space="preserve"> </w:t>
            </w:r>
            <w:proofErr w:type="spellStart"/>
            <w:r>
              <w:rPr>
                <w:sz w:val="26"/>
                <w:szCs w:val="26"/>
              </w:rPr>
              <w:t>đồ</w:t>
            </w:r>
            <w:proofErr w:type="spellEnd"/>
          </w:p>
        </w:tc>
      </w:tr>
      <w:tr w:rsidR="006F3EFE" w14:paraId="5340DFBB" w14:textId="77777777" w:rsidTr="00D509E8">
        <w:trPr>
          <w:cantSplit/>
          <w:trHeight w:val="381"/>
        </w:trPr>
        <w:tc>
          <w:tcPr>
            <w:tcW w:w="5000" w:type="pct"/>
            <w:gridSpan w:val="5"/>
            <w:tcBorders>
              <w:top w:val="single" w:sz="4" w:space="0" w:color="auto"/>
              <w:left w:val="single" w:sz="4" w:space="0" w:color="auto"/>
              <w:bottom w:val="single" w:sz="4" w:space="0" w:color="auto"/>
              <w:right w:val="single" w:sz="4" w:space="0" w:color="auto"/>
            </w:tcBorders>
          </w:tcPr>
          <w:p w14:paraId="423A57A3" w14:textId="77777777" w:rsidR="006F3EFE" w:rsidRDefault="006F3EFE" w:rsidP="00D509E8">
            <w:pPr>
              <w:numPr>
                <w:ilvl w:val="0"/>
                <w:numId w:val="27"/>
              </w:numPr>
              <w:tabs>
                <w:tab w:val="left" w:pos="360"/>
                <w:tab w:val="left" w:leader="dot" w:pos="3969"/>
              </w:tabs>
              <w:spacing w:before="40" w:after="40" w:line="259" w:lineRule="auto"/>
              <w:ind w:left="357" w:hanging="357"/>
              <w:rPr>
                <w:sz w:val="26"/>
                <w:szCs w:val="26"/>
              </w:rPr>
            </w:pPr>
            <w:proofErr w:type="spellStart"/>
            <w:r>
              <w:rPr>
                <w:sz w:val="26"/>
                <w:szCs w:val="26"/>
              </w:rPr>
              <w:t>Bảng</w:t>
            </w:r>
            <w:proofErr w:type="spellEnd"/>
            <w:r>
              <w:rPr>
                <w:sz w:val="26"/>
                <w:szCs w:val="26"/>
              </w:rPr>
              <w:t xml:space="preserve"> </w:t>
            </w:r>
            <w:proofErr w:type="spellStart"/>
            <w:r>
              <w:rPr>
                <w:sz w:val="26"/>
                <w:szCs w:val="26"/>
              </w:rPr>
              <w:t>số</w:t>
            </w:r>
            <w:proofErr w:type="spellEnd"/>
            <w:r>
              <w:rPr>
                <w:sz w:val="26"/>
                <w:szCs w:val="26"/>
              </w:rPr>
              <w:t xml:space="preserve"> </w:t>
            </w:r>
            <w:proofErr w:type="spellStart"/>
            <w:r>
              <w:rPr>
                <w:sz w:val="26"/>
                <w:szCs w:val="26"/>
              </w:rPr>
              <w:t>liệu</w:t>
            </w:r>
            <w:proofErr w:type="spellEnd"/>
          </w:p>
        </w:tc>
      </w:tr>
      <w:tr w:rsidR="006F3EFE" w14:paraId="2E958D42" w14:textId="77777777" w:rsidTr="00D509E8">
        <w:trPr>
          <w:cantSplit/>
          <w:trHeight w:val="297"/>
        </w:trPr>
        <w:tc>
          <w:tcPr>
            <w:tcW w:w="5000" w:type="pct"/>
            <w:gridSpan w:val="5"/>
            <w:tcBorders>
              <w:top w:val="single" w:sz="4" w:space="0" w:color="auto"/>
              <w:left w:val="single" w:sz="4" w:space="0" w:color="auto"/>
              <w:bottom w:val="single" w:sz="4" w:space="0" w:color="auto"/>
              <w:right w:val="single" w:sz="4" w:space="0" w:color="auto"/>
            </w:tcBorders>
          </w:tcPr>
          <w:p w14:paraId="7AD3E8C3" w14:textId="77777777" w:rsidR="006F3EFE" w:rsidRDefault="006F3EFE" w:rsidP="00D509E8">
            <w:pPr>
              <w:numPr>
                <w:ilvl w:val="0"/>
                <w:numId w:val="27"/>
              </w:numPr>
              <w:tabs>
                <w:tab w:val="left" w:pos="360"/>
                <w:tab w:val="left" w:leader="dot" w:pos="3969"/>
              </w:tabs>
              <w:spacing w:before="40" w:after="40" w:line="259" w:lineRule="auto"/>
              <w:ind w:left="357" w:hanging="357"/>
              <w:jc w:val="both"/>
              <w:rPr>
                <w:sz w:val="26"/>
                <w:szCs w:val="26"/>
              </w:rPr>
            </w:pPr>
            <w:r>
              <w:rPr>
                <w:sz w:val="26"/>
                <w:szCs w:val="26"/>
              </w:rPr>
              <w:t xml:space="preserve">Báo </w:t>
            </w:r>
            <w:proofErr w:type="spellStart"/>
            <w:r>
              <w:rPr>
                <w:sz w:val="26"/>
                <w:szCs w:val="26"/>
              </w:rPr>
              <w:t>cáo</w:t>
            </w:r>
            <w:proofErr w:type="spellEnd"/>
            <w:r>
              <w:rPr>
                <w:sz w:val="26"/>
                <w:szCs w:val="26"/>
              </w:rPr>
              <w:t xml:space="preserve"> </w:t>
            </w:r>
            <w:proofErr w:type="spellStart"/>
            <w:r>
              <w:rPr>
                <w:sz w:val="26"/>
                <w:szCs w:val="26"/>
              </w:rPr>
              <w:t>phân</w:t>
            </w:r>
            <w:proofErr w:type="spellEnd"/>
            <w:r>
              <w:rPr>
                <w:sz w:val="26"/>
                <w:szCs w:val="26"/>
              </w:rPr>
              <w:t xml:space="preserve"> </w:t>
            </w:r>
            <w:proofErr w:type="spellStart"/>
            <w:r>
              <w:rPr>
                <w:sz w:val="26"/>
                <w:szCs w:val="26"/>
              </w:rPr>
              <w:t>tích</w:t>
            </w:r>
            <w:proofErr w:type="spellEnd"/>
            <w:r>
              <w:rPr>
                <w:sz w:val="26"/>
                <w:szCs w:val="26"/>
              </w:rPr>
              <w:t xml:space="preserve">, </w:t>
            </w:r>
            <w:proofErr w:type="spellStart"/>
            <w:r>
              <w:rPr>
                <w:sz w:val="26"/>
                <w:szCs w:val="26"/>
              </w:rPr>
              <w:t>các</w:t>
            </w:r>
            <w:proofErr w:type="spellEnd"/>
            <w:r>
              <w:rPr>
                <w:sz w:val="26"/>
                <w:szCs w:val="26"/>
              </w:rPr>
              <w:t xml:space="preserve"> </w:t>
            </w:r>
            <w:proofErr w:type="spellStart"/>
            <w:r>
              <w:rPr>
                <w:sz w:val="26"/>
                <w:szCs w:val="26"/>
              </w:rPr>
              <w:t>kết</w:t>
            </w:r>
            <w:proofErr w:type="spellEnd"/>
            <w:r>
              <w:rPr>
                <w:sz w:val="26"/>
                <w:szCs w:val="26"/>
              </w:rPr>
              <w:t xml:space="preserve"> </w:t>
            </w:r>
            <w:proofErr w:type="spellStart"/>
            <w:r>
              <w:rPr>
                <w:sz w:val="26"/>
                <w:szCs w:val="26"/>
              </w:rPr>
              <w:t>luận</w:t>
            </w:r>
            <w:proofErr w:type="spellEnd"/>
            <w:r>
              <w:rPr>
                <w:sz w:val="26"/>
                <w:szCs w:val="26"/>
              </w:rPr>
              <w:t xml:space="preserve"> </w:t>
            </w:r>
            <w:proofErr w:type="spellStart"/>
            <w:r>
              <w:rPr>
                <w:sz w:val="26"/>
                <w:szCs w:val="26"/>
              </w:rPr>
              <w:t>về</w:t>
            </w:r>
            <w:proofErr w:type="spellEnd"/>
            <w:r>
              <w:rPr>
                <w:sz w:val="26"/>
                <w:szCs w:val="26"/>
              </w:rPr>
              <w:t xml:space="preserve"> </w:t>
            </w:r>
            <w:proofErr w:type="spellStart"/>
            <w:r>
              <w:rPr>
                <w:sz w:val="26"/>
                <w:szCs w:val="26"/>
              </w:rPr>
              <w:t>hiệu</w:t>
            </w:r>
            <w:proofErr w:type="spellEnd"/>
            <w:r>
              <w:rPr>
                <w:sz w:val="26"/>
                <w:szCs w:val="26"/>
              </w:rPr>
              <w:t xml:space="preserve"> </w:t>
            </w:r>
            <w:proofErr w:type="spellStart"/>
            <w:r>
              <w:rPr>
                <w:sz w:val="26"/>
                <w:szCs w:val="26"/>
              </w:rPr>
              <w:t>lực</w:t>
            </w:r>
            <w:proofErr w:type="spellEnd"/>
            <w:r>
              <w:rPr>
                <w:sz w:val="26"/>
                <w:szCs w:val="26"/>
              </w:rPr>
              <w:t xml:space="preserve">, </w:t>
            </w:r>
            <w:proofErr w:type="spellStart"/>
            <w:r>
              <w:rPr>
                <w:sz w:val="26"/>
                <w:szCs w:val="26"/>
              </w:rPr>
              <w:t>sự</w:t>
            </w:r>
            <w:proofErr w:type="spellEnd"/>
            <w:r>
              <w:rPr>
                <w:sz w:val="26"/>
                <w:szCs w:val="26"/>
              </w:rPr>
              <w:t xml:space="preserve"> </w:t>
            </w:r>
            <w:proofErr w:type="spellStart"/>
            <w:r>
              <w:rPr>
                <w:sz w:val="26"/>
                <w:szCs w:val="26"/>
              </w:rPr>
              <w:t>phù</w:t>
            </w:r>
            <w:proofErr w:type="spellEnd"/>
            <w:r>
              <w:rPr>
                <w:sz w:val="26"/>
                <w:szCs w:val="26"/>
              </w:rPr>
              <w:t xml:space="preserve"> </w:t>
            </w:r>
            <w:proofErr w:type="spellStart"/>
            <w:r>
              <w:rPr>
                <w:sz w:val="26"/>
                <w:szCs w:val="26"/>
              </w:rPr>
              <w:t>hợp</w:t>
            </w:r>
            <w:proofErr w:type="spellEnd"/>
            <w:r>
              <w:rPr>
                <w:sz w:val="26"/>
                <w:szCs w:val="26"/>
              </w:rPr>
              <w:t xml:space="preserve"> </w:t>
            </w:r>
            <w:proofErr w:type="spellStart"/>
            <w:r>
              <w:rPr>
                <w:sz w:val="26"/>
                <w:szCs w:val="26"/>
              </w:rPr>
              <w:t>và</w:t>
            </w:r>
            <w:proofErr w:type="spellEnd"/>
            <w:r>
              <w:rPr>
                <w:sz w:val="26"/>
                <w:szCs w:val="26"/>
              </w:rPr>
              <w:t xml:space="preserve"> </w:t>
            </w:r>
            <w:proofErr w:type="spellStart"/>
            <w:r>
              <w:rPr>
                <w:sz w:val="26"/>
                <w:szCs w:val="26"/>
              </w:rPr>
              <w:t>tính</w:t>
            </w:r>
            <w:proofErr w:type="spellEnd"/>
            <w:r>
              <w:rPr>
                <w:sz w:val="26"/>
                <w:szCs w:val="26"/>
              </w:rPr>
              <w:t xml:space="preserve"> an </w:t>
            </w:r>
            <w:proofErr w:type="spellStart"/>
            <w:r>
              <w:rPr>
                <w:sz w:val="26"/>
                <w:szCs w:val="26"/>
              </w:rPr>
              <w:t>toàn</w:t>
            </w:r>
            <w:proofErr w:type="spellEnd"/>
            <w:r>
              <w:rPr>
                <w:sz w:val="26"/>
                <w:szCs w:val="26"/>
              </w:rPr>
              <w:t xml:space="preserve"> </w:t>
            </w:r>
            <w:proofErr w:type="spellStart"/>
            <w:r>
              <w:rPr>
                <w:sz w:val="26"/>
                <w:szCs w:val="26"/>
              </w:rPr>
              <w:t>của</w:t>
            </w:r>
            <w:proofErr w:type="spellEnd"/>
            <w:r>
              <w:rPr>
                <w:sz w:val="26"/>
                <w:szCs w:val="26"/>
              </w:rPr>
              <w:t xml:space="preserve"> </w:t>
            </w:r>
            <w:proofErr w:type="spellStart"/>
            <w:r>
              <w:rPr>
                <w:sz w:val="26"/>
                <w:szCs w:val="26"/>
              </w:rPr>
              <w:t>thiết</w:t>
            </w:r>
            <w:proofErr w:type="spellEnd"/>
            <w:r>
              <w:rPr>
                <w:sz w:val="26"/>
                <w:szCs w:val="26"/>
              </w:rPr>
              <w:t xml:space="preserve"> </w:t>
            </w:r>
            <w:proofErr w:type="spellStart"/>
            <w:r>
              <w:rPr>
                <w:sz w:val="26"/>
                <w:szCs w:val="26"/>
              </w:rPr>
              <w:t>bị</w:t>
            </w:r>
            <w:proofErr w:type="spellEnd"/>
            <w:r>
              <w:rPr>
                <w:sz w:val="26"/>
                <w:szCs w:val="26"/>
              </w:rPr>
              <w:t xml:space="preserve"> y </w:t>
            </w:r>
            <w:proofErr w:type="spellStart"/>
            <w:r>
              <w:rPr>
                <w:sz w:val="26"/>
                <w:szCs w:val="26"/>
              </w:rPr>
              <w:t>tế</w:t>
            </w:r>
            <w:proofErr w:type="spellEnd"/>
          </w:p>
        </w:tc>
      </w:tr>
      <w:tr w:rsidR="006F3EFE" w14:paraId="7E8C296D" w14:textId="77777777" w:rsidTr="00D509E8">
        <w:trPr>
          <w:cantSplit/>
          <w:trHeight w:val="297"/>
        </w:trPr>
        <w:tc>
          <w:tcPr>
            <w:tcW w:w="5000" w:type="pct"/>
            <w:gridSpan w:val="5"/>
            <w:tcBorders>
              <w:top w:val="single" w:sz="4" w:space="0" w:color="auto"/>
              <w:left w:val="single" w:sz="4" w:space="0" w:color="auto"/>
              <w:bottom w:val="single" w:sz="4" w:space="0" w:color="auto"/>
              <w:right w:val="single" w:sz="4" w:space="0" w:color="auto"/>
            </w:tcBorders>
          </w:tcPr>
          <w:p w14:paraId="3A58DFBD" w14:textId="77777777" w:rsidR="006F3EFE" w:rsidRDefault="006F3EFE" w:rsidP="00D509E8">
            <w:pPr>
              <w:numPr>
                <w:ilvl w:val="0"/>
                <w:numId w:val="27"/>
              </w:numPr>
              <w:tabs>
                <w:tab w:val="left" w:pos="360"/>
              </w:tabs>
              <w:spacing w:before="40" w:after="40" w:line="259" w:lineRule="auto"/>
              <w:ind w:left="357" w:hanging="357"/>
              <w:rPr>
                <w:sz w:val="26"/>
                <w:szCs w:val="26"/>
              </w:rPr>
            </w:pPr>
            <w:proofErr w:type="spellStart"/>
            <w:r>
              <w:rPr>
                <w:sz w:val="26"/>
                <w:szCs w:val="26"/>
              </w:rPr>
              <w:t>Dự</w:t>
            </w:r>
            <w:proofErr w:type="spellEnd"/>
            <w:r>
              <w:rPr>
                <w:sz w:val="26"/>
                <w:szCs w:val="26"/>
              </w:rPr>
              <w:t xml:space="preserve"> </w:t>
            </w:r>
            <w:proofErr w:type="spellStart"/>
            <w:r>
              <w:rPr>
                <w:sz w:val="26"/>
                <w:szCs w:val="26"/>
              </w:rPr>
              <w:t>báo</w:t>
            </w:r>
            <w:proofErr w:type="spellEnd"/>
            <w:r>
              <w:rPr>
                <w:sz w:val="26"/>
                <w:szCs w:val="26"/>
              </w:rPr>
              <w:t xml:space="preserve"> </w:t>
            </w:r>
            <w:proofErr w:type="spellStart"/>
            <w:r>
              <w:rPr>
                <w:sz w:val="26"/>
                <w:szCs w:val="26"/>
              </w:rPr>
              <w:t>cho</w:t>
            </w:r>
            <w:proofErr w:type="spellEnd"/>
            <w:r>
              <w:rPr>
                <w:sz w:val="26"/>
                <w:szCs w:val="26"/>
              </w:rPr>
              <w:t xml:space="preserve"> </w:t>
            </w:r>
            <w:proofErr w:type="spellStart"/>
            <w:r>
              <w:rPr>
                <w:sz w:val="26"/>
                <w:szCs w:val="26"/>
              </w:rPr>
              <w:t>giai</w:t>
            </w:r>
            <w:proofErr w:type="spellEnd"/>
            <w:r>
              <w:rPr>
                <w:sz w:val="26"/>
                <w:szCs w:val="26"/>
              </w:rPr>
              <w:t xml:space="preserve"> </w:t>
            </w:r>
            <w:proofErr w:type="spellStart"/>
            <w:r>
              <w:rPr>
                <w:sz w:val="26"/>
                <w:szCs w:val="26"/>
              </w:rPr>
              <w:t>đoạn</w:t>
            </w:r>
            <w:proofErr w:type="spellEnd"/>
            <w:r>
              <w:rPr>
                <w:sz w:val="26"/>
                <w:szCs w:val="26"/>
              </w:rPr>
              <w:t xml:space="preserve"> </w:t>
            </w:r>
            <w:proofErr w:type="spellStart"/>
            <w:r>
              <w:rPr>
                <w:sz w:val="26"/>
                <w:szCs w:val="26"/>
              </w:rPr>
              <w:t>nghiên</w:t>
            </w:r>
            <w:proofErr w:type="spellEnd"/>
            <w:r>
              <w:rPr>
                <w:sz w:val="26"/>
                <w:szCs w:val="26"/>
              </w:rPr>
              <w:t xml:space="preserve"> </w:t>
            </w:r>
            <w:proofErr w:type="spellStart"/>
            <w:r>
              <w:rPr>
                <w:sz w:val="26"/>
                <w:szCs w:val="26"/>
              </w:rPr>
              <w:t>cứu</w:t>
            </w:r>
            <w:proofErr w:type="spellEnd"/>
            <w:r>
              <w:rPr>
                <w:sz w:val="26"/>
                <w:szCs w:val="26"/>
              </w:rPr>
              <w:t xml:space="preserve"> </w:t>
            </w:r>
            <w:proofErr w:type="spellStart"/>
            <w:r>
              <w:rPr>
                <w:sz w:val="26"/>
                <w:szCs w:val="26"/>
              </w:rPr>
              <w:t>thử</w:t>
            </w:r>
            <w:proofErr w:type="spellEnd"/>
            <w:r>
              <w:rPr>
                <w:sz w:val="26"/>
                <w:szCs w:val="26"/>
              </w:rPr>
              <w:t xml:space="preserve"> </w:t>
            </w:r>
            <w:proofErr w:type="spellStart"/>
            <w:r>
              <w:rPr>
                <w:sz w:val="26"/>
                <w:szCs w:val="26"/>
              </w:rPr>
              <w:t>nghiệm</w:t>
            </w:r>
            <w:proofErr w:type="spellEnd"/>
            <w:r>
              <w:rPr>
                <w:sz w:val="26"/>
                <w:szCs w:val="26"/>
              </w:rPr>
              <w:t xml:space="preserve"> </w:t>
            </w:r>
            <w:proofErr w:type="spellStart"/>
            <w:r>
              <w:rPr>
                <w:sz w:val="26"/>
                <w:szCs w:val="26"/>
              </w:rPr>
              <w:t>lâm</w:t>
            </w:r>
            <w:proofErr w:type="spellEnd"/>
            <w:r>
              <w:rPr>
                <w:sz w:val="26"/>
                <w:szCs w:val="26"/>
              </w:rPr>
              <w:t xml:space="preserve"> </w:t>
            </w:r>
            <w:proofErr w:type="spellStart"/>
            <w:r>
              <w:rPr>
                <w:sz w:val="26"/>
                <w:szCs w:val="26"/>
              </w:rPr>
              <w:t>sàng</w:t>
            </w:r>
            <w:proofErr w:type="spellEnd"/>
            <w:r>
              <w:rPr>
                <w:sz w:val="26"/>
                <w:szCs w:val="26"/>
              </w:rPr>
              <w:t xml:space="preserve"> </w:t>
            </w:r>
            <w:proofErr w:type="spellStart"/>
            <w:r>
              <w:rPr>
                <w:sz w:val="26"/>
                <w:szCs w:val="26"/>
              </w:rPr>
              <w:t>tiếp</w:t>
            </w:r>
            <w:proofErr w:type="spellEnd"/>
            <w:r>
              <w:rPr>
                <w:sz w:val="26"/>
                <w:szCs w:val="26"/>
              </w:rPr>
              <w:t xml:space="preserve"> </w:t>
            </w:r>
            <w:proofErr w:type="spellStart"/>
            <w:r>
              <w:rPr>
                <w:sz w:val="26"/>
                <w:szCs w:val="26"/>
              </w:rPr>
              <w:t>theo</w:t>
            </w:r>
            <w:proofErr w:type="spellEnd"/>
          </w:p>
        </w:tc>
      </w:tr>
      <w:tr w:rsidR="006F3EFE" w14:paraId="3D2FD74E" w14:textId="77777777" w:rsidTr="00D509E8">
        <w:trPr>
          <w:cantSplit/>
          <w:trHeight w:val="297"/>
        </w:trPr>
        <w:tc>
          <w:tcPr>
            <w:tcW w:w="5000" w:type="pct"/>
            <w:gridSpan w:val="5"/>
            <w:tcBorders>
              <w:top w:val="single" w:sz="4" w:space="0" w:color="auto"/>
              <w:left w:val="single" w:sz="4" w:space="0" w:color="auto"/>
              <w:bottom w:val="single" w:sz="4" w:space="0" w:color="auto"/>
              <w:right w:val="single" w:sz="4" w:space="0" w:color="auto"/>
            </w:tcBorders>
          </w:tcPr>
          <w:p w14:paraId="621E3DA5" w14:textId="77777777" w:rsidR="006F3EFE" w:rsidRDefault="006F3EFE" w:rsidP="00D509E8">
            <w:pPr>
              <w:numPr>
                <w:ilvl w:val="0"/>
                <w:numId w:val="27"/>
              </w:numPr>
              <w:tabs>
                <w:tab w:val="left" w:pos="360"/>
              </w:tabs>
              <w:spacing w:before="40" w:after="40" w:line="259" w:lineRule="auto"/>
              <w:ind w:left="357" w:hanging="357"/>
              <w:rPr>
                <w:sz w:val="26"/>
                <w:szCs w:val="26"/>
              </w:rPr>
            </w:pPr>
            <w:proofErr w:type="spellStart"/>
            <w:r>
              <w:rPr>
                <w:sz w:val="26"/>
                <w:szCs w:val="26"/>
              </w:rPr>
              <w:t>Hướng</w:t>
            </w:r>
            <w:proofErr w:type="spellEnd"/>
            <w:r>
              <w:rPr>
                <w:sz w:val="26"/>
                <w:szCs w:val="26"/>
              </w:rPr>
              <w:t xml:space="preserve"> </w:t>
            </w:r>
            <w:proofErr w:type="spellStart"/>
            <w:r>
              <w:rPr>
                <w:sz w:val="26"/>
                <w:szCs w:val="26"/>
              </w:rPr>
              <w:t>dẫn</w:t>
            </w:r>
            <w:proofErr w:type="spellEnd"/>
            <w:r>
              <w:rPr>
                <w:sz w:val="26"/>
                <w:szCs w:val="26"/>
              </w:rPr>
              <w:t xml:space="preserve"> </w:t>
            </w:r>
            <w:proofErr w:type="spellStart"/>
            <w:r>
              <w:rPr>
                <w:sz w:val="26"/>
                <w:szCs w:val="26"/>
              </w:rPr>
              <w:t>sử</w:t>
            </w:r>
            <w:proofErr w:type="spellEnd"/>
            <w:r>
              <w:rPr>
                <w:sz w:val="26"/>
                <w:szCs w:val="26"/>
              </w:rPr>
              <w:t xml:space="preserve"> </w:t>
            </w:r>
            <w:proofErr w:type="spellStart"/>
            <w:r>
              <w:rPr>
                <w:sz w:val="26"/>
                <w:szCs w:val="26"/>
              </w:rPr>
              <w:t>dụng</w:t>
            </w:r>
            <w:proofErr w:type="spellEnd"/>
            <w:r>
              <w:rPr>
                <w:sz w:val="26"/>
                <w:szCs w:val="26"/>
              </w:rPr>
              <w:t xml:space="preserve"> </w:t>
            </w:r>
            <w:proofErr w:type="spellStart"/>
            <w:r>
              <w:rPr>
                <w:sz w:val="26"/>
                <w:szCs w:val="26"/>
              </w:rPr>
              <w:t>thiết</w:t>
            </w:r>
            <w:proofErr w:type="spellEnd"/>
            <w:r>
              <w:rPr>
                <w:sz w:val="26"/>
                <w:szCs w:val="26"/>
              </w:rPr>
              <w:t xml:space="preserve"> </w:t>
            </w:r>
            <w:proofErr w:type="spellStart"/>
            <w:r>
              <w:rPr>
                <w:sz w:val="26"/>
                <w:szCs w:val="26"/>
              </w:rPr>
              <w:t>bị</w:t>
            </w:r>
            <w:proofErr w:type="spellEnd"/>
            <w:r>
              <w:rPr>
                <w:sz w:val="26"/>
                <w:szCs w:val="26"/>
              </w:rPr>
              <w:t xml:space="preserve"> y </w:t>
            </w:r>
            <w:proofErr w:type="spellStart"/>
            <w:r>
              <w:rPr>
                <w:sz w:val="26"/>
                <w:szCs w:val="26"/>
              </w:rPr>
              <w:t>tế</w:t>
            </w:r>
            <w:proofErr w:type="spellEnd"/>
          </w:p>
        </w:tc>
      </w:tr>
      <w:tr w:rsidR="006F3EFE" w14:paraId="5D45DB33" w14:textId="77777777" w:rsidTr="00D509E8">
        <w:trPr>
          <w:cantSplit/>
          <w:trHeight w:val="297"/>
        </w:trPr>
        <w:tc>
          <w:tcPr>
            <w:tcW w:w="5000" w:type="pct"/>
            <w:gridSpan w:val="5"/>
            <w:tcBorders>
              <w:top w:val="single" w:sz="4" w:space="0" w:color="auto"/>
              <w:left w:val="single" w:sz="4" w:space="0" w:color="auto"/>
              <w:bottom w:val="single" w:sz="4" w:space="0" w:color="auto"/>
              <w:right w:val="single" w:sz="4" w:space="0" w:color="auto"/>
            </w:tcBorders>
          </w:tcPr>
          <w:p w14:paraId="6F63A88B" w14:textId="77777777" w:rsidR="006F3EFE" w:rsidRDefault="006F3EFE" w:rsidP="00D509E8">
            <w:pPr>
              <w:numPr>
                <w:ilvl w:val="0"/>
                <w:numId w:val="27"/>
              </w:numPr>
              <w:tabs>
                <w:tab w:val="left" w:pos="360"/>
              </w:tabs>
              <w:spacing w:before="40" w:after="40" w:line="259" w:lineRule="auto"/>
              <w:ind w:left="357" w:hanging="357"/>
              <w:rPr>
                <w:sz w:val="26"/>
                <w:szCs w:val="26"/>
              </w:rPr>
            </w:pPr>
            <w:r>
              <w:rPr>
                <w:sz w:val="26"/>
                <w:szCs w:val="26"/>
              </w:rPr>
              <w:t xml:space="preserve">Quy </w:t>
            </w:r>
            <w:proofErr w:type="spellStart"/>
            <w:r>
              <w:rPr>
                <w:sz w:val="26"/>
                <w:szCs w:val="26"/>
              </w:rPr>
              <w:t>trình</w:t>
            </w:r>
            <w:proofErr w:type="spellEnd"/>
            <w:r>
              <w:rPr>
                <w:sz w:val="26"/>
                <w:szCs w:val="26"/>
              </w:rPr>
              <w:t xml:space="preserve"> </w:t>
            </w:r>
            <w:proofErr w:type="spellStart"/>
            <w:r>
              <w:rPr>
                <w:sz w:val="26"/>
                <w:szCs w:val="26"/>
              </w:rPr>
              <w:t>sử</w:t>
            </w:r>
            <w:proofErr w:type="spellEnd"/>
            <w:r>
              <w:rPr>
                <w:sz w:val="26"/>
                <w:szCs w:val="26"/>
              </w:rPr>
              <w:t xml:space="preserve"> </w:t>
            </w:r>
            <w:proofErr w:type="spellStart"/>
            <w:r>
              <w:rPr>
                <w:sz w:val="26"/>
                <w:szCs w:val="26"/>
              </w:rPr>
              <w:t>dụng</w:t>
            </w:r>
            <w:proofErr w:type="spellEnd"/>
          </w:p>
        </w:tc>
      </w:tr>
      <w:tr w:rsidR="006F3EFE" w14:paraId="30AE967A" w14:textId="77777777" w:rsidTr="00D509E8">
        <w:trPr>
          <w:cantSplit/>
          <w:trHeight w:val="297"/>
        </w:trPr>
        <w:tc>
          <w:tcPr>
            <w:tcW w:w="5000" w:type="pct"/>
            <w:gridSpan w:val="5"/>
            <w:tcBorders>
              <w:top w:val="single" w:sz="4" w:space="0" w:color="auto"/>
              <w:left w:val="single" w:sz="4" w:space="0" w:color="auto"/>
              <w:bottom w:val="single" w:sz="4" w:space="0" w:color="auto"/>
              <w:right w:val="single" w:sz="4" w:space="0" w:color="auto"/>
            </w:tcBorders>
          </w:tcPr>
          <w:p w14:paraId="5BF7135C" w14:textId="77777777" w:rsidR="006F3EFE" w:rsidRDefault="006F3EFE" w:rsidP="00D509E8">
            <w:pPr>
              <w:numPr>
                <w:ilvl w:val="0"/>
                <w:numId w:val="27"/>
              </w:numPr>
              <w:tabs>
                <w:tab w:val="left" w:pos="360"/>
              </w:tabs>
              <w:spacing w:before="40" w:after="40" w:line="259" w:lineRule="auto"/>
              <w:ind w:left="357" w:hanging="357"/>
              <w:rPr>
                <w:sz w:val="26"/>
                <w:szCs w:val="26"/>
                <w:lang w:val="pt-BR"/>
              </w:rPr>
            </w:pPr>
            <w:r>
              <w:rPr>
                <w:sz w:val="26"/>
                <w:szCs w:val="26"/>
                <w:lang w:val="pt-BR"/>
              </w:rPr>
              <w:t>Các sản phẩm khác</w:t>
            </w:r>
          </w:p>
        </w:tc>
      </w:tr>
      <w:tr w:rsidR="006F3EFE" w14:paraId="586A57F5" w14:textId="77777777" w:rsidTr="00D509E8">
        <w:trPr>
          <w:cantSplit/>
          <w:trHeight w:val="524"/>
        </w:trPr>
        <w:tc>
          <w:tcPr>
            <w:tcW w:w="286" w:type="pct"/>
          </w:tcPr>
          <w:p w14:paraId="34CF88EF" w14:textId="77777777" w:rsidR="006F3EFE" w:rsidRPr="00D509E8" w:rsidRDefault="006F3EFE" w:rsidP="00D509E8">
            <w:pPr>
              <w:widowControl w:val="0"/>
              <w:spacing w:before="40" w:after="40"/>
              <w:ind w:left="357" w:right="-14" w:hanging="357"/>
              <w:jc w:val="center"/>
              <w:rPr>
                <w:position w:val="-20"/>
                <w:sz w:val="26"/>
                <w:szCs w:val="26"/>
              </w:rPr>
            </w:pPr>
            <w:r w:rsidRPr="00D509E8">
              <w:rPr>
                <w:position w:val="-20"/>
                <w:sz w:val="26"/>
                <w:szCs w:val="26"/>
              </w:rPr>
              <w:t>17</w:t>
            </w:r>
          </w:p>
        </w:tc>
        <w:tc>
          <w:tcPr>
            <w:tcW w:w="4714" w:type="pct"/>
            <w:gridSpan w:val="4"/>
          </w:tcPr>
          <w:p w14:paraId="18C4FEA9" w14:textId="77777777" w:rsidR="006F3EFE" w:rsidRPr="00D509E8" w:rsidRDefault="006F3EFE" w:rsidP="00D509E8">
            <w:pPr>
              <w:widowControl w:val="0"/>
              <w:spacing w:before="40" w:after="40"/>
              <w:ind w:left="357" w:right="-14" w:hanging="357"/>
              <w:rPr>
                <w:position w:val="-20"/>
                <w:sz w:val="26"/>
                <w:szCs w:val="26"/>
              </w:rPr>
            </w:pPr>
            <w:proofErr w:type="spellStart"/>
            <w:r w:rsidRPr="00D509E8">
              <w:rPr>
                <w:position w:val="-20"/>
                <w:sz w:val="26"/>
                <w:szCs w:val="26"/>
              </w:rPr>
              <w:t>Yêu</w:t>
            </w:r>
            <w:proofErr w:type="spellEnd"/>
            <w:r w:rsidRPr="00D509E8">
              <w:rPr>
                <w:position w:val="-20"/>
                <w:sz w:val="26"/>
                <w:szCs w:val="26"/>
              </w:rPr>
              <w:t xml:space="preserve"> </w:t>
            </w:r>
            <w:proofErr w:type="spellStart"/>
            <w:r w:rsidRPr="00D509E8">
              <w:rPr>
                <w:position w:val="-20"/>
                <w:sz w:val="26"/>
                <w:szCs w:val="26"/>
              </w:rPr>
              <w:t>cầu</w:t>
            </w:r>
            <w:proofErr w:type="spellEnd"/>
            <w:r w:rsidRPr="00D509E8">
              <w:rPr>
                <w:position w:val="-20"/>
                <w:sz w:val="26"/>
                <w:szCs w:val="26"/>
              </w:rPr>
              <w:t xml:space="preserve"> </w:t>
            </w:r>
            <w:proofErr w:type="spellStart"/>
            <w:r w:rsidRPr="00D509E8">
              <w:rPr>
                <w:position w:val="-20"/>
                <w:sz w:val="26"/>
                <w:szCs w:val="26"/>
              </w:rPr>
              <w:t>sản</w:t>
            </w:r>
            <w:proofErr w:type="spellEnd"/>
            <w:r w:rsidRPr="00D509E8">
              <w:rPr>
                <w:position w:val="-20"/>
                <w:sz w:val="26"/>
                <w:szCs w:val="26"/>
              </w:rPr>
              <w:t xml:space="preserve"> </w:t>
            </w:r>
            <w:proofErr w:type="spellStart"/>
            <w:r w:rsidRPr="00D509E8">
              <w:rPr>
                <w:position w:val="-20"/>
                <w:sz w:val="26"/>
                <w:szCs w:val="26"/>
              </w:rPr>
              <w:t>phẩm</w:t>
            </w:r>
            <w:proofErr w:type="spellEnd"/>
            <w:r w:rsidRPr="00D509E8">
              <w:rPr>
                <w:position w:val="-20"/>
                <w:sz w:val="26"/>
                <w:szCs w:val="26"/>
              </w:rPr>
              <w:t xml:space="preserve"> </w:t>
            </w:r>
          </w:p>
        </w:tc>
      </w:tr>
      <w:tr w:rsidR="006F3EFE" w14:paraId="055C09E8" w14:textId="77777777" w:rsidTr="00D509E8">
        <w:trPr>
          <w:trHeight w:val="352"/>
        </w:trPr>
        <w:tc>
          <w:tcPr>
            <w:tcW w:w="286" w:type="pct"/>
          </w:tcPr>
          <w:p w14:paraId="02BD458C" w14:textId="77777777" w:rsidR="006F3EFE" w:rsidRPr="00E7298C" w:rsidRDefault="006F3EFE" w:rsidP="006F3EFE">
            <w:pPr>
              <w:spacing w:before="120"/>
              <w:jc w:val="center"/>
              <w:rPr>
                <w:b/>
                <w:sz w:val="26"/>
                <w:szCs w:val="26"/>
              </w:rPr>
            </w:pPr>
            <w:r w:rsidRPr="00E7298C">
              <w:rPr>
                <w:b/>
                <w:sz w:val="26"/>
                <w:szCs w:val="26"/>
              </w:rPr>
              <w:t>TT</w:t>
            </w:r>
          </w:p>
        </w:tc>
        <w:tc>
          <w:tcPr>
            <w:tcW w:w="1234" w:type="pct"/>
            <w:gridSpan w:val="2"/>
          </w:tcPr>
          <w:p w14:paraId="3221C2C8" w14:textId="77777777" w:rsidR="006F3EFE" w:rsidRPr="00E7298C" w:rsidRDefault="006F3EFE" w:rsidP="006F3EFE">
            <w:pPr>
              <w:spacing w:before="120"/>
              <w:jc w:val="center"/>
              <w:rPr>
                <w:b/>
                <w:sz w:val="26"/>
                <w:szCs w:val="26"/>
              </w:rPr>
            </w:pPr>
            <w:proofErr w:type="spellStart"/>
            <w:r w:rsidRPr="00E7298C">
              <w:rPr>
                <w:b/>
                <w:sz w:val="26"/>
                <w:szCs w:val="26"/>
              </w:rPr>
              <w:t>Tên</w:t>
            </w:r>
            <w:proofErr w:type="spellEnd"/>
            <w:r w:rsidRPr="00E7298C">
              <w:rPr>
                <w:b/>
                <w:sz w:val="26"/>
                <w:szCs w:val="26"/>
              </w:rPr>
              <w:t xml:space="preserve"> </w:t>
            </w:r>
            <w:proofErr w:type="spellStart"/>
            <w:r w:rsidRPr="00E7298C">
              <w:rPr>
                <w:b/>
                <w:sz w:val="26"/>
                <w:szCs w:val="26"/>
              </w:rPr>
              <w:t>sản</w:t>
            </w:r>
            <w:proofErr w:type="spellEnd"/>
            <w:r w:rsidRPr="00E7298C">
              <w:rPr>
                <w:b/>
                <w:sz w:val="26"/>
                <w:szCs w:val="26"/>
              </w:rPr>
              <w:t xml:space="preserve"> </w:t>
            </w:r>
            <w:proofErr w:type="spellStart"/>
            <w:r w:rsidRPr="00E7298C">
              <w:rPr>
                <w:b/>
                <w:sz w:val="26"/>
                <w:szCs w:val="26"/>
              </w:rPr>
              <w:t>phẩm</w:t>
            </w:r>
            <w:proofErr w:type="spellEnd"/>
          </w:p>
        </w:tc>
        <w:tc>
          <w:tcPr>
            <w:tcW w:w="2466" w:type="pct"/>
          </w:tcPr>
          <w:p w14:paraId="543A51F7" w14:textId="77777777" w:rsidR="006F3EFE" w:rsidRPr="00E7298C" w:rsidRDefault="006F3EFE" w:rsidP="006F3EFE">
            <w:pPr>
              <w:spacing w:before="120"/>
              <w:jc w:val="center"/>
              <w:rPr>
                <w:b/>
                <w:sz w:val="26"/>
                <w:szCs w:val="26"/>
              </w:rPr>
            </w:pPr>
            <w:proofErr w:type="spellStart"/>
            <w:r w:rsidRPr="00E7298C">
              <w:rPr>
                <w:b/>
                <w:sz w:val="26"/>
                <w:szCs w:val="26"/>
              </w:rPr>
              <w:t>Yêu</w:t>
            </w:r>
            <w:proofErr w:type="spellEnd"/>
            <w:r w:rsidRPr="00E7298C">
              <w:rPr>
                <w:b/>
                <w:sz w:val="26"/>
                <w:szCs w:val="26"/>
              </w:rPr>
              <w:t xml:space="preserve"> </w:t>
            </w:r>
            <w:proofErr w:type="spellStart"/>
            <w:r w:rsidRPr="00E7298C">
              <w:rPr>
                <w:b/>
                <w:sz w:val="26"/>
                <w:szCs w:val="26"/>
              </w:rPr>
              <w:t>cầu</w:t>
            </w:r>
            <w:proofErr w:type="spellEnd"/>
            <w:r w:rsidRPr="00E7298C">
              <w:rPr>
                <w:b/>
                <w:sz w:val="26"/>
                <w:szCs w:val="26"/>
              </w:rPr>
              <w:t xml:space="preserve"> khoa </w:t>
            </w:r>
            <w:proofErr w:type="spellStart"/>
            <w:r w:rsidRPr="00E7298C">
              <w:rPr>
                <w:b/>
                <w:sz w:val="26"/>
                <w:szCs w:val="26"/>
              </w:rPr>
              <w:t>học</w:t>
            </w:r>
            <w:proofErr w:type="spellEnd"/>
          </w:p>
        </w:tc>
        <w:tc>
          <w:tcPr>
            <w:tcW w:w="1015" w:type="pct"/>
          </w:tcPr>
          <w:p w14:paraId="5C67635F" w14:textId="77777777" w:rsidR="006F3EFE" w:rsidRPr="00E7298C" w:rsidRDefault="006F3EFE" w:rsidP="006F3EFE">
            <w:pPr>
              <w:spacing w:before="120"/>
              <w:jc w:val="center"/>
              <w:rPr>
                <w:b/>
                <w:sz w:val="26"/>
                <w:szCs w:val="26"/>
              </w:rPr>
            </w:pPr>
            <w:proofErr w:type="spellStart"/>
            <w:r w:rsidRPr="00E7298C">
              <w:rPr>
                <w:b/>
                <w:sz w:val="26"/>
                <w:szCs w:val="26"/>
              </w:rPr>
              <w:t>Ghi</w:t>
            </w:r>
            <w:proofErr w:type="spellEnd"/>
            <w:r w:rsidRPr="00E7298C">
              <w:rPr>
                <w:b/>
                <w:sz w:val="26"/>
                <w:szCs w:val="26"/>
              </w:rPr>
              <w:t xml:space="preserve"> </w:t>
            </w:r>
            <w:proofErr w:type="spellStart"/>
            <w:r w:rsidRPr="00E7298C">
              <w:rPr>
                <w:b/>
                <w:sz w:val="26"/>
                <w:szCs w:val="26"/>
              </w:rPr>
              <w:t>chú</w:t>
            </w:r>
            <w:proofErr w:type="spellEnd"/>
          </w:p>
        </w:tc>
      </w:tr>
      <w:tr w:rsidR="006F3EFE" w14:paraId="582E63B4" w14:textId="77777777" w:rsidTr="00D509E8">
        <w:tc>
          <w:tcPr>
            <w:tcW w:w="286" w:type="pct"/>
          </w:tcPr>
          <w:p w14:paraId="36F4CD51" w14:textId="77777777" w:rsidR="006F3EFE" w:rsidRPr="00D509E8" w:rsidRDefault="006F3EFE" w:rsidP="006F3EFE">
            <w:pPr>
              <w:spacing w:before="120"/>
              <w:jc w:val="center"/>
              <w:rPr>
                <w:sz w:val="26"/>
                <w:szCs w:val="26"/>
              </w:rPr>
            </w:pPr>
            <w:r w:rsidRPr="00D509E8">
              <w:rPr>
                <w:sz w:val="26"/>
                <w:szCs w:val="26"/>
              </w:rPr>
              <w:t>(1)</w:t>
            </w:r>
          </w:p>
        </w:tc>
        <w:tc>
          <w:tcPr>
            <w:tcW w:w="1234" w:type="pct"/>
            <w:gridSpan w:val="2"/>
          </w:tcPr>
          <w:p w14:paraId="68757391" w14:textId="77777777" w:rsidR="006F3EFE" w:rsidRPr="00D509E8" w:rsidRDefault="006F3EFE" w:rsidP="006F3EFE">
            <w:pPr>
              <w:spacing w:before="120"/>
              <w:jc w:val="center"/>
              <w:rPr>
                <w:sz w:val="26"/>
                <w:szCs w:val="26"/>
              </w:rPr>
            </w:pPr>
            <w:r w:rsidRPr="00D509E8">
              <w:rPr>
                <w:sz w:val="26"/>
                <w:szCs w:val="26"/>
              </w:rPr>
              <w:t>(2)</w:t>
            </w:r>
          </w:p>
        </w:tc>
        <w:tc>
          <w:tcPr>
            <w:tcW w:w="2466" w:type="pct"/>
          </w:tcPr>
          <w:p w14:paraId="7CDF6507" w14:textId="77777777" w:rsidR="006F3EFE" w:rsidRPr="00D509E8" w:rsidRDefault="006F3EFE" w:rsidP="006F3EFE">
            <w:pPr>
              <w:spacing w:before="120"/>
              <w:jc w:val="center"/>
              <w:rPr>
                <w:sz w:val="26"/>
                <w:szCs w:val="26"/>
              </w:rPr>
            </w:pPr>
            <w:r w:rsidRPr="00D509E8">
              <w:rPr>
                <w:sz w:val="26"/>
                <w:szCs w:val="26"/>
              </w:rPr>
              <w:t>(3)</w:t>
            </w:r>
          </w:p>
        </w:tc>
        <w:tc>
          <w:tcPr>
            <w:tcW w:w="1015" w:type="pct"/>
          </w:tcPr>
          <w:p w14:paraId="2133B834" w14:textId="77777777" w:rsidR="006F3EFE" w:rsidRPr="00D509E8" w:rsidRDefault="006F3EFE" w:rsidP="006F3EFE">
            <w:pPr>
              <w:spacing w:before="120"/>
              <w:jc w:val="center"/>
              <w:rPr>
                <w:sz w:val="26"/>
                <w:szCs w:val="26"/>
              </w:rPr>
            </w:pPr>
            <w:r w:rsidRPr="00D509E8">
              <w:rPr>
                <w:sz w:val="26"/>
                <w:szCs w:val="26"/>
              </w:rPr>
              <w:t>(4)</w:t>
            </w:r>
          </w:p>
        </w:tc>
      </w:tr>
      <w:tr w:rsidR="006F3EFE" w14:paraId="70AD775F" w14:textId="77777777" w:rsidTr="00D509E8">
        <w:tc>
          <w:tcPr>
            <w:tcW w:w="286" w:type="pct"/>
          </w:tcPr>
          <w:p w14:paraId="06B3CECE" w14:textId="77777777" w:rsidR="006F3EFE" w:rsidRPr="00D509E8" w:rsidRDefault="006F3EFE" w:rsidP="006F3EFE">
            <w:pPr>
              <w:spacing w:before="120"/>
              <w:jc w:val="center"/>
              <w:rPr>
                <w:sz w:val="26"/>
                <w:szCs w:val="26"/>
              </w:rPr>
            </w:pPr>
            <w:r w:rsidRPr="00D509E8">
              <w:rPr>
                <w:sz w:val="26"/>
                <w:szCs w:val="26"/>
              </w:rPr>
              <w:t>1</w:t>
            </w:r>
          </w:p>
        </w:tc>
        <w:tc>
          <w:tcPr>
            <w:tcW w:w="1234" w:type="pct"/>
            <w:gridSpan w:val="2"/>
          </w:tcPr>
          <w:p w14:paraId="3B116338" w14:textId="77777777" w:rsidR="006F3EFE" w:rsidRPr="00D509E8" w:rsidRDefault="006F3EFE" w:rsidP="006F3EFE">
            <w:pPr>
              <w:spacing w:before="120"/>
              <w:rPr>
                <w:sz w:val="26"/>
                <w:szCs w:val="26"/>
              </w:rPr>
            </w:pPr>
          </w:p>
        </w:tc>
        <w:tc>
          <w:tcPr>
            <w:tcW w:w="2466" w:type="pct"/>
          </w:tcPr>
          <w:p w14:paraId="25181F88" w14:textId="77777777" w:rsidR="006F3EFE" w:rsidRPr="00D509E8" w:rsidRDefault="006F3EFE" w:rsidP="006F3EFE">
            <w:pPr>
              <w:spacing w:before="120"/>
              <w:rPr>
                <w:sz w:val="26"/>
                <w:szCs w:val="26"/>
              </w:rPr>
            </w:pPr>
          </w:p>
        </w:tc>
        <w:tc>
          <w:tcPr>
            <w:tcW w:w="1015" w:type="pct"/>
          </w:tcPr>
          <w:p w14:paraId="297E631F" w14:textId="77777777" w:rsidR="006F3EFE" w:rsidRPr="00D509E8" w:rsidRDefault="006F3EFE" w:rsidP="006F3EFE">
            <w:pPr>
              <w:spacing w:before="120"/>
              <w:rPr>
                <w:sz w:val="26"/>
                <w:szCs w:val="26"/>
              </w:rPr>
            </w:pPr>
          </w:p>
        </w:tc>
      </w:tr>
      <w:tr w:rsidR="006F3EFE" w14:paraId="427024B0" w14:textId="77777777" w:rsidTr="00D509E8">
        <w:tc>
          <w:tcPr>
            <w:tcW w:w="286" w:type="pct"/>
          </w:tcPr>
          <w:p w14:paraId="49C972EB" w14:textId="77777777" w:rsidR="006F3EFE" w:rsidRPr="00D509E8" w:rsidRDefault="006F3EFE" w:rsidP="006F3EFE">
            <w:pPr>
              <w:spacing w:before="120"/>
              <w:jc w:val="center"/>
              <w:rPr>
                <w:sz w:val="26"/>
                <w:szCs w:val="26"/>
              </w:rPr>
            </w:pPr>
            <w:r w:rsidRPr="00D509E8">
              <w:rPr>
                <w:sz w:val="26"/>
                <w:szCs w:val="26"/>
              </w:rPr>
              <w:t>2</w:t>
            </w:r>
          </w:p>
        </w:tc>
        <w:tc>
          <w:tcPr>
            <w:tcW w:w="1234" w:type="pct"/>
            <w:gridSpan w:val="2"/>
          </w:tcPr>
          <w:p w14:paraId="504A8181" w14:textId="77777777" w:rsidR="006F3EFE" w:rsidRPr="00D509E8" w:rsidRDefault="006F3EFE" w:rsidP="006F3EFE">
            <w:pPr>
              <w:spacing w:before="120"/>
              <w:rPr>
                <w:sz w:val="26"/>
                <w:szCs w:val="26"/>
              </w:rPr>
            </w:pPr>
          </w:p>
        </w:tc>
        <w:tc>
          <w:tcPr>
            <w:tcW w:w="2466" w:type="pct"/>
          </w:tcPr>
          <w:p w14:paraId="55570D6D" w14:textId="77777777" w:rsidR="006F3EFE" w:rsidRPr="00D509E8" w:rsidRDefault="006F3EFE" w:rsidP="006F3EFE">
            <w:pPr>
              <w:spacing w:before="120"/>
              <w:rPr>
                <w:sz w:val="26"/>
                <w:szCs w:val="26"/>
              </w:rPr>
            </w:pPr>
          </w:p>
        </w:tc>
        <w:tc>
          <w:tcPr>
            <w:tcW w:w="1015" w:type="pct"/>
          </w:tcPr>
          <w:p w14:paraId="07AAE717" w14:textId="77777777" w:rsidR="006F3EFE" w:rsidRPr="00D509E8" w:rsidRDefault="006F3EFE" w:rsidP="006F3EFE">
            <w:pPr>
              <w:spacing w:before="120"/>
              <w:rPr>
                <w:sz w:val="26"/>
                <w:szCs w:val="26"/>
              </w:rPr>
            </w:pPr>
          </w:p>
        </w:tc>
      </w:tr>
      <w:tr w:rsidR="006F3EFE" w14:paraId="23193868" w14:textId="77777777" w:rsidTr="00D509E8">
        <w:tc>
          <w:tcPr>
            <w:tcW w:w="286" w:type="pct"/>
            <w:tcBorders>
              <w:bottom w:val="single" w:sz="6" w:space="0" w:color="auto"/>
            </w:tcBorders>
          </w:tcPr>
          <w:p w14:paraId="633C4AC7" w14:textId="77777777" w:rsidR="006F3EFE" w:rsidRPr="00D509E8" w:rsidRDefault="006F3EFE" w:rsidP="006F3EFE">
            <w:pPr>
              <w:spacing w:before="120"/>
              <w:jc w:val="center"/>
              <w:rPr>
                <w:sz w:val="26"/>
                <w:szCs w:val="26"/>
              </w:rPr>
            </w:pPr>
            <w:r w:rsidRPr="00D509E8">
              <w:rPr>
                <w:sz w:val="26"/>
                <w:szCs w:val="26"/>
              </w:rPr>
              <w:t>3</w:t>
            </w:r>
          </w:p>
        </w:tc>
        <w:tc>
          <w:tcPr>
            <w:tcW w:w="1234" w:type="pct"/>
            <w:gridSpan w:val="2"/>
          </w:tcPr>
          <w:p w14:paraId="1B0DA224" w14:textId="77777777" w:rsidR="006F3EFE" w:rsidRPr="00D509E8" w:rsidRDefault="006F3EFE" w:rsidP="006F3EFE">
            <w:pPr>
              <w:spacing w:before="120"/>
              <w:rPr>
                <w:sz w:val="26"/>
                <w:szCs w:val="26"/>
              </w:rPr>
            </w:pPr>
          </w:p>
        </w:tc>
        <w:tc>
          <w:tcPr>
            <w:tcW w:w="2466" w:type="pct"/>
          </w:tcPr>
          <w:p w14:paraId="7511FD7E" w14:textId="77777777" w:rsidR="006F3EFE" w:rsidRPr="00D509E8" w:rsidRDefault="006F3EFE" w:rsidP="006F3EFE">
            <w:pPr>
              <w:spacing w:before="120"/>
              <w:rPr>
                <w:sz w:val="26"/>
                <w:szCs w:val="26"/>
              </w:rPr>
            </w:pPr>
          </w:p>
        </w:tc>
        <w:tc>
          <w:tcPr>
            <w:tcW w:w="1015" w:type="pct"/>
          </w:tcPr>
          <w:p w14:paraId="4E36B060" w14:textId="77777777" w:rsidR="006F3EFE" w:rsidRPr="00D509E8" w:rsidRDefault="006F3EFE" w:rsidP="006F3EFE">
            <w:pPr>
              <w:spacing w:before="120"/>
              <w:rPr>
                <w:sz w:val="26"/>
                <w:szCs w:val="26"/>
              </w:rPr>
            </w:pPr>
          </w:p>
        </w:tc>
      </w:tr>
      <w:tr w:rsidR="006F3EFE" w14:paraId="21EFF2CF" w14:textId="77777777" w:rsidTr="00D509E8">
        <w:trPr>
          <w:cantSplit/>
        </w:trPr>
        <w:tc>
          <w:tcPr>
            <w:tcW w:w="286" w:type="pct"/>
            <w:tcBorders>
              <w:bottom w:val="single" w:sz="4" w:space="0" w:color="auto"/>
            </w:tcBorders>
          </w:tcPr>
          <w:p w14:paraId="1995A5FB" w14:textId="77777777" w:rsidR="006F3EFE" w:rsidRPr="00D509E8" w:rsidRDefault="006F3EFE" w:rsidP="006F3EFE">
            <w:pPr>
              <w:widowControl w:val="0"/>
              <w:spacing w:before="120"/>
              <w:ind w:left="360" w:right="-14" w:hanging="360"/>
              <w:jc w:val="center"/>
              <w:rPr>
                <w:position w:val="-20"/>
                <w:sz w:val="26"/>
                <w:szCs w:val="26"/>
              </w:rPr>
            </w:pPr>
            <w:r w:rsidRPr="00D509E8">
              <w:rPr>
                <w:position w:val="-20"/>
                <w:sz w:val="26"/>
                <w:szCs w:val="26"/>
              </w:rPr>
              <w:t>18</w:t>
            </w:r>
          </w:p>
        </w:tc>
        <w:tc>
          <w:tcPr>
            <w:tcW w:w="4714" w:type="pct"/>
            <w:gridSpan w:val="4"/>
            <w:tcBorders>
              <w:bottom w:val="nil"/>
            </w:tcBorders>
          </w:tcPr>
          <w:p w14:paraId="1D0D4A81" w14:textId="77777777" w:rsidR="006F3EFE" w:rsidRPr="00D509E8" w:rsidRDefault="006F3EFE" w:rsidP="006F3EFE">
            <w:pPr>
              <w:widowControl w:val="0"/>
              <w:spacing w:before="120"/>
              <w:ind w:right="-18"/>
              <w:rPr>
                <w:sz w:val="26"/>
                <w:szCs w:val="26"/>
              </w:rPr>
            </w:pPr>
            <w:r w:rsidRPr="00D509E8">
              <w:rPr>
                <w:sz w:val="26"/>
                <w:szCs w:val="26"/>
              </w:rPr>
              <w:t xml:space="preserve">Phương </w:t>
            </w:r>
            <w:proofErr w:type="spellStart"/>
            <w:r w:rsidRPr="00D509E8">
              <w:rPr>
                <w:sz w:val="26"/>
                <w:szCs w:val="26"/>
              </w:rPr>
              <w:t>thức</w:t>
            </w:r>
            <w:proofErr w:type="spellEnd"/>
            <w:r w:rsidRPr="00D509E8">
              <w:rPr>
                <w:sz w:val="26"/>
                <w:szCs w:val="26"/>
              </w:rPr>
              <w:t xml:space="preserve"> </w:t>
            </w:r>
            <w:proofErr w:type="spellStart"/>
            <w:r w:rsidRPr="00D509E8">
              <w:rPr>
                <w:sz w:val="26"/>
                <w:szCs w:val="26"/>
              </w:rPr>
              <w:t>chuyển</w:t>
            </w:r>
            <w:proofErr w:type="spellEnd"/>
            <w:r w:rsidRPr="00D509E8">
              <w:rPr>
                <w:sz w:val="26"/>
                <w:szCs w:val="26"/>
              </w:rPr>
              <w:t xml:space="preserve"> </w:t>
            </w:r>
            <w:proofErr w:type="spellStart"/>
            <w:r w:rsidRPr="00D509E8">
              <w:rPr>
                <w:sz w:val="26"/>
                <w:szCs w:val="26"/>
              </w:rPr>
              <w:t>giao</w:t>
            </w:r>
            <w:proofErr w:type="spellEnd"/>
            <w:r w:rsidRPr="00D509E8">
              <w:rPr>
                <w:sz w:val="26"/>
                <w:szCs w:val="26"/>
              </w:rPr>
              <w:t xml:space="preserve"> </w:t>
            </w:r>
            <w:proofErr w:type="spellStart"/>
            <w:r w:rsidRPr="00D509E8">
              <w:rPr>
                <w:sz w:val="26"/>
                <w:szCs w:val="26"/>
              </w:rPr>
              <w:t>kết</w:t>
            </w:r>
            <w:proofErr w:type="spellEnd"/>
            <w:r w:rsidRPr="00D509E8">
              <w:rPr>
                <w:sz w:val="26"/>
                <w:szCs w:val="26"/>
              </w:rPr>
              <w:t xml:space="preserve"> </w:t>
            </w:r>
            <w:proofErr w:type="spellStart"/>
            <w:r w:rsidRPr="00D509E8">
              <w:rPr>
                <w:sz w:val="26"/>
                <w:szCs w:val="26"/>
              </w:rPr>
              <w:t>quả</w:t>
            </w:r>
            <w:proofErr w:type="spellEnd"/>
            <w:r w:rsidRPr="00D509E8">
              <w:rPr>
                <w:sz w:val="26"/>
                <w:szCs w:val="26"/>
              </w:rPr>
              <w:t xml:space="preserve"> </w:t>
            </w:r>
            <w:proofErr w:type="spellStart"/>
            <w:r w:rsidRPr="00D509E8">
              <w:rPr>
                <w:sz w:val="26"/>
                <w:szCs w:val="26"/>
              </w:rPr>
              <w:t>nghiên</w:t>
            </w:r>
            <w:proofErr w:type="spellEnd"/>
            <w:r w:rsidRPr="00D509E8">
              <w:rPr>
                <w:sz w:val="26"/>
                <w:szCs w:val="26"/>
              </w:rPr>
              <w:t xml:space="preserve"> </w:t>
            </w:r>
            <w:proofErr w:type="spellStart"/>
            <w:r w:rsidRPr="00D509E8">
              <w:rPr>
                <w:sz w:val="26"/>
                <w:szCs w:val="26"/>
              </w:rPr>
              <w:t>cứu</w:t>
            </w:r>
            <w:proofErr w:type="spellEnd"/>
          </w:p>
        </w:tc>
      </w:tr>
      <w:tr w:rsidR="006F3EFE" w14:paraId="67DAB16B" w14:textId="77777777" w:rsidTr="00D509E8">
        <w:tc>
          <w:tcPr>
            <w:tcW w:w="5000" w:type="pct"/>
            <w:gridSpan w:val="5"/>
            <w:tcBorders>
              <w:top w:val="nil"/>
              <w:bottom w:val="single" w:sz="4" w:space="0" w:color="auto"/>
            </w:tcBorders>
          </w:tcPr>
          <w:p w14:paraId="1D552E37" w14:textId="2608D9A9" w:rsidR="006F3EFE" w:rsidRDefault="006F3EFE" w:rsidP="006F3EFE">
            <w:pPr>
              <w:widowControl w:val="0"/>
              <w:spacing w:before="120"/>
              <w:ind w:right="-18"/>
              <w:rPr>
                <w:b/>
                <w:sz w:val="26"/>
                <w:szCs w:val="26"/>
              </w:rPr>
            </w:pPr>
            <w:r>
              <w:rPr>
                <w:sz w:val="26"/>
                <w:szCs w:val="26"/>
              </w:rPr>
              <w:t xml:space="preserve"> </w:t>
            </w:r>
          </w:p>
        </w:tc>
      </w:tr>
      <w:tr w:rsidR="006F3EFE" w14:paraId="685A93DA" w14:textId="77777777" w:rsidTr="00D509E8">
        <w:trPr>
          <w:cantSplit/>
        </w:trPr>
        <w:tc>
          <w:tcPr>
            <w:tcW w:w="337" w:type="pct"/>
            <w:gridSpan w:val="2"/>
            <w:tcBorders>
              <w:top w:val="single" w:sz="4" w:space="0" w:color="auto"/>
            </w:tcBorders>
          </w:tcPr>
          <w:p w14:paraId="4BD553FA" w14:textId="77777777" w:rsidR="006F3EFE" w:rsidRPr="00D509E8" w:rsidRDefault="006F3EFE" w:rsidP="006F3EFE">
            <w:pPr>
              <w:widowControl w:val="0"/>
              <w:spacing w:before="120"/>
              <w:ind w:left="360" w:right="-14" w:hanging="360"/>
              <w:jc w:val="center"/>
              <w:rPr>
                <w:position w:val="-20"/>
                <w:sz w:val="26"/>
                <w:szCs w:val="26"/>
              </w:rPr>
            </w:pPr>
            <w:r w:rsidRPr="00D509E8">
              <w:rPr>
                <w:position w:val="-20"/>
                <w:sz w:val="26"/>
                <w:szCs w:val="26"/>
              </w:rPr>
              <w:t>19</w:t>
            </w:r>
          </w:p>
        </w:tc>
        <w:tc>
          <w:tcPr>
            <w:tcW w:w="4663" w:type="pct"/>
            <w:gridSpan w:val="3"/>
            <w:tcBorders>
              <w:top w:val="single" w:sz="4" w:space="0" w:color="auto"/>
              <w:bottom w:val="nil"/>
            </w:tcBorders>
          </w:tcPr>
          <w:p w14:paraId="52036C32" w14:textId="77777777" w:rsidR="006F3EFE" w:rsidRPr="00D509E8" w:rsidRDefault="006F3EFE" w:rsidP="006F3EFE">
            <w:pPr>
              <w:widowControl w:val="0"/>
              <w:spacing w:before="120"/>
              <w:ind w:right="-18"/>
              <w:jc w:val="both"/>
              <w:rPr>
                <w:sz w:val="26"/>
                <w:szCs w:val="26"/>
              </w:rPr>
            </w:pPr>
            <w:r w:rsidRPr="00D509E8">
              <w:rPr>
                <w:sz w:val="26"/>
                <w:szCs w:val="26"/>
              </w:rPr>
              <w:t xml:space="preserve">Các </w:t>
            </w:r>
            <w:proofErr w:type="spellStart"/>
            <w:r w:rsidRPr="00D509E8">
              <w:rPr>
                <w:sz w:val="26"/>
                <w:szCs w:val="26"/>
              </w:rPr>
              <w:t>tác</w:t>
            </w:r>
            <w:proofErr w:type="spellEnd"/>
            <w:r w:rsidRPr="00D509E8">
              <w:rPr>
                <w:sz w:val="26"/>
                <w:szCs w:val="26"/>
              </w:rPr>
              <w:t xml:space="preserve"> </w:t>
            </w:r>
            <w:proofErr w:type="spellStart"/>
            <w:r w:rsidRPr="00D509E8">
              <w:rPr>
                <w:sz w:val="26"/>
                <w:szCs w:val="26"/>
              </w:rPr>
              <w:t>động</w:t>
            </w:r>
            <w:proofErr w:type="spellEnd"/>
            <w:r w:rsidRPr="00D509E8">
              <w:rPr>
                <w:sz w:val="26"/>
                <w:szCs w:val="26"/>
              </w:rPr>
              <w:t xml:space="preserve"> </w:t>
            </w:r>
            <w:proofErr w:type="spellStart"/>
            <w:r w:rsidRPr="00D509E8">
              <w:rPr>
                <w:sz w:val="26"/>
                <w:szCs w:val="26"/>
              </w:rPr>
              <w:t>của</w:t>
            </w:r>
            <w:proofErr w:type="spellEnd"/>
            <w:r w:rsidRPr="00D509E8">
              <w:rPr>
                <w:sz w:val="26"/>
                <w:szCs w:val="26"/>
              </w:rPr>
              <w:t xml:space="preserve"> </w:t>
            </w:r>
            <w:proofErr w:type="spellStart"/>
            <w:r w:rsidRPr="00D509E8">
              <w:rPr>
                <w:sz w:val="26"/>
                <w:szCs w:val="26"/>
              </w:rPr>
              <w:t>kết</w:t>
            </w:r>
            <w:proofErr w:type="spellEnd"/>
            <w:r w:rsidRPr="00D509E8">
              <w:rPr>
                <w:sz w:val="26"/>
                <w:szCs w:val="26"/>
              </w:rPr>
              <w:t xml:space="preserve"> </w:t>
            </w:r>
            <w:proofErr w:type="spellStart"/>
            <w:r w:rsidRPr="00D509E8">
              <w:rPr>
                <w:sz w:val="26"/>
                <w:szCs w:val="26"/>
              </w:rPr>
              <w:t>quả</w:t>
            </w:r>
            <w:proofErr w:type="spellEnd"/>
            <w:r w:rsidRPr="00D509E8">
              <w:rPr>
                <w:sz w:val="26"/>
                <w:szCs w:val="26"/>
              </w:rPr>
              <w:t xml:space="preserve"> </w:t>
            </w:r>
            <w:proofErr w:type="spellStart"/>
            <w:r w:rsidRPr="00D509E8">
              <w:rPr>
                <w:sz w:val="26"/>
                <w:szCs w:val="26"/>
              </w:rPr>
              <w:t>nghiên</w:t>
            </w:r>
            <w:proofErr w:type="spellEnd"/>
            <w:r w:rsidRPr="00D509E8">
              <w:rPr>
                <w:sz w:val="26"/>
                <w:szCs w:val="26"/>
              </w:rPr>
              <w:t xml:space="preserve"> </w:t>
            </w:r>
            <w:proofErr w:type="spellStart"/>
            <w:r w:rsidRPr="00D509E8">
              <w:rPr>
                <w:sz w:val="26"/>
                <w:szCs w:val="26"/>
              </w:rPr>
              <w:t>cứu</w:t>
            </w:r>
            <w:proofErr w:type="spellEnd"/>
            <w:r w:rsidRPr="00D509E8">
              <w:rPr>
                <w:sz w:val="26"/>
                <w:szCs w:val="26"/>
              </w:rPr>
              <w:t xml:space="preserve"> (</w:t>
            </w:r>
            <w:proofErr w:type="spellStart"/>
            <w:r w:rsidRPr="00D509E8">
              <w:rPr>
                <w:sz w:val="26"/>
                <w:szCs w:val="26"/>
              </w:rPr>
              <w:t>ngoài</w:t>
            </w:r>
            <w:proofErr w:type="spellEnd"/>
            <w:r w:rsidRPr="00D509E8">
              <w:rPr>
                <w:sz w:val="26"/>
                <w:szCs w:val="26"/>
              </w:rPr>
              <w:t xml:space="preserve"> </w:t>
            </w:r>
            <w:proofErr w:type="spellStart"/>
            <w:r w:rsidRPr="00D509E8">
              <w:rPr>
                <w:sz w:val="26"/>
                <w:szCs w:val="26"/>
              </w:rPr>
              <w:t>tác</w:t>
            </w:r>
            <w:proofErr w:type="spellEnd"/>
            <w:r w:rsidRPr="00D509E8">
              <w:rPr>
                <w:sz w:val="26"/>
                <w:szCs w:val="26"/>
              </w:rPr>
              <w:t xml:space="preserve"> </w:t>
            </w:r>
            <w:proofErr w:type="spellStart"/>
            <w:r w:rsidRPr="00D509E8">
              <w:rPr>
                <w:sz w:val="26"/>
                <w:szCs w:val="26"/>
              </w:rPr>
              <w:t>động</w:t>
            </w:r>
            <w:proofErr w:type="spellEnd"/>
            <w:r w:rsidRPr="00D509E8">
              <w:rPr>
                <w:sz w:val="26"/>
                <w:szCs w:val="26"/>
              </w:rPr>
              <w:t xml:space="preserve"> </w:t>
            </w:r>
            <w:proofErr w:type="spellStart"/>
            <w:r w:rsidRPr="00D509E8">
              <w:rPr>
                <w:sz w:val="26"/>
                <w:szCs w:val="26"/>
              </w:rPr>
              <w:t>đã</w:t>
            </w:r>
            <w:proofErr w:type="spellEnd"/>
            <w:r w:rsidRPr="00D509E8">
              <w:rPr>
                <w:sz w:val="26"/>
                <w:szCs w:val="26"/>
              </w:rPr>
              <w:t xml:space="preserve"> </w:t>
            </w:r>
            <w:proofErr w:type="spellStart"/>
            <w:r w:rsidRPr="00D509E8">
              <w:rPr>
                <w:sz w:val="26"/>
                <w:szCs w:val="26"/>
              </w:rPr>
              <w:t>nêu</w:t>
            </w:r>
            <w:proofErr w:type="spellEnd"/>
            <w:r w:rsidRPr="00D509E8">
              <w:rPr>
                <w:sz w:val="26"/>
                <w:szCs w:val="26"/>
              </w:rPr>
              <w:t xml:space="preserve"> </w:t>
            </w:r>
            <w:proofErr w:type="spellStart"/>
            <w:r w:rsidRPr="00D509E8">
              <w:rPr>
                <w:sz w:val="26"/>
                <w:szCs w:val="26"/>
              </w:rPr>
              <w:t>tại</w:t>
            </w:r>
            <w:proofErr w:type="spellEnd"/>
            <w:r w:rsidRPr="00D509E8">
              <w:rPr>
                <w:sz w:val="26"/>
                <w:szCs w:val="26"/>
              </w:rPr>
              <w:t xml:space="preserve"> </w:t>
            </w:r>
            <w:proofErr w:type="spellStart"/>
            <w:r w:rsidRPr="00D509E8">
              <w:rPr>
                <w:sz w:val="26"/>
                <w:szCs w:val="26"/>
              </w:rPr>
              <w:t>mục</w:t>
            </w:r>
            <w:proofErr w:type="spellEnd"/>
            <w:r w:rsidRPr="00D509E8">
              <w:rPr>
                <w:sz w:val="26"/>
                <w:szCs w:val="26"/>
              </w:rPr>
              <w:t xml:space="preserve"> 18 </w:t>
            </w:r>
            <w:proofErr w:type="spellStart"/>
            <w:r w:rsidRPr="00D509E8">
              <w:rPr>
                <w:sz w:val="26"/>
                <w:szCs w:val="26"/>
              </w:rPr>
              <w:t>trên</w:t>
            </w:r>
            <w:proofErr w:type="spellEnd"/>
            <w:r w:rsidRPr="00D509E8">
              <w:rPr>
                <w:sz w:val="26"/>
                <w:szCs w:val="26"/>
              </w:rPr>
              <w:t xml:space="preserve"> </w:t>
            </w:r>
            <w:proofErr w:type="spellStart"/>
            <w:r w:rsidRPr="00D509E8">
              <w:rPr>
                <w:sz w:val="26"/>
                <w:szCs w:val="26"/>
              </w:rPr>
              <w:t>đây</w:t>
            </w:r>
            <w:proofErr w:type="spellEnd"/>
            <w:r w:rsidRPr="00D509E8">
              <w:rPr>
                <w:sz w:val="26"/>
                <w:szCs w:val="26"/>
              </w:rPr>
              <w:t>)</w:t>
            </w:r>
          </w:p>
        </w:tc>
      </w:tr>
      <w:tr w:rsidR="006F3EFE" w:rsidRPr="00517151" w14:paraId="26E8285E" w14:textId="77777777" w:rsidTr="00D509E8">
        <w:tc>
          <w:tcPr>
            <w:tcW w:w="5000" w:type="pct"/>
            <w:gridSpan w:val="5"/>
            <w:tcBorders>
              <w:top w:val="nil"/>
            </w:tcBorders>
          </w:tcPr>
          <w:p w14:paraId="3969AAE1" w14:textId="21BB0AD5" w:rsidR="006F3EFE" w:rsidRPr="00D509E8" w:rsidRDefault="006F3EFE" w:rsidP="006F3EFE">
            <w:pPr>
              <w:widowControl w:val="0"/>
              <w:numPr>
                <w:ilvl w:val="0"/>
                <w:numId w:val="25"/>
              </w:numPr>
              <w:tabs>
                <w:tab w:val="left" w:pos="360"/>
              </w:tabs>
              <w:spacing w:before="120" w:after="160" w:line="259" w:lineRule="auto"/>
              <w:ind w:right="-18"/>
              <w:jc w:val="both"/>
              <w:rPr>
                <w:sz w:val="26"/>
                <w:szCs w:val="26"/>
                <w:lang w:val="pt-BR"/>
              </w:rPr>
            </w:pPr>
            <w:r w:rsidRPr="00D509E8">
              <w:rPr>
                <w:sz w:val="26"/>
                <w:szCs w:val="26"/>
                <w:lang w:val="pt-BR"/>
              </w:rPr>
              <w:t>Bồi dưỡng, đào tạo cán bộ KH&amp;CN</w:t>
            </w:r>
          </w:p>
          <w:p w14:paraId="4F34BBA5" w14:textId="4A597F4A" w:rsidR="006F3EFE" w:rsidRPr="00D509E8" w:rsidRDefault="006F3EFE" w:rsidP="00D509E8">
            <w:pPr>
              <w:widowControl w:val="0"/>
              <w:numPr>
                <w:ilvl w:val="0"/>
                <w:numId w:val="25"/>
              </w:numPr>
              <w:tabs>
                <w:tab w:val="left" w:pos="360"/>
              </w:tabs>
              <w:spacing w:before="120" w:after="160" w:line="259" w:lineRule="auto"/>
              <w:ind w:right="-18"/>
              <w:jc w:val="both"/>
              <w:rPr>
                <w:sz w:val="26"/>
                <w:szCs w:val="26"/>
                <w:lang w:val="pt-BR"/>
              </w:rPr>
            </w:pPr>
            <w:r w:rsidRPr="00D509E8">
              <w:rPr>
                <w:sz w:val="26"/>
                <w:szCs w:val="26"/>
                <w:lang w:val="pt-BR"/>
              </w:rPr>
              <w:t>Đối với lĩnh vực khoa học có liên quan:</w:t>
            </w:r>
          </w:p>
          <w:p w14:paraId="32941C3D" w14:textId="716007A5" w:rsidR="006F3EFE" w:rsidRPr="00D509E8" w:rsidRDefault="006F3EFE" w:rsidP="006F3EFE">
            <w:pPr>
              <w:widowControl w:val="0"/>
              <w:numPr>
                <w:ilvl w:val="0"/>
                <w:numId w:val="25"/>
              </w:numPr>
              <w:tabs>
                <w:tab w:val="left" w:pos="360"/>
              </w:tabs>
              <w:spacing w:before="120" w:after="160" w:line="259" w:lineRule="auto"/>
              <w:ind w:right="-18"/>
              <w:jc w:val="both"/>
              <w:rPr>
                <w:sz w:val="26"/>
                <w:szCs w:val="26"/>
                <w:lang w:val="pt-BR"/>
              </w:rPr>
            </w:pPr>
            <w:r w:rsidRPr="00D509E8">
              <w:rPr>
                <w:sz w:val="26"/>
                <w:szCs w:val="26"/>
                <w:lang w:val="pt-BR"/>
              </w:rPr>
              <w:t xml:space="preserve">Đối với kinh tế - xã hội: </w:t>
            </w:r>
          </w:p>
          <w:p w14:paraId="770C1E02" w14:textId="77777777" w:rsidR="006F3EFE" w:rsidRPr="00D509E8" w:rsidRDefault="006F3EFE" w:rsidP="006F3EFE">
            <w:pPr>
              <w:widowControl w:val="0"/>
              <w:spacing w:before="120"/>
              <w:ind w:right="-18"/>
              <w:rPr>
                <w:sz w:val="26"/>
                <w:szCs w:val="26"/>
                <w:lang w:val="pt-BR"/>
              </w:rPr>
            </w:pPr>
          </w:p>
        </w:tc>
      </w:tr>
    </w:tbl>
    <w:p w14:paraId="33615885" w14:textId="77777777" w:rsidR="006F3EFE" w:rsidRDefault="006F3EFE" w:rsidP="006F3EFE">
      <w:pPr>
        <w:keepNext/>
        <w:spacing w:before="120"/>
        <w:jc w:val="both"/>
        <w:rPr>
          <w:b/>
          <w:sz w:val="26"/>
          <w:szCs w:val="26"/>
          <w:lang w:val="pt-BR"/>
        </w:rPr>
      </w:pPr>
    </w:p>
    <w:p w14:paraId="388DACE6" w14:textId="77777777" w:rsidR="006F3EFE" w:rsidRDefault="006F3EFE" w:rsidP="006F3EFE">
      <w:pPr>
        <w:rPr>
          <w:b/>
          <w:sz w:val="26"/>
          <w:szCs w:val="26"/>
          <w:lang w:val="pt-BR"/>
        </w:rPr>
      </w:pPr>
      <w:r>
        <w:rPr>
          <w:b/>
          <w:sz w:val="26"/>
          <w:szCs w:val="26"/>
          <w:lang w:val="pt-BR"/>
        </w:rPr>
        <w:br w:type="page"/>
      </w:r>
    </w:p>
    <w:p w14:paraId="2E2ED171" w14:textId="0C1244D9" w:rsidR="006F3EFE" w:rsidRDefault="006F3EFE" w:rsidP="00D509E8">
      <w:pPr>
        <w:keepNext/>
        <w:spacing w:before="120"/>
        <w:ind w:firstLine="567"/>
        <w:jc w:val="both"/>
        <w:rPr>
          <w:b/>
          <w:sz w:val="26"/>
          <w:szCs w:val="26"/>
          <w:lang w:val="pt-BR"/>
        </w:rPr>
      </w:pPr>
      <w:r>
        <w:rPr>
          <w:b/>
          <w:sz w:val="26"/>
          <w:szCs w:val="26"/>
          <w:lang w:val="pt-BR"/>
        </w:rPr>
        <w:lastRenderedPageBreak/>
        <w:t>IV. Các tổ chức/cá nhân tham gia nghiên cứu thử nghiệm lâm sàng thiết bị y tế</w:t>
      </w:r>
    </w:p>
    <w:p w14:paraId="33E7EEB5" w14:textId="77777777" w:rsidR="00D509E8" w:rsidRPr="00D509E8" w:rsidRDefault="00D509E8" w:rsidP="006F3EFE">
      <w:pPr>
        <w:keepNext/>
        <w:spacing w:before="120"/>
        <w:jc w:val="both"/>
        <w:rPr>
          <w:b/>
          <w:sz w:val="10"/>
          <w:szCs w:val="26"/>
          <w:lang w:val="pt-BR"/>
        </w:rPr>
      </w:pPr>
    </w:p>
    <w:tbl>
      <w:tblPr>
        <w:tblW w:w="5022" w:type="pct"/>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63"/>
        <w:gridCol w:w="91"/>
        <w:gridCol w:w="1882"/>
        <w:gridCol w:w="163"/>
        <w:gridCol w:w="1581"/>
        <w:gridCol w:w="2176"/>
        <w:gridCol w:w="2412"/>
      </w:tblGrid>
      <w:tr w:rsidR="006F3EFE" w14:paraId="663B0F14" w14:textId="77777777" w:rsidTr="006F3EFE">
        <w:trPr>
          <w:cantSplit/>
        </w:trPr>
        <w:tc>
          <w:tcPr>
            <w:tcW w:w="356" w:type="pct"/>
            <w:gridSpan w:val="2"/>
            <w:tcBorders>
              <w:bottom w:val="single" w:sz="6" w:space="0" w:color="auto"/>
            </w:tcBorders>
          </w:tcPr>
          <w:p w14:paraId="5525A661" w14:textId="77777777" w:rsidR="006F3EFE" w:rsidRPr="00D509E8" w:rsidRDefault="006F3EFE" w:rsidP="00D509E8">
            <w:pPr>
              <w:widowControl w:val="0"/>
              <w:spacing w:before="120" w:after="120"/>
              <w:ind w:left="360" w:right="-14" w:hanging="360"/>
              <w:jc w:val="center"/>
              <w:rPr>
                <w:position w:val="-20"/>
                <w:sz w:val="26"/>
                <w:szCs w:val="26"/>
              </w:rPr>
            </w:pPr>
            <w:r w:rsidRPr="00D509E8">
              <w:rPr>
                <w:position w:val="-20"/>
                <w:sz w:val="26"/>
                <w:szCs w:val="26"/>
              </w:rPr>
              <w:t>20</w:t>
            </w:r>
          </w:p>
        </w:tc>
        <w:tc>
          <w:tcPr>
            <w:tcW w:w="4644" w:type="pct"/>
            <w:gridSpan w:val="5"/>
            <w:vMerge w:val="restart"/>
          </w:tcPr>
          <w:p w14:paraId="206CB846" w14:textId="77777777" w:rsidR="006F3EFE" w:rsidRPr="00D509E8" w:rsidRDefault="006F3EFE" w:rsidP="00D509E8">
            <w:pPr>
              <w:spacing w:before="120" w:after="120"/>
              <w:ind w:right="-62"/>
              <w:jc w:val="both"/>
              <w:rPr>
                <w:sz w:val="26"/>
                <w:szCs w:val="26"/>
              </w:rPr>
            </w:pPr>
            <w:proofErr w:type="spellStart"/>
            <w:r w:rsidRPr="00D509E8">
              <w:rPr>
                <w:sz w:val="26"/>
                <w:szCs w:val="26"/>
              </w:rPr>
              <w:t>Hoạt</w:t>
            </w:r>
            <w:proofErr w:type="spellEnd"/>
            <w:r w:rsidRPr="00D509E8">
              <w:rPr>
                <w:sz w:val="26"/>
                <w:szCs w:val="26"/>
              </w:rPr>
              <w:t xml:space="preserve"> </w:t>
            </w:r>
            <w:proofErr w:type="spellStart"/>
            <w:r w:rsidRPr="00D509E8">
              <w:rPr>
                <w:sz w:val="26"/>
                <w:szCs w:val="26"/>
              </w:rPr>
              <w:t>động</w:t>
            </w:r>
            <w:proofErr w:type="spellEnd"/>
            <w:r w:rsidRPr="00D509E8">
              <w:rPr>
                <w:sz w:val="26"/>
                <w:szCs w:val="26"/>
              </w:rPr>
              <w:t xml:space="preserve"> </w:t>
            </w:r>
            <w:proofErr w:type="spellStart"/>
            <w:r w:rsidRPr="00D509E8">
              <w:rPr>
                <w:sz w:val="26"/>
                <w:szCs w:val="26"/>
              </w:rPr>
              <w:t>của</w:t>
            </w:r>
            <w:proofErr w:type="spellEnd"/>
            <w:r w:rsidRPr="00D509E8">
              <w:rPr>
                <w:sz w:val="26"/>
                <w:szCs w:val="26"/>
              </w:rPr>
              <w:t xml:space="preserve"> </w:t>
            </w:r>
            <w:proofErr w:type="spellStart"/>
            <w:r w:rsidRPr="00D509E8">
              <w:rPr>
                <w:sz w:val="26"/>
                <w:szCs w:val="26"/>
              </w:rPr>
              <w:t>các</w:t>
            </w:r>
            <w:proofErr w:type="spellEnd"/>
            <w:r w:rsidRPr="00D509E8">
              <w:rPr>
                <w:sz w:val="26"/>
                <w:szCs w:val="26"/>
              </w:rPr>
              <w:t xml:space="preserve"> </w:t>
            </w:r>
            <w:proofErr w:type="spellStart"/>
            <w:r w:rsidRPr="00D509E8">
              <w:rPr>
                <w:sz w:val="26"/>
                <w:szCs w:val="26"/>
              </w:rPr>
              <w:t>tổ</w:t>
            </w:r>
            <w:proofErr w:type="spellEnd"/>
            <w:r w:rsidRPr="00D509E8">
              <w:rPr>
                <w:sz w:val="26"/>
                <w:szCs w:val="26"/>
              </w:rPr>
              <w:t xml:space="preserve"> </w:t>
            </w:r>
            <w:proofErr w:type="spellStart"/>
            <w:r w:rsidRPr="00D509E8">
              <w:rPr>
                <w:sz w:val="26"/>
                <w:szCs w:val="26"/>
              </w:rPr>
              <w:t>chức</w:t>
            </w:r>
            <w:proofErr w:type="spellEnd"/>
            <w:r w:rsidRPr="00D509E8">
              <w:rPr>
                <w:sz w:val="26"/>
                <w:szCs w:val="26"/>
              </w:rPr>
              <w:t xml:space="preserve"> </w:t>
            </w:r>
            <w:proofErr w:type="spellStart"/>
            <w:r w:rsidRPr="00D509E8">
              <w:rPr>
                <w:sz w:val="26"/>
                <w:szCs w:val="26"/>
              </w:rPr>
              <w:t>phối</w:t>
            </w:r>
            <w:proofErr w:type="spellEnd"/>
            <w:r w:rsidRPr="00D509E8">
              <w:rPr>
                <w:sz w:val="26"/>
                <w:szCs w:val="26"/>
              </w:rPr>
              <w:t xml:space="preserve"> </w:t>
            </w:r>
            <w:proofErr w:type="spellStart"/>
            <w:r w:rsidRPr="00D509E8">
              <w:rPr>
                <w:sz w:val="26"/>
                <w:szCs w:val="26"/>
              </w:rPr>
              <w:t>hợp</w:t>
            </w:r>
            <w:proofErr w:type="spellEnd"/>
            <w:r w:rsidRPr="00D509E8">
              <w:rPr>
                <w:sz w:val="26"/>
                <w:szCs w:val="26"/>
              </w:rPr>
              <w:t xml:space="preserve"> </w:t>
            </w:r>
            <w:proofErr w:type="spellStart"/>
            <w:r w:rsidRPr="00D509E8">
              <w:rPr>
                <w:sz w:val="26"/>
                <w:szCs w:val="26"/>
              </w:rPr>
              <w:t>tham</w:t>
            </w:r>
            <w:proofErr w:type="spellEnd"/>
            <w:r w:rsidRPr="00D509E8">
              <w:rPr>
                <w:sz w:val="26"/>
                <w:szCs w:val="26"/>
              </w:rPr>
              <w:t xml:space="preserve"> </w:t>
            </w:r>
            <w:proofErr w:type="spellStart"/>
            <w:r w:rsidRPr="00D509E8">
              <w:rPr>
                <w:sz w:val="26"/>
                <w:szCs w:val="26"/>
              </w:rPr>
              <w:t>gia</w:t>
            </w:r>
            <w:proofErr w:type="spellEnd"/>
            <w:r w:rsidRPr="00D509E8">
              <w:rPr>
                <w:sz w:val="26"/>
                <w:szCs w:val="26"/>
              </w:rPr>
              <w:t xml:space="preserve"> </w:t>
            </w:r>
            <w:proofErr w:type="spellStart"/>
            <w:r w:rsidRPr="00D509E8">
              <w:rPr>
                <w:sz w:val="26"/>
                <w:szCs w:val="26"/>
              </w:rPr>
              <w:t>thực</w:t>
            </w:r>
            <w:proofErr w:type="spellEnd"/>
            <w:r w:rsidRPr="00D509E8">
              <w:rPr>
                <w:sz w:val="26"/>
                <w:szCs w:val="26"/>
              </w:rPr>
              <w:t xml:space="preserve"> </w:t>
            </w:r>
            <w:proofErr w:type="spellStart"/>
            <w:r w:rsidRPr="00D509E8">
              <w:rPr>
                <w:sz w:val="26"/>
                <w:szCs w:val="26"/>
              </w:rPr>
              <w:t>hiện</w:t>
            </w:r>
            <w:proofErr w:type="spellEnd"/>
            <w:r w:rsidRPr="00D509E8">
              <w:rPr>
                <w:sz w:val="26"/>
                <w:szCs w:val="26"/>
              </w:rPr>
              <w:t xml:space="preserve"> </w:t>
            </w:r>
            <w:proofErr w:type="spellStart"/>
            <w:r w:rsidRPr="00D509E8">
              <w:rPr>
                <w:sz w:val="26"/>
                <w:szCs w:val="26"/>
              </w:rPr>
              <w:t>nghiên</w:t>
            </w:r>
            <w:proofErr w:type="spellEnd"/>
            <w:r w:rsidRPr="00D509E8">
              <w:rPr>
                <w:sz w:val="26"/>
                <w:szCs w:val="26"/>
              </w:rPr>
              <w:t xml:space="preserve"> </w:t>
            </w:r>
            <w:proofErr w:type="spellStart"/>
            <w:r w:rsidRPr="00D509E8">
              <w:rPr>
                <w:sz w:val="26"/>
                <w:szCs w:val="26"/>
              </w:rPr>
              <w:t>cứu</w:t>
            </w:r>
            <w:proofErr w:type="spellEnd"/>
            <w:r w:rsidRPr="00D509E8">
              <w:rPr>
                <w:sz w:val="26"/>
                <w:szCs w:val="26"/>
              </w:rPr>
              <w:t xml:space="preserve"> TNLS </w:t>
            </w:r>
          </w:p>
          <w:p w14:paraId="05E61187" w14:textId="77777777" w:rsidR="006F3EFE" w:rsidRPr="00D509E8" w:rsidRDefault="006F3EFE" w:rsidP="00D509E8">
            <w:pPr>
              <w:spacing w:before="120" w:after="120"/>
              <w:ind w:right="-62"/>
              <w:jc w:val="both"/>
              <w:rPr>
                <w:spacing w:val="-6"/>
                <w:sz w:val="26"/>
                <w:szCs w:val="26"/>
              </w:rPr>
            </w:pPr>
            <w:r w:rsidRPr="00D509E8">
              <w:rPr>
                <w:spacing w:val="-6"/>
                <w:sz w:val="26"/>
                <w:szCs w:val="26"/>
              </w:rPr>
              <w:t>(</w:t>
            </w:r>
            <w:proofErr w:type="spellStart"/>
            <w:r w:rsidRPr="00D509E8">
              <w:rPr>
                <w:spacing w:val="-6"/>
                <w:sz w:val="26"/>
                <w:szCs w:val="26"/>
              </w:rPr>
              <w:t>Ghi</w:t>
            </w:r>
            <w:proofErr w:type="spellEnd"/>
            <w:r w:rsidRPr="00D509E8">
              <w:rPr>
                <w:spacing w:val="-6"/>
                <w:sz w:val="26"/>
                <w:szCs w:val="26"/>
              </w:rPr>
              <w:t xml:space="preserve"> </w:t>
            </w:r>
            <w:proofErr w:type="spellStart"/>
            <w:r w:rsidRPr="00D509E8">
              <w:rPr>
                <w:spacing w:val="-6"/>
                <w:sz w:val="26"/>
                <w:szCs w:val="26"/>
              </w:rPr>
              <w:t>tất</w:t>
            </w:r>
            <w:proofErr w:type="spellEnd"/>
            <w:r w:rsidRPr="00D509E8">
              <w:rPr>
                <w:spacing w:val="-6"/>
                <w:sz w:val="26"/>
                <w:szCs w:val="26"/>
              </w:rPr>
              <w:t xml:space="preserve"> </w:t>
            </w:r>
            <w:proofErr w:type="spellStart"/>
            <w:r w:rsidRPr="00D509E8">
              <w:rPr>
                <w:spacing w:val="-6"/>
                <w:sz w:val="26"/>
                <w:szCs w:val="26"/>
              </w:rPr>
              <w:t>cả</w:t>
            </w:r>
            <w:proofErr w:type="spellEnd"/>
            <w:r w:rsidRPr="00D509E8">
              <w:rPr>
                <w:spacing w:val="-6"/>
                <w:sz w:val="26"/>
                <w:szCs w:val="26"/>
              </w:rPr>
              <w:t xml:space="preserve"> </w:t>
            </w:r>
            <w:proofErr w:type="spellStart"/>
            <w:r w:rsidRPr="00D509E8">
              <w:rPr>
                <w:spacing w:val="-6"/>
                <w:sz w:val="26"/>
                <w:szCs w:val="26"/>
              </w:rPr>
              <w:t>các</w:t>
            </w:r>
            <w:proofErr w:type="spellEnd"/>
            <w:r w:rsidRPr="00D509E8">
              <w:rPr>
                <w:spacing w:val="-6"/>
                <w:sz w:val="26"/>
                <w:szCs w:val="26"/>
              </w:rPr>
              <w:t xml:space="preserve"> </w:t>
            </w:r>
            <w:proofErr w:type="spellStart"/>
            <w:r w:rsidRPr="00D509E8">
              <w:rPr>
                <w:spacing w:val="-6"/>
                <w:sz w:val="26"/>
                <w:szCs w:val="26"/>
              </w:rPr>
              <w:t>tổ</w:t>
            </w:r>
            <w:proofErr w:type="spellEnd"/>
            <w:r w:rsidRPr="00D509E8">
              <w:rPr>
                <w:spacing w:val="-6"/>
                <w:sz w:val="26"/>
                <w:szCs w:val="26"/>
              </w:rPr>
              <w:t xml:space="preserve"> </w:t>
            </w:r>
            <w:proofErr w:type="spellStart"/>
            <w:r w:rsidRPr="00D509E8">
              <w:rPr>
                <w:spacing w:val="-6"/>
                <w:sz w:val="26"/>
                <w:szCs w:val="26"/>
              </w:rPr>
              <w:t>chức</w:t>
            </w:r>
            <w:proofErr w:type="spellEnd"/>
            <w:r w:rsidRPr="00D509E8">
              <w:rPr>
                <w:spacing w:val="-6"/>
                <w:sz w:val="26"/>
                <w:szCs w:val="26"/>
              </w:rPr>
              <w:t xml:space="preserve"> </w:t>
            </w:r>
            <w:proofErr w:type="spellStart"/>
            <w:r w:rsidRPr="00D509E8">
              <w:rPr>
                <w:spacing w:val="-6"/>
                <w:sz w:val="26"/>
                <w:szCs w:val="26"/>
              </w:rPr>
              <w:t>phối</w:t>
            </w:r>
            <w:proofErr w:type="spellEnd"/>
            <w:r w:rsidRPr="00D509E8">
              <w:rPr>
                <w:spacing w:val="-6"/>
                <w:sz w:val="26"/>
                <w:szCs w:val="26"/>
              </w:rPr>
              <w:t xml:space="preserve"> </w:t>
            </w:r>
            <w:proofErr w:type="spellStart"/>
            <w:r w:rsidRPr="00D509E8">
              <w:rPr>
                <w:spacing w:val="-6"/>
                <w:sz w:val="26"/>
                <w:szCs w:val="26"/>
              </w:rPr>
              <w:t>hợp</w:t>
            </w:r>
            <w:proofErr w:type="spellEnd"/>
            <w:r w:rsidRPr="00D509E8">
              <w:rPr>
                <w:spacing w:val="-6"/>
                <w:sz w:val="26"/>
                <w:szCs w:val="26"/>
              </w:rPr>
              <w:t xml:space="preserve"> </w:t>
            </w:r>
            <w:proofErr w:type="spellStart"/>
            <w:r w:rsidRPr="00D509E8">
              <w:rPr>
                <w:spacing w:val="-6"/>
                <w:sz w:val="26"/>
                <w:szCs w:val="26"/>
              </w:rPr>
              <w:t>thực</w:t>
            </w:r>
            <w:proofErr w:type="spellEnd"/>
            <w:r w:rsidRPr="00D509E8">
              <w:rPr>
                <w:spacing w:val="-6"/>
                <w:sz w:val="26"/>
                <w:szCs w:val="26"/>
              </w:rPr>
              <w:t xml:space="preserve"> </w:t>
            </w:r>
            <w:proofErr w:type="spellStart"/>
            <w:r w:rsidRPr="00D509E8">
              <w:rPr>
                <w:spacing w:val="-6"/>
                <w:sz w:val="26"/>
                <w:szCs w:val="26"/>
              </w:rPr>
              <w:t>hiện</w:t>
            </w:r>
            <w:proofErr w:type="spellEnd"/>
            <w:r w:rsidRPr="00D509E8">
              <w:rPr>
                <w:spacing w:val="-6"/>
                <w:sz w:val="26"/>
                <w:szCs w:val="26"/>
              </w:rPr>
              <w:t xml:space="preserve"> </w:t>
            </w:r>
            <w:proofErr w:type="spellStart"/>
            <w:r w:rsidRPr="00D509E8">
              <w:rPr>
                <w:spacing w:val="-6"/>
                <w:sz w:val="26"/>
                <w:szCs w:val="26"/>
              </w:rPr>
              <w:t>và</w:t>
            </w:r>
            <w:proofErr w:type="spellEnd"/>
            <w:r w:rsidRPr="00D509E8">
              <w:rPr>
                <w:spacing w:val="-6"/>
                <w:sz w:val="26"/>
                <w:szCs w:val="26"/>
              </w:rPr>
              <w:t xml:space="preserve"> </w:t>
            </w:r>
            <w:proofErr w:type="spellStart"/>
            <w:r w:rsidRPr="00D509E8">
              <w:rPr>
                <w:spacing w:val="-6"/>
                <w:sz w:val="26"/>
                <w:szCs w:val="26"/>
              </w:rPr>
              <w:t>phần</w:t>
            </w:r>
            <w:proofErr w:type="spellEnd"/>
            <w:r w:rsidRPr="00D509E8">
              <w:rPr>
                <w:spacing w:val="-6"/>
                <w:sz w:val="26"/>
                <w:szCs w:val="26"/>
              </w:rPr>
              <w:t xml:space="preserve"> </w:t>
            </w:r>
            <w:proofErr w:type="spellStart"/>
            <w:r w:rsidRPr="00D509E8">
              <w:rPr>
                <w:spacing w:val="-6"/>
                <w:sz w:val="26"/>
                <w:szCs w:val="26"/>
              </w:rPr>
              <w:t>nội</w:t>
            </w:r>
            <w:proofErr w:type="spellEnd"/>
            <w:r w:rsidRPr="00D509E8">
              <w:rPr>
                <w:spacing w:val="-6"/>
                <w:sz w:val="26"/>
                <w:szCs w:val="26"/>
              </w:rPr>
              <w:t xml:space="preserve"> dung </w:t>
            </w:r>
            <w:proofErr w:type="spellStart"/>
            <w:r w:rsidRPr="00D509E8">
              <w:rPr>
                <w:spacing w:val="-6"/>
                <w:sz w:val="26"/>
                <w:szCs w:val="26"/>
              </w:rPr>
              <w:t>công</w:t>
            </w:r>
            <w:proofErr w:type="spellEnd"/>
            <w:r w:rsidRPr="00D509E8">
              <w:rPr>
                <w:spacing w:val="-6"/>
                <w:sz w:val="26"/>
                <w:szCs w:val="26"/>
              </w:rPr>
              <w:t xml:space="preserve"> </w:t>
            </w:r>
            <w:proofErr w:type="spellStart"/>
            <w:r w:rsidRPr="00D509E8">
              <w:rPr>
                <w:spacing w:val="-6"/>
                <w:sz w:val="26"/>
                <w:szCs w:val="26"/>
              </w:rPr>
              <w:t>việc</w:t>
            </w:r>
            <w:proofErr w:type="spellEnd"/>
            <w:r w:rsidRPr="00D509E8">
              <w:rPr>
                <w:spacing w:val="-6"/>
                <w:sz w:val="26"/>
                <w:szCs w:val="26"/>
              </w:rPr>
              <w:t xml:space="preserve"> </w:t>
            </w:r>
            <w:proofErr w:type="spellStart"/>
            <w:r w:rsidRPr="00D509E8">
              <w:rPr>
                <w:spacing w:val="-6"/>
                <w:sz w:val="26"/>
                <w:szCs w:val="26"/>
              </w:rPr>
              <w:t>tham</w:t>
            </w:r>
            <w:proofErr w:type="spellEnd"/>
            <w:r w:rsidRPr="00D509E8">
              <w:rPr>
                <w:spacing w:val="-6"/>
                <w:sz w:val="26"/>
                <w:szCs w:val="26"/>
              </w:rPr>
              <w:t xml:space="preserve"> </w:t>
            </w:r>
            <w:proofErr w:type="spellStart"/>
            <w:r w:rsidRPr="00D509E8">
              <w:rPr>
                <w:spacing w:val="-6"/>
                <w:sz w:val="26"/>
                <w:szCs w:val="26"/>
              </w:rPr>
              <w:t>gia</w:t>
            </w:r>
            <w:proofErr w:type="spellEnd"/>
            <w:r w:rsidRPr="00D509E8">
              <w:rPr>
                <w:spacing w:val="-6"/>
                <w:sz w:val="26"/>
                <w:szCs w:val="26"/>
              </w:rPr>
              <w:t xml:space="preserve"> </w:t>
            </w:r>
            <w:proofErr w:type="spellStart"/>
            <w:r w:rsidRPr="00D509E8">
              <w:rPr>
                <w:spacing w:val="-6"/>
                <w:sz w:val="26"/>
                <w:szCs w:val="26"/>
              </w:rPr>
              <w:t>trong</w:t>
            </w:r>
            <w:proofErr w:type="spellEnd"/>
            <w:r w:rsidRPr="00D509E8">
              <w:rPr>
                <w:spacing w:val="-6"/>
                <w:sz w:val="26"/>
                <w:szCs w:val="26"/>
              </w:rPr>
              <w:t xml:space="preserve"> </w:t>
            </w:r>
            <w:proofErr w:type="spellStart"/>
            <w:r w:rsidRPr="00D509E8">
              <w:rPr>
                <w:spacing w:val="-6"/>
                <w:sz w:val="26"/>
                <w:szCs w:val="26"/>
              </w:rPr>
              <w:t>nghiên</w:t>
            </w:r>
            <w:proofErr w:type="spellEnd"/>
            <w:r w:rsidRPr="00D509E8">
              <w:rPr>
                <w:spacing w:val="-6"/>
                <w:sz w:val="26"/>
                <w:szCs w:val="26"/>
              </w:rPr>
              <w:t xml:space="preserve"> </w:t>
            </w:r>
            <w:proofErr w:type="spellStart"/>
            <w:r w:rsidRPr="00D509E8">
              <w:rPr>
                <w:spacing w:val="-6"/>
                <w:sz w:val="26"/>
                <w:szCs w:val="26"/>
              </w:rPr>
              <w:t>cứu</w:t>
            </w:r>
            <w:proofErr w:type="spellEnd"/>
            <w:r w:rsidRPr="00D509E8">
              <w:rPr>
                <w:spacing w:val="-6"/>
                <w:sz w:val="26"/>
                <w:szCs w:val="26"/>
              </w:rPr>
              <w:t xml:space="preserve">) </w:t>
            </w:r>
          </w:p>
        </w:tc>
      </w:tr>
      <w:tr w:rsidR="006F3EFE" w14:paraId="49F7AB8A" w14:textId="77777777" w:rsidTr="006F3EFE">
        <w:trPr>
          <w:cantSplit/>
        </w:trPr>
        <w:tc>
          <w:tcPr>
            <w:tcW w:w="356" w:type="pct"/>
            <w:gridSpan w:val="2"/>
            <w:tcBorders>
              <w:bottom w:val="single" w:sz="4" w:space="0" w:color="auto"/>
              <w:right w:val="nil"/>
            </w:tcBorders>
          </w:tcPr>
          <w:p w14:paraId="02BE6476" w14:textId="77777777" w:rsidR="006F3EFE" w:rsidRDefault="006F3EFE" w:rsidP="00D509E8">
            <w:pPr>
              <w:widowControl w:val="0"/>
              <w:spacing w:before="120" w:after="120"/>
              <w:ind w:left="360" w:right="-14" w:hanging="360"/>
              <w:jc w:val="center"/>
              <w:rPr>
                <w:b/>
                <w:position w:val="-20"/>
                <w:sz w:val="26"/>
                <w:szCs w:val="26"/>
              </w:rPr>
            </w:pPr>
          </w:p>
        </w:tc>
        <w:tc>
          <w:tcPr>
            <w:tcW w:w="4644" w:type="pct"/>
            <w:gridSpan w:val="5"/>
            <w:vMerge/>
            <w:tcBorders>
              <w:left w:val="nil"/>
              <w:bottom w:val="nil"/>
            </w:tcBorders>
          </w:tcPr>
          <w:p w14:paraId="5D20AF73" w14:textId="77777777" w:rsidR="006F3EFE" w:rsidRDefault="006F3EFE" w:rsidP="00D509E8">
            <w:pPr>
              <w:spacing w:before="120" w:after="120"/>
              <w:ind w:right="-62"/>
              <w:jc w:val="both"/>
              <w:rPr>
                <w:b/>
                <w:i/>
                <w:sz w:val="26"/>
                <w:szCs w:val="26"/>
              </w:rPr>
            </w:pPr>
          </w:p>
        </w:tc>
      </w:tr>
      <w:tr w:rsidR="006F3EFE" w14:paraId="6B574EA6" w14:textId="77777777" w:rsidTr="006F3E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6" w:type="pct"/>
            <w:gridSpan w:val="2"/>
            <w:tcBorders>
              <w:top w:val="single" w:sz="4" w:space="0" w:color="auto"/>
            </w:tcBorders>
          </w:tcPr>
          <w:p w14:paraId="3D7CB908" w14:textId="77777777" w:rsidR="006F3EFE" w:rsidRPr="00E7298C" w:rsidRDefault="006F3EFE" w:rsidP="00D509E8">
            <w:pPr>
              <w:spacing w:before="120" w:after="120"/>
              <w:jc w:val="center"/>
              <w:rPr>
                <w:b/>
                <w:sz w:val="26"/>
                <w:szCs w:val="26"/>
              </w:rPr>
            </w:pPr>
            <w:r w:rsidRPr="00E7298C">
              <w:rPr>
                <w:b/>
                <w:sz w:val="26"/>
                <w:szCs w:val="26"/>
              </w:rPr>
              <w:t>TT</w:t>
            </w:r>
          </w:p>
        </w:tc>
        <w:tc>
          <w:tcPr>
            <w:tcW w:w="1064" w:type="pct"/>
          </w:tcPr>
          <w:p w14:paraId="74D330F5" w14:textId="77777777" w:rsidR="006F3EFE" w:rsidRPr="00E7298C" w:rsidRDefault="006F3EFE" w:rsidP="00D509E8">
            <w:pPr>
              <w:spacing w:before="120" w:after="120"/>
              <w:jc w:val="center"/>
              <w:rPr>
                <w:b/>
                <w:sz w:val="26"/>
                <w:szCs w:val="26"/>
              </w:rPr>
            </w:pPr>
            <w:proofErr w:type="spellStart"/>
            <w:r w:rsidRPr="00E7298C">
              <w:rPr>
                <w:b/>
                <w:sz w:val="26"/>
                <w:szCs w:val="26"/>
              </w:rPr>
              <w:t>Tên</w:t>
            </w:r>
            <w:proofErr w:type="spellEnd"/>
            <w:r w:rsidRPr="00E7298C">
              <w:rPr>
                <w:b/>
                <w:sz w:val="26"/>
                <w:szCs w:val="26"/>
              </w:rPr>
              <w:t xml:space="preserve"> </w:t>
            </w:r>
            <w:proofErr w:type="spellStart"/>
            <w:r w:rsidRPr="00E7298C">
              <w:rPr>
                <w:b/>
                <w:sz w:val="26"/>
                <w:szCs w:val="26"/>
              </w:rPr>
              <w:t>tổ</w:t>
            </w:r>
            <w:proofErr w:type="spellEnd"/>
            <w:r w:rsidRPr="00E7298C">
              <w:rPr>
                <w:b/>
                <w:sz w:val="26"/>
                <w:szCs w:val="26"/>
              </w:rPr>
              <w:t xml:space="preserve"> </w:t>
            </w:r>
            <w:proofErr w:type="spellStart"/>
            <w:r w:rsidRPr="00E7298C">
              <w:rPr>
                <w:b/>
                <w:sz w:val="26"/>
                <w:szCs w:val="26"/>
              </w:rPr>
              <w:t>chức</w:t>
            </w:r>
            <w:proofErr w:type="spellEnd"/>
          </w:p>
        </w:tc>
        <w:tc>
          <w:tcPr>
            <w:tcW w:w="989" w:type="pct"/>
            <w:gridSpan w:val="2"/>
          </w:tcPr>
          <w:p w14:paraId="650A2B07" w14:textId="77777777" w:rsidR="006F3EFE" w:rsidRPr="00E7298C" w:rsidRDefault="006F3EFE" w:rsidP="00D509E8">
            <w:pPr>
              <w:spacing w:before="120" w:after="120"/>
              <w:jc w:val="center"/>
              <w:rPr>
                <w:b/>
                <w:sz w:val="26"/>
                <w:szCs w:val="26"/>
              </w:rPr>
            </w:pPr>
            <w:proofErr w:type="spellStart"/>
            <w:r w:rsidRPr="00E7298C">
              <w:rPr>
                <w:b/>
                <w:sz w:val="26"/>
                <w:szCs w:val="26"/>
              </w:rPr>
              <w:t>Địa</w:t>
            </w:r>
            <w:proofErr w:type="spellEnd"/>
            <w:r w:rsidRPr="00E7298C">
              <w:rPr>
                <w:b/>
                <w:sz w:val="26"/>
                <w:szCs w:val="26"/>
              </w:rPr>
              <w:t xml:space="preserve"> </w:t>
            </w:r>
            <w:proofErr w:type="spellStart"/>
            <w:r w:rsidRPr="00E7298C">
              <w:rPr>
                <w:b/>
                <w:sz w:val="26"/>
                <w:szCs w:val="26"/>
              </w:rPr>
              <w:t>chỉ</w:t>
            </w:r>
            <w:proofErr w:type="spellEnd"/>
          </w:p>
        </w:tc>
        <w:tc>
          <w:tcPr>
            <w:tcW w:w="2592" w:type="pct"/>
            <w:gridSpan w:val="2"/>
          </w:tcPr>
          <w:p w14:paraId="5221877B" w14:textId="77777777" w:rsidR="006F3EFE" w:rsidRPr="00E7298C" w:rsidRDefault="006F3EFE" w:rsidP="00D509E8">
            <w:pPr>
              <w:spacing w:before="120" w:after="120"/>
              <w:jc w:val="center"/>
              <w:rPr>
                <w:b/>
                <w:sz w:val="26"/>
                <w:szCs w:val="26"/>
              </w:rPr>
            </w:pPr>
            <w:proofErr w:type="spellStart"/>
            <w:r w:rsidRPr="00E7298C">
              <w:rPr>
                <w:b/>
                <w:sz w:val="26"/>
                <w:szCs w:val="26"/>
              </w:rPr>
              <w:t>Hoạt</w:t>
            </w:r>
            <w:proofErr w:type="spellEnd"/>
            <w:r w:rsidRPr="00E7298C">
              <w:rPr>
                <w:b/>
                <w:sz w:val="26"/>
                <w:szCs w:val="26"/>
              </w:rPr>
              <w:t xml:space="preserve"> </w:t>
            </w:r>
            <w:proofErr w:type="spellStart"/>
            <w:r w:rsidRPr="00E7298C">
              <w:rPr>
                <w:b/>
                <w:sz w:val="26"/>
                <w:szCs w:val="26"/>
              </w:rPr>
              <w:t>động</w:t>
            </w:r>
            <w:proofErr w:type="spellEnd"/>
            <w:r w:rsidRPr="00E7298C">
              <w:rPr>
                <w:b/>
                <w:sz w:val="26"/>
                <w:szCs w:val="26"/>
              </w:rPr>
              <w:t>/</w:t>
            </w:r>
            <w:proofErr w:type="spellStart"/>
            <w:r w:rsidRPr="00E7298C">
              <w:rPr>
                <w:b/>
                <w:sz w:val="26"/>
                <w:szCs w:val="26"/>
              </w:rPr>
              <w:t>đóng</w:t>
            </w:r>
            <w:proofErr w:type="spellEnd"/>
            <w:r w:rsidRPr="00E7298C">
              <w:rPr>
                <w:b/>
                <w:sz w:val="26"/>
                <w:szCs w:val="26"/>
              </w:rPr>
              <w:t xml:space="preserve"> </w:t>
            </w:r>
            <w:proofErr w:type="spellStart"/>
            <w:r w:rsidRPr="00E7298C">
              <w:rPr>
                <w:b/>
                <w:sz w:val="26"/>
                <w:szCs w:val="26"/>
              </w:rPr>
              <w:t>góp</w:t>
            </w:r>
            <w:proofErr w:type="spellEnd"/>
            <w:r w:rsidRPr="00E7298C">
              <w:rPr>
                <w:b/>
                <w:sz w:val="26"/>
                <w:szCs w:val="26"/>
              </w:rPr>
              <w:t xml:space="preserve"> </w:t>
            </w:r>
            <w:proofErr w:type="spellStart"/>
            <w:r w:rsidRPr="00E7298C">
              <w:rPr>
                <w:b/>
                <w:sz w:val="26"/>
                <w:szCs w:val="26"/>
              </w:rPr>
              <w:t>cho</w:t>
            </w:r>
            <w:proofErr w:type="spellEnd"/>
            <w:r w:rsidRPr="00E7298C">
              <w:rPr>
                <w:b/>
                <w:sz w:val="26"/>
                <w:szCs w:val="26"/>
              </w:rPr>
              <w:t xml:space="preserve"> </w:t>
            </w:r>
            <w:proofErr w:type="spellStart"/>
            <w:r w:rsidRPr="00E7298C">
              <w:rPr>
                <w:b/>
                <w:sz w:val="26"/>
                <w:szCs w:val="26"/>
              </w:rPr>
              <w:t>nghiên</w:t>
            </w:r>
            <w:proofErr w:type="spellEnd"/>
            <w:r w:rsidRPr="00E7298C">
              <w:rPr>
                <w:b/>
                <w:sz w:val="26"/>
                <w:szCs w:val="26"/>
              </w:rPr>
              <w:t xml:space="preserve"> </w:t>
            </w:r>
            <w:proofErr w:type="spellStart"/>
            <w:r w:rsidRPr="00E7298C">
              <w:rPr>
                <w:b/>
                <w:sz w:val="26"/>
                <w:szCs w:val="26"/>
              </w:rPr>
              <w:t>cứu</w:t>
            </w:r>
            <w:proofErr w:type="spellEnd"/>
          </w:p>
        </w:tc>
      </w:tr>
      <w:tr w:rsidR="006F3EFE" w14:paraId="0E33FD89" w14:textId="77777777" w:rsidTr="006F3E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6" w:type="pct"/>
            <w:gridSpan w:val="2"/>
          </w:tcPr>
          <w:p w14:paraId="0F7135C3" w14:textId="77777777" w:rsidR="006F3EFE" w:rsidRDefault="006F3EFE" w:rsidP="00D509E8">
            <w:pPr>
              <w:spacing w:before="120" w:after="120"/>
              <w:jc w:val="center"/>
              <w:rPr>
                <w:sz w:val="26"/>
                <w:szCs w:val="26"/>
              </w:rPr>
            </w:pPr>
            <w:r>
              <w:rPr>
                <w:sz w:val="26"/>
                <w:szCs w:val="26"/>
              </w:rPr>
              <w:t>1</w:t>
            </w:r>
          </w:p>
        </w:tc>
        <w:tc>
          <w:tcPr>
            <w:tcW w:w="1064" w:type="pct"/>
          </w:tcPr>
          <w:p w14:paraId="71370FE8" w14:textId="77777777" w:rsidR="006F3EFE" w:rsidRDefault="006F3EFE" w:rsidP="00D509E8">
            <w:pPr>
              <w:spacing w:before="120" w:after="120"/>
              <w:rPr>
                <w:sz w:val="26"/>
                <w:szCs w:val="26"/>
              </w:rPr>
            </w:pPr>
          </w:p>
        </w:tc>
        <w:tc>
          <w:tcPr>
            <w:tcW w:w="989" w:type="pct"/>
            <w:gridSpan w:val="2"/>
          </w:tcPr>
          <w:p w14:paraId="686A2400" w14:textId="77777777" w:rsidR="006F3EFE" w:rsidRDefault="006F3EFE" w:rsidP="00D509E8">
            <w:pPr>
              <w:spacing w:before="120" w:after="120"/>
              <w:rPr>
                <w:sz w:val="26"/>
                <w:szCs w:val="26"/>
              </w:rPr>
            </w:pPr>
          </w:p>
        </w:tc>
        <w:tc>
          <w:tcPr>
            <w:tcW w:w="2592" w:type="pct"/>
            <w:gridSpan w:val="2"/>
          </w:tcPr>
          <w:p w14:paraId="4AF4036B" w14:textId="77777777" w:rsidR="006F3EFE" w:rsidRDefault="006F3EFE" w:rsidP="00D509E8">
            <w:pPr>
              <w:spacing w:before="120" w:after="120"/>
              <w:rPr>
                <w:sz w:val="26"/>
                <w:szCs w:val="26"/>
              </w:rPr>
            </w:pPr>
          </w:p>
        </w:tc>
      </w:tr>
      <w:tr w:rsidR="006F3EFE" w14:paraId="127A92E6" w14:textId="77777777" w:rsidTr="006F3E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6" w:type="pct"/>
            <w:gridSpan w:val="2"/>
          </w:tcPr>
          <w:p w14:paraId="7B922631" w14:textId="77777777" w:rsidR="006F3EFE" w:rsidRDefault="006F3EFE" w:rsidP="00D509E8">
            <w:pPr>
              <w:spacing w:before="120" w:after="120"/>
              <w:jc w:val="center"/>
              <w:rPr>
                <w:sz w:val="26"/>
                <w:szCs w:val="26"/>
              </w:rPr>
            </w:pPr>
            <w:r>
              <w:rPr>
                <w:sz w:val="26"/>
                <w:szCs w:val="26"/>
              </w:rPr>
              <w:t>2</w:t>
            </w:r>
          </w:p>
        </w:tc>
        <w:tc>
          <w:tcPr>
            <w:tcW w:w="1064" w:type="pct"/>
          </w:tcPr>
          <w:p w14:paraId="397D467F" w14:textId="77777777" w:rsidR="006F3EFE" w:rsidRDefault="006F3EFE" w:rsidP="00D509E8">
            <w:pPr>
              <w:spacing w:before="120" w:after="120"/>
              <w:rPr>
                <w:sz w:val="26"/>
                <w:szCs w:val="26"/>
              </w:rPr>
            </w:pPr>
          </w:p>
        </w:tc>
        <w:tc>
          <w:tcPr>
            <w:tcW w:w="989" w:type="pct"/>
            <w:gridSpan w:val="2"/>
          </w:tcPr>
          <w:p w14:paraId="16064E1B" w14:textId="77777777" w:rsidR="006F3EFE" w:rsidRDefault="006F3EFE" w:rsidP="00D509E8">
            <w:pPr>
              <w:spacing w:before="120" w:after="120"/>
              <w:rPr>
                <w:sz w:val="26"/>
                <w:szCs w:val="26"/>
              </w:rPr>
            </w:pPr>
          </w:p>
        </w:tc>
        <w:tc>
          <w:tcPr>
            <w:tcW w:w="2592" w:type="pct"/>
            <w:gridSpan w:val="2"/>
          </w:tcPr>
          <w:p w14:paraId="0AEF1EBB" w14:textId="77777777" w:rsidR="006F3EFE" w:rsidRDefault="006F3EFE" w:rsidP="00D509E8">
            <w:pPr>
              <w:spacing w:before="120" w:after="120"/>
              <w:rPr>
                <w:sz w:val="26"/>
                <w:szCs w:val="26"/>
              </w:rPr>
            </w:pPr>
          </w:p>
        </w:tc>
      </w:tr>
      <w:tr w:rsidR="006F3EFE" w14:paraId="3C9BF999" w14:textId="77777777" w:rsidTr="006F3E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6" w:type="pct"/>
            <w:gridSpan w:val="2"/>
          </w:tcPr>
          <w:p w14:paraId="6C342792" w14:textId="34684F65" w:rsidR="006F3EFE" w:rsidRDefault="006F3EFE" w:rsidP="00D509E8">
            <w:pPr>
              <w:spacing w:before="120" w:after="120"/>
              <w:jc w:val="center"/>
              <w:rPr>
                <w:sz w:val="26"/>
                <w:szCs w:val="26"/>
              </w:rPr>
            </w:pPr>
            <w:r>
              <w:rPr>
                <w:sz w:val="26"/>
                <w:szCs w:val="26"/>
              </w:rPr>
              <w:t>3</w:t>
            </w:r>
          </w:p>
        </w:tc>
        <w:tc>
          <w:tcPr>
            <w:tcW w:w="1064" w:type="pct"/>
          </w:tcPr>
          <w:p w14:paraId="27DF0ECA" w14:textId="77777777" w:rsidR="006F3EFE" w:rsidRDefault="006F3EFE" w:rsidP="00D509E8">
            <w:pPr>
              <w:spacing w:before="120" w:after="120"/>
              <w:rPr>
                <w:sz w:val="26"/>
                <w:szCs w:val="26"/>
              </w:rPr>
            </w:pPr>
          </w:p>
        </w:tc>
        <w:tc>
          <w:tcPr>
            <w:tcW w:w="989" w:type="pct"/>
            <w:gridSpan w:val="2"/>
          </w:tcPr>
          <w:p w14:paraId="334733E0" w14:textId="77777777" w:rsidR="006F3EFE" w:rsidRDefault="006F3EFE" w:rsidP="00D509E8">
            <w:pPr>
              <w:spacing w:before="120" w:after="120"/>
              <w:rPr>
                <w:sz w:val="26"/>
                <w:szCs w:val="26"/>
              </w:rPr>
            </w:pPr>
          </w:p>
        </w:tc>
        <w:tc>
          <w:tcPr>
            <w:tcW w:w="2592" w:type="pct"/>
            <w:gridSpan w:val="2"/>
          </w:tcPr>
          <w:p w14:paraId="4D9DDFB5" w14:textId="77777777" w:rsidR="006F3EFE" w:rsidRDefault="006F3EFE" w:rsidP="00D509E8">
            <w:pPr>
              <w:spacing w:before="120" w:after="120"/>
              <w:rPr>
                <w:sz w:val="26"/>
                <w:szCs w:val="26"/>
              </w:rPr>
            </w:pPr>
          </w:p>
        </w:tc>
      </w:tr>
      <w:tr w:rsidR="006F3EFE" w14:paraId="7E99F976" w14:textId="77777777" w:rsidTr="006F3E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56" w:type="pct"/>
            <w:gridSpan w:val="2"/>
          </w:tcPr>
          <w:p w14:paraId="46C32A10" w14:textId="77777777" w:rsidR="006F3EFE" w:rsidRDefault="006F3EFE" w:rsidP="00D509E8">
            <w:pPr>
              <w:spacing w:before="120" w:after="120"/>
              <w:jc w:val="center"/>
              <w:rPr>
                <w:sz w:val="26"/>
                <w:szCs w:val="26"/>
              </w:rPr>
            </w:pPr>
            <w:r>
              <w:rPr>
                <w:sz w:val="26"/>
                <w:szCs w:val="26"/>
              </w:rPr>
              <w:t>....</w:t>
            </w:r>
          </w:p>
        </w:tc>
        <w:tc>
          <w:tcPr>
            <w:tcW w:w="1064" w:type="pct"/>
          </w:tcPr>
          <w:p w14:paraId="48318C97" w14:textId="77777777" w:rsidR="006F3EFE" w:rsidRDefault="006F3EFE" w:rsidP="00D509E8">
            <w:pPr>
              <w:spacing w:before="120" w:after="120"/>
              <w:rPr>
                <w:sz w:val="26"/>
                <w:szCs w:val="26"/>
              </w:rPr>
            </w:pPr>
          </w:p>
        </w:tc>
        <w:tc>
          <w:tcPr>
            <w:tcW w:w="989" w:type="pct"/>
            <w:gridSpan w:val="2"/>
          </w:tcPr>
          <w:p w14:paraId="2FEB6276" w14:textId="77777777" w:rsidR="006F3EFE" w:rsidRDefault="006F3EFE" w:rsidP="00D509E8">
            <w:pPr>
              <w:spacing w:before="120" w:after="120"/>
              <w:rPr>
                <w:sz w:val="26"/>
                <w:szCs w:val="26"/>
              </w:rPr>
            </w:pPr>
          </w:p>
        </w:tc>
        <w:tc>
          <w:tcPr>
            <w:tcW w:w="2592" w:type="pct"/>
            <w:gridSpan w:val="2"/>
          </w:tcPr>
          <w:p w14:paraId="742D0807" w14:textId="77777777" w:rsidR="006F3EFE" w:rsidRDefault="006F3EFE" w:rsidP="00D509E8">
            <w:pPr>
              <w:spacing w:before="120" w:after="120"/>
              <w:rPr>
                <w:sz w:val="26"/>
                <w:szCs w:val="26"/>
              </w:rPr>
            </w:pPr>
          </w:p>
        </w:tc>
      </w:tr>
      <w:tr w:rsidR="006F3EFE" w:rsidRPr="00517151" w14:paraId="6354E20B" w14:textId="77777777" w:rsidTr="006F3EFE">
        <w:trPr>
          <w:cantSplit/>
          <w:trHeight w:val="596"/>
        </w:trPr>
        <w:tc>
          <w:tcPr>
            <w:tcW w:w="356" w:type="pct"/>
            <w:gridSpan w:val="2"/>
            <w:tcBorders>
              <w:bottom w:val="single" w:sz="6" w:space="0" w:color="auto"/>
            </w:tcBorders>
          </w:tcPr>
          <w:p w14:paraId="74042D0F" w14:textId="77777777" w:rsidR="006F3EFE" w:rsidRPr="00D509E8" w:rsidRDefault="006F3EFE" w:rsidP="00D509E8">
            <w:pPr>
              <w:widowControl w:val="0"/>
              <w:spacing w:before="120" w:after="120"/>
              <w:ind w:left="360" w:right="-14" w:hanging="360"/>
              <w:jc w:val="center"/>
              <w:rPr>
                <w:position w:val="-20"/>
                <w:sz w:val="26"/>
                <w:szCs w:val="26"/>
              </w:rPr>
            </w:pPr>
            <w:r w:rsidRPr="00D509E8">
              <w:rPr>
                <w:position w:val="-20"/>
                <w:sz w:val="26"/>
                <w:szCs w:val="26"/>
              </w:rPr>
              <w:t>21</w:t>
            </w:r>
          </w:p>
        </w:tc>
        <w:tc>
          <w:tcPr>
            <w:tcW w:w="4644" w:type="pct"/>
            <w:gridSpan w:val="5"/>
            <w:vMerge w:val="restart"/>
          </w:tcPr>
          <w:p w14:paraId="5F4188C4" w14:textId="77777777" w:rsidR="006F3EFE" w:rsidRPr="00D509E8" w:rsidRDefault="006F3EFE" w:rsidP="00D509E8">
            <w:pPr>
              <w:widowControl w:val="0"/>
              <w:spacing w:before="120" w:after="120"/>
              <w:rPr>
                <w:position w:val="-20"/>
                <w:sz w:val="26"/>
                <w:szCs w:val="26"/>
                <w:lang w:val="pt-BR"/>
              </w:rPr>
            </w:pPr>
            <w:r w:rsidRPr="00D509E8">
              <w:rPr>
                <w:position w:val="-20"/>
                <w:sz w:val="26"/>
                <w:szCs w:val="26"/>
                <w:lang w:val="pt-BR"/>
              </w:rPr>
              <w:t xml:space="preserve">Liên kết với sản xuất và đời sống </w:t>
            </w:r>
          </w:p>
          <w:p w14:paraId="7028ABD4" w14:textId="77777777" w:rsidR="006F3EFE" w:rsidRPr="00D509E8" w:rsidRDefault="006F3EFE" w:rsidP="00D509E8">
            <w:pPr>
              <w:widowControl w:val="0"/>
              <w:spacing w:before="120" w:after="120"/>
              <w:rPr>
                <w:position w:val="-20"/>
                <w:sz w:val="26"/>
                <w:szCs w:val="26"/>
                <w:lang w:val="pt-BR"/>
              </w:rPr>
            </w:pPr>
            <w:r w:rsidRPr="00D509E8">
              <w:rPr>
                <w:sz w:val="26"/>
                <w:szCs w:val="26"/>
                <w:lang w:val="pt-BR"/>
              </w:rPr>
              <w:t>(Ghi rõ đơn vị sản xuất hoặc những người sử dụng kết quả nghiên cứu tham gia vào quá trình thực hiện và nêu rõ nội dung công việc thực hiện trong nghiên cứu)</w:t>
            </w:r>
          </w:p>
        </w:tc>
      </w:tr>
      <w:tr w:rsidR="006F3EFE" w:rsidRPr="00517151" w14:paraId="50312E98" w14:textId="77777777" w:rsidTr="006F3EFE">
        <w:trPr>
          <w:cantSplit/>
          <w:trHeight w:val="596"/>
        </w:trPr>
        <w:tc>
          <w:tcPr>
            <w:tcW w:w="356" w:type="pct"/>
            <w:gridSpan w:val="2"/>
            <w:tcBorders>
              <w:bottom w:val="nil"/>
              <w:right w:val="nil"/>
            </w:tcBorders>
          </w:tcPr>
          <w:p w14:paraId="4A70ADEA" w14:textId="77777777" w:rsidR="006F3EFE" w:rsidRDefault="006F3EFE" w:rsidP="00D509E8">
            <w:pPr>
              <w:widowControl w:val="0"/>
              <w:spacing w:before="120" w:after="120"/>
              <w:ind w:left="360" w:right="-14" w:hanging="360"/>
              <w:jc w:val="center"/>
              <w:rPr>
                <w:b/>
                <w:position w:val="-20"/>
                <w:sz w:val="26"/>
                <w:szCs w:val="26"/>
                <w:lang w:val="pt-BR"/>
              </w:rPr>
            </w:pPr>
          </w:p>
        </w:tc>
        <w:tc>
          <w:tcPr>
            <w:tcW w:w="4644" w:type="pct"/>
            <w:gridSpan w:val="5"/>
            <w:vMerge/>
            <w:tcBorders>
              <w:left w:val="nil"/>
              <w:bottom w:val="nil"/>
            </w:tcBorders>
          </w:tcPr>
          <w:p w14:paraId="5FCCD5C1" w14:textId="77777777" w:rsidR="006F3EFE" w:rsidRDefault="006F3EFE" w:rsidP="00D509E8">
            <w:pPr>
              <w:widowControl w:val="0"/>
              <w:spacing w:before="120" w:after="120"/>
              <w:rPr>
                <w:b/>
                <w:i/>
                <w:position w:val="-20"/>
                <w:sz w:val="26"/>
                <w:szCs w:val="26"/>
                <w:lang w:val="pt-BR"/>
              </w:rPr>
            </w:pPr>
          </w:p>
        </w:tc>
      </w:tr>
      <w:tr w:rsidR="006F3EFE" w:rsidRPr="00517151" w14:paraId="7A0EDD59" w14:textId="77777777" w:rsidTr="006F3EFE">
        <w:tc>
          <w:tcPr>
            <w:tcW w:w="5000" w:type="pct"/>
            <w:gridSpan w:val="7"/>
            <w:tcBorders>
              <w:top w:val="nil"/>
            </w:tcBorders>
          </w:tcPr>
          <w:p w14:paraId="3BB7178A" w14:textId="77777777" w:rsidR="006F3EFE" w:rsidRDefault="006F3EFE" w:rsidP="00D509E8">
            <w:pPr>
              <w:widowControl w:val="0"/>
              <w:spacing w:before="120" w:after="120"/>
              <w:ind w:right="-62"/>
              <w:rPr>
                <w:b/>
                <w:sz w:val="26"/>
                <w:szCs w:val="26"/>
                <w:lang w:val="pt-BR"/>
              </w:rPr>
            </w:pPr>
          </w:p>
        </w:tc>
      </w:tr>
      <w:tr w:rsidR="006F3EFE" w14:paraId="74951C32" w14:textId="77777777" w:rsidTr="006F3E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Pr>
        <w:tc>
          <w:tcPr>
            <w:tcW w:w="302" w:type="pct"/>
            <w:tcBorders>
              <w:top w:val="single" w:sz="6" w:space="0" w:color="auto"/>
              <w:left w:val="single" w:sz="6" w:space="0" w:color="auto"/>
              <w:bottom w:val="single" w:sz="6" w:space="0" w:color="auto"/>
              <w:right w:val="single" w:sz="6" w:space="0" w:color="auto"/>
            </w:tcBorders>
          </w:tcPr>
          <w:p w14:paraId="274EA5D5" w14:textId="77777777" w:rsidR="006F3EFE" w:rsidRPr="00D509E8" w:rsidRDefault="006F3EFE" w:rsidP="00D509E8">
            <w:pPr>
              <w:widowControl w:val="0"/>
              <w:spacing w:before="120" w:after="120"/>
              <w:ind w:left="360" w:right="-14" w:hanging="360"/>
              <w:jc w:val="center"/>
              <w:rPr>
                <w:sz w:val="26"/>
                <w:szCs w:val="26"/>
              </w:rPr>
            </w:pPr>
            <w:r w:rsidRPr="00D509E8">
              <w:rPr>
                <w:position w:val="-20"/>
                <w:sz w:val="26"/>
                <w:szCs w:val="26"/>
              </w:rPr>
              <w:t>22</w:t>
            </w:r>
          </w:p>
        </w:tc>
        <w:tc>
          <w:tcPr>
            <w:tcW w:w="4698" w:type="pct"/>
            <w:gridSpan w:val="6"/>
            <w:vMerge w:val="restart"/>
            <w:tcBorders>
              <w:top w:val="single" w:sz="6" w:space="0" w:color="auto"/>
              <w:left w:val="single" w:sz="6" w:space="0" w:color="auto"/>
              <w:right w:val="single" w:sz="6" w:space="0" w:color="auto"/>
            </w:tcBorders>
          </w:tcPr>
          <w:p w14:paraId="0F3C91A8" w14:textId="77777777" w:rsidR="006F3EFE" w:rsidRPr="00D509E8" w:rsidRDefault="006F3EFE" w:rsidP="00D509E8">
            <w:pPr>
              <w:widowControl w:val="0"/>
              <w:spacing w:before="120" w:after="120"/>
              <w:ind w:left="57" w:right="57"/>
              <w:rPr>
                <w:sz w:val="26"/>
                <w:szCs w:val="26"/>
              </w:rPr>
            </w:pPr>
            <w:r w:rsidRPr="00D509E8">
              <w:rPr>
                <w:sz w:val="26"/>
                <w:szCs w:val="26"/>
              </w:rPr>
              <w:t xml:space="preserve"> </w:t>
            </w:r>
            <w:proofErr w:type="spellStart"/>
            <w:r w:rsidRPr="00D509E8">
              <w:rPr>
                <w:sz w:val="26"/>
                <w:szCs w:val="26"/>
              </w:rPr>
              <w:t>Đội</w:t>
            </w:r>
            <w:proofErr w:type="spellEnd"/>
            <w:r w:rsidRPr="00D509E8">
              <w:rPr>
                <w:sz w:val="26"/>
                <w:szCs w:val="26"/>
              </w:rPr>
              <w:t xml:space="preserve"> </w:t>
            </w:r>
            <w:proofErr w:type="spellStart"/>
            <w:r w:rsidRPr="00D509E8">
              <w:rPr>
                <w:sz w:val="26"/>
                <w:szCs w:val="26"/>
              </w:rPr>
              <w:t>ngũ</w:t>
            </w:r>
            <w:proofErr w:type="spellEnd"/>
            <w:r w:rsidRPr="00D509E8">
              <w:rPr>
                <w:sz w:val="26"/>
                <w:szCs w:val="26"/>
              </w:rPr>
              <w:t xml:space="preserve"> </w:t>
            </w:r>
            <w:proofErr w:type="spellStart"/>
            <w:r w:rsidRPr="00D509E8">
              <w:rPr>
                <w:sz w:val="26"/>
                <w:szCs w:val="26"/>
              </w:rPr>
              <w:t>cán</w:t>
            </w:r>
            <w:proofErr w:type="spellEnd"/>
            <w:r w:rsidRPr="00D509E8">
              <w:rPr>
                <w:sz w:val="26"/>
                <w:szCs w:val="26"/>
              </w:rPr>
              <w:t xml:space="preserve"> </w:t>
            </w:r>
            <w:proofErr w:type="spellStart"/>
            <w:r w:rsidRPr="00D509E8">
              <w:rPr>
                <w:sz w:val="26"/>
                <w:szCs w:val="26"/>
              </w:rPr>
              <w:t>bộ</w:t>
            </w:r>
            <w:proofErr w:type="spellEnd"/>
            <w:r w:rsidRPr="00D509E8">
              <w:rPr>
                <w:sz w:val="26"/>
                <w:szCs w:val="26"/>
              </w:rPr>
              <w:t xml:space="preserve"> </w:t>
            </w:r>
            <w:proofErr w:type="spellStart"/>
            <w:r w:rsidRPr="00D509E8">
              <w:rPr>
                <w:sz w:val="26"/>
                <w:szCs w:val="26"/>
              </w:rPr>
              <w:t>thực</w:t>
            </w:r>
            <w:proofErr w:type="spellEnd"/>
            <w:r w:rsidRPr="00D509E8">
              <w:rPr>
                <w:sz w:val="26"/>
                <w:szCs w:val="26"/>
              </w:rPr>
              <w:t xml:space="preserve"> </w:t>
            </w:r>
            <w:proofErr w:type="spellStart"/>
            <w:r w:rsidRPr="00D509E8">
              <w:rPr>
                <w:sz w:val="26"/>
                <w:szCs w:val="26"/>
              </w:rPr>
              <w:t>hiện</w:t>
            </w:r>
            <w:proofErr w:type="spellEnd"/>
            <w:r w:rsidRPr="00D509E8">
              <w:rPr>
                <w:sz w:val="26"/>
                <w:szCs w:val="26"/>
              </w:rPr>
              <w:t xml:space="preserve"> </w:t>
            </w:r>
            <w:proofErr w:type="spellStart"/>
            <w:r w:rsidRPr="00D509E8">
              <w:rPr>
                <w:sz w:val="26"/>
                <w:szCs w:val="26"/>
              </w:rPr>
              <w:t>nghiên</w:t>
            </w:r>
            <w:proofErr w:type="spellEnd"/>
            <w:r w:rsidRPr="00D509E8">
              <w:rPr>
                <w:sz w:val="26"/>
                <w:szCs w:val="26"/>
              </w:rPr>
              <w:t xml:space="preserve"> </w:t>
            </w:r>
            <w:proofErr w:type="spellStart"/>
            <w:r w:rsidRPr="00D509E8">
              <w:rPr>
                <w:sz w:val="26"/>
                <w:szCs w:val="26"/>
              </w:rPr>
              <w:t>cứu</w:t>
            </w:r>
            <w:proofErr w:type="spellEnd"/>
          </w:p>
          <w:p w14:paraId="21AC9321" w14:textId="77777777" w:rsidR="006F3EFE" w:rsidRPr="00D509E8" w:rsidRDefault="006F3EFE" w:rsidP="00D509E8">
            <w:pPr>
              <w:widowControl w:val="0"/>
              <w:spacing w:before="120" w:after="120"/>
              <w:rPr>
                <w:sz w:val="26"/>
                <w:szCs w:val="26"/>
              </w:rPr>
            </w:pPr>
            <w:r w:rsidRPr="00D509E8">
              <w:rPr>
                <w:sz w:val="26"/>
                <w:szCs w:val="26"/>
              </w:rPr>
              <w:t>(</w:t>
            </w:r>
            <w:proofErr w:type="spellStart"/>
            <w:r w:rsidRPr="00D509E8">
              <w:rPr>
                <w:sz w:val="26"/>
                <w:szCs w:val="26"/>
              </w:rPr>
              <w:t>Ghi</w:t>
            </w:r>
            <w:proofErr w:type="spellEnd"/>
            <w:r w:rsidRPr="00D509E8">
              <w:rPr>
                <w:sz w:val="26"/>
                <w:szCs w:val="26"/>
              </w:rPr>
              <w:t xml:space="preserve"> </w:t>
            </w:r>
            <w:proofErr w:type="spellStart"/>
            <w:r w:rsidRPr="00D509E8">
              <w:rPr>
                <w:sz w:val="26"/>
                <w:szCs w:val="26"/>
              </w:rPr>
              <w:t>những</w:t>
            </w:r>
            <w:proofErr w:type="spellEnd"/>
            <w:r w:rsidRPr="00D509E8">
              <w:rPr>
                <w:sz w:val="26"/>
                <w:szCs w:val="26"/>
              </w:rPr>
              <w:t xml:space="preserve"> </w:t>
            </w:r>
            <w:proofErr w:type="spellStart"/>
            <w:r w:rsidRPr="00D509E8">
              <w:rPr>
                <w:sz w:val="26"/>
                <w:szCs w:val="26"/>
              </w:rPr>
              <w:t>người</w:t>
            </w:r>
            <w:proofErr w:type="spellEnd"/>
            <w:r w:rsidRPr="00D509E8">
              <w:rPr>
                <w:sz w:val="26"/>
                <w:szCs w:val="26"/>
              </w:rPr>
              <w:t xml:space="preserve"> </w:t>
            </w:r>
            <w:proofErr w:type="spellStart"/>
            <w:r w:rsidRPr="00D509E8">
              <w:rPr>
                <w:sz w:val="26"/>
                <w:szCs w:val="26"/>
              </w:rPr>
              <w:t>có</w:t>
            </w:r>
            <w:proofErr w:type="spellEnd"/>
            <w:r w:rsidRPr="00D509E8">
              <w:rPr>
                <w:sz w:val="26"/>
                <w:szCs w:val="26"/>
              </w:rPr>
              <w:t xml:space="preserve"> </w:t>
            </w:r>
            <w:proofErr w:type="spellStart"/>
            <w:r w:rsidRPr="00D509E8">
              <w:rPr>
                <w:sz w:val="26"/>
                <w:szCs w:val="26"/>
              </w:rPr>
              <w:t>đóng</w:t>
            </w:r>
            <w:proofErr w:type="spellEnd"/>
            <w:r w:rsidRPr="00D509E8">
              <w:rPr>
                <w:sz w:val="26"/>
                <w:szCs w:val="26"/>
              </w:rPr>
              <w:t xml:space="preserve"> </w:t>
            </w:r>
            <w:proofErr w:type="spellStart"/>
            <w:r w:rsidRPr="00D509E8">
              <w:rPr>
                <w:sz w:val="26"/>
                <w:szCs w:val="26"/>
              </w:rPr>
              <w:t>góp</w:t>
            </w:r>
            <w:proofErr w:type="spellEnd"/>
            <w:r w:rsidRPr="00D509E8">
              <w:rPr>
                <w:sz w:val="26"/>
                <w:szCs w:val="26"/>
              </w:rPr>
              <w:t xml:space="preserve"> </w:t>
            </w:r>
            <w:proofErr w:type="spellStart"/>
            <w:r w:rsidRPr="00D509E8">
              <w:rPr>
                <w:sz w:val="26"/>
                <w:szCs w:val="26"/>
              </w:rPr>
              <w:t>chính</w:t>
            </w:r>
            <w:proofErr w:type="spellEnd"/>
            <w:r w:rsidRPr="00D509E8">
              <w:rPr>
                <w:sz w:val="26"/>
                <w:szCs w:val="26"/>
              </w:rPr>
              <w:t xml:space="preserve"> </w:t>
            </w:r>
            <w:proofErr w:type="spellStart"/>
            <w:r w:rsidRPr="00D509E8">
              <w:rPr>
                <w:sz w:val="26"/>
                <w:szCs w:val="26"/>
              </w:rPr>
              <w:t>thuộc</w:t>
            </w:r>
            <w:proofErr w:type="spellEnd"/>
            <w:r w:rsidRPr="00D509E8">
              <w:rPr>
                <w:sz w:val="26"/>
                <w:szCs w:val="26"/>
              </w:rPr>
              <w:t xml:space="preserve"> </w:t>
            </w:r>
            <w:proofErr w:type="spellStart"/>
            <w:r w:rsidRPr="00D509E8">
              <w:rPr>
                <w:sz w:val="26"/>
                <w:szCs w:val="26"/>
              </w:rPr>
              <w:t>tất</w:t>
            </w:r>
            <w:proofErr w:type="spellEnd"/>
            <w:r w:rsidRPr="00D509E8">
              <w:rPr>
                <w:sz w:val="26"/>
                <w:szCs w:val="26"/>
              </w:rPr>
              <w:t xml:space="preserve"> </w:t>
            </w:r>
            <w:proofErr w:type="spellStart"/>
            <w:r w:rsidRPr="00D509E8">
              <w:rPr>
                <w:sz w:val="26"/>
                <w:szCs w:val="26"/>
              </w:rPr>
              <w:t>cả</w:t>
            </w:r>
            <w:proofErr w:type="spellEnd"/>
            <w:r w:rsidRPr="00D509E8">
              <w:rPr>
                <w:sz w:val="26"/>
                <w:szCs w:val="26"/>
              </w:rPr>
              <w:t xml:space="preserve"> </w:t>
            </w:r>
            <w:proofErr w:type="spellStart"/>
            <w:r w:rsidRPr="00D509E8">
              <w:rPr>
                <w:sz w:val="26"/>
                <w:szCs w:val="26"/>
              </w:rPr>
              <w:t>các</w:t>
            </w:r>
            <w:proofErr w:type="spellEnd"/>
            <w:r w:rsidRPr="00D509E8">
              <w:rPr>
                <w:sz w:val="26"/>
                <w:szCs w:val="26"/>
              </w:rPr>
              <w:t xml:space="preserve"> </w:t>
            </w:r>
            <w:proofErr w:type="spellStart"/>
            <w:r w:rsidRPr="00D509E8">
              <w:rPr>
                <w:sz w:val="26"/>
                <w:szCs w:val="26"/>
              </w:rPr>
              <w:t>cơ</w:t>
            </w:r>
            <w:proofErr w:type="spellEnd"/>
            <w:r w:rsidRPr="00D509E8">
              <w:rPr>
                <w:sz w:val="26"/>
                <w:szCs w:val="26"/>
              </w:rPr>
              <w:t xml:space="preserve"> </w:t>
            </w:r>
            <w:proofErr w:type="spellStart"/>
            <w:r w:rsidRPr="00D509E8">
              <w:rPr>
                <w:sz w:val="26"/>
                <w:szCs w:val="26"/>
              </w:rPr>
              <w:t>sở</w:t>
            </w:r>
            <w:proofErr w:type="spellEnd"/>
            <w:r w:rsidRPr="00D509E8">
              <w:rPr>
                <w:sz w:val="26"/>
                <w:szCs w:val="26"/>
              </w:rPr>
              <w:t xml:space="preserve"> </w:t>
            </w:r>
            <w:proofErr w:type="spellStart"/>
            <w:r w:rsidRPr="00D509E8">
              <w:rPr>
                <w:sz w:val="26"/>
                <w:szCs w:val="26"/>
              </w:rPr>
              <w:t>nhận</w:t>
            </w:r>
            <w:proofErr w:type="spellEnd"/>
            <w:r w:rsidRPr="00D509E8">
              <w:rPr>
                <w:sz w:val="26"/>
                <w:szCs w:val="26"/>
              </w:rPr>
              <w:t xml:space="preserve"> </w:t>
            </w:r>
            <w:proofErr w:type="spellStart"/>
            <w:r w:rsidRPr="00D509E8">
              <w:rPr>
                <w:sz w:val="26"/>
                <w:szCs w:val="26"/>
              </w:rPr>
              <w:t>thử</w:t>
            </w:r>
            <w:proofErr w:type="spellEnd"/>
            <w:r w:rsidRPr="00D509E8">
              <w:rPr>
                <w:sz w:val="26"/>
                <w:szCs w:val="26"/>
              </w:rPr>
              <w:t xml:space="preserve"> </w:t>
            </w:r>
            <w:proofErr w:type="spellStart"/>
            <w:r w:rsidRPr="00D509E8">
              <w:rPr>
                <w:sz w:val="26"/>
                <w:szCs w:val="26"/>
              </w:rPr>
              <w:t>và</w:t>
            </w:r>
            <w:proofErr w:type="spellEnd"/>
            <w:r w:rsidRPr="00D509E8">
              <w:rPr>
                <w:sz w:val="26"/>
                <w:szCs w:val="26"/>
              </w:rPr>
              <w:t xml:space="preserve"> </w:t>
            </w:r>
            <w:proofErr w:type="spellStart"/>
            <w:r w:rsidRPr="00D509E8">
              <w:rPr>
                <w:sz w:val="26"/>
                <w:szCs w:val="26"/>
              </w:rPr>
              <w:t>cơ</w:t>
            </w:r>
            <w:proofErr w:type="spellEnd"/>
            <w:r w:rsidRPr="00D509E8">
              <w:rPr>
                <w:sz w:val="26"/>
                <w:szCs w:val="26"/>
              </w:rPr>
              <w:t xml:space="preserve"> </w:t>
            </w:r>
            <w:proofErr w:type="spellStart"/>
            <w:r w:rsidRPr="00D509E8">
              <w:rPr>
                <w:sz w:val="26"/>
                <w:szCs w:val="26"/>
              </w:rPr>
              <w:t>sở</w:t>
            </w:r>
            <w:proofErr w:type="spellEnd"/>
            <w:r w:rsidRPr="00D509E8">
              <w:rPr>
                <w:sz w:val="26"/>
                <w:szCs w:val="26"/>
              </w:rPr>
              <w:t>/</w:t>
            </w:r>
            <w:proofErr w:type="spellStart"/>
            <w:r w:rsidRPr="00D509E8">
              <w:rPr>
                <w:sz w:val="26"/>
                <w:szCs w:val="26"/>
              </w:rPr>
              <w:t>tổ</w:t>
            </w:r>
            <w:proofErr w:type="spellEnd"/>
            <w:r w:rsidRPr="00D509E8">
              <w:rPr>
                <w:sz w:val="26"/>
                <w:szCs w:val="26"/>
              </w:rPr>
              <w:t xml:space="preserve"> </w:t>
            </w:r>
            <w:proofErr w:type="spellStart"/>
            <w:r w:rsidRPr="00D509E8">
              <w:rPr>
                <w:sz w:val="26"/>
                <w:szCs w:val="26"/>
              </w:rPr>
              <w:t>chức</w:t>
            </w:r>
            <w:proofErr w:type="spellEnd"/>
            <w:r w:rsidRPr="00D509E8">
              <w:rPr>
                <w:sz w:val="26"/>
                <w:szCs w:val="26"/>
              </w:rPr>
              <w:t xml:space="preserve"> </w:t>
            </w:r>
            <w:proofErr w:type="spellStart"/>
            <w:r w:rsidRPr="00D509E8">
              <w:rPr>
                <w:sz w:val="26"/>
                <w:szCs w:val="26"/>
              </w:rPr>
              <w:t>phối</w:t>
            </w:r>
            <w:proofErr w:type="spellEnd"/>
            <w:r w:rsidRPr="00D509E8">
              <w:rPr>
                <w:sz w:val="26"/>
                <w:szCs w:val="26"/>
              </w:rPr>
              <w:t xml:space="preserve"> </w:t>
            </w:r>
            <w:proofErr w:type="spellStart"/>
            <w:r w:rsidRPr="00D509E8">
              <w:rPr>
                <w:sz w:val="26"/>
                <w:szCs w:val="26"/>
              </w:rPr>
              <w:t>hợp</w:t>
            </w:r>
            <w:proofErr w:type="spellEnd"/>
            <w:r w:rsidRPr="00D509E8">
              <w:rPr>
                <w:sz w:val="26"/>
                <w:szCs w:val="26"/>
              </w:rPr>
              <w:t xml:space="preserve"> </w:t>
            </w:r>
            <w:proofErr w:type="spellStart"/>
            <w:r w:rsidRPr="00D509E8">
              <w:rPr>
                <w:sz w:val="26"/>
                <w:szCs w:val="26"/>
              </w:rPr>
              <w:t>tham</w:t>
            </w:r>
            <w:proofErr w:type="spellEnd"/>
            <w:r w:rsidRPr="00D509E8">
              <w:rPr>
                <w:sz w:val="26"/>
                <w:szCs w:val="26"/>
              </w:rPr>
              <w:t xml:space="preserve"> </w:t>
            </w:r>
            <w:proofErr w:type="spellStart"/>
            <w:r w:rsidRPr="00D509E8">
              <w:rPr>
                <w:sz w:val="26"/>
                <w:szCs w:val="26"/>
              </w:rPr>
              <w:t>gia</w:t>
            </w:r>
            <w:proofErr w:type="spellEnd"/>
            <w:r w:rsidRPr="00D509E8">
              <w:rPr>
                <w:sz w:val="26"/>
                <w:szCs w:val="26"/>
              </w:rPr>
              <w:t xml:space="preserve"> </w:t>
            </w:r>
            <w:proofErr w:type="spellStart"/>
            <w:r w:rsidRPr="00D509E8">
              <w:rPr>
                <w:sz w:val="26"/>
                <w:szCs w:val="26"/>
              </w:rPr>
              <w:t>nghiên</w:t>
            </w:r>
            <w:proofErr w:type="spellEnd"/>
            <w:r w:rsidRPr="00D509E8">
              <w:rPr>
                <w:sz w:val="26"/>
                <w:szCs w:val="26"/>
              </w:rPr>
              <w:t xml:space="preserve"> </w:t>
            </w:r>
            <w:proofErr w:type="spellStart"/>
            <w:r w:rsidRPr="00D509E8">
              <w:rPr>
                <w:sz w:val="26"/>
                <w:szCs w:val="26"/>
              </w:rPr>
              <w:t>cứu</w:t>
            </w:r>
            <w:proofErr w:type="spellEnd"/>
            <w:r w:rsidRPr="00D509E8">
              <w:rPr>
                <w:sz w:val="26"/>
                <w:szCs w:val="26"/>
              </w:rPr>
              <w:t>)</w:t>
            </w:r>
          </w:p>
        </w:tc>
      </w:tr>
      <w:tr w:rsidR="006F3EFE" w14:paraId="1D823C82" w14:textId="77777777" w:rsidTr="006F3EF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cantSplit/>
        </w:trPr>
        <w:tc>
          <w:tcPr>
            <w:tcW w:w="302" w:type="pct"/>
            <w:tcBorders>
              <w:top w:val="single" w:sz="6" w:space="0" w:color="auto"/>
              <w:left w:val="single" w:sz="6" w:space="0" w:color="auto"/>
              <w:bottom w:val="single" w:sz="6" w:space="0" w:color="auto"/>
            </w:tcBorders>
          </w:tcPr>
          <w:p w14:paraId="1767A7BF" w14:textId="77777777" w:rsidR="006F3EFE" w:rsidRDefault="006F3EFE" w:rsidP="00D509E8">
            <w:pPr>
              <w:widowControl w:val="0"/>
              <w:spacing w:before="120" w:after="120"/>
              <w:ind w:left="360" w:right="-14" w:hanging="360"/>
              <w:jc w:val="center"/>
              <w:rPr>
                <w:position w:val="-20"/>
                <w:sz w:val="26"/>
                <w:szCs w:val="26"/>
              </w:rPr>
            </w:pPr>
          </w:p>
        </w:tc>
        <w:tc>
          <w:tcPr>
            <w:tcW w:w="4698" w:type="pct"/>
            <w:gridSpan w:val="6"/>
            <w:vMerge/>
            <w:tcBorders>
              <w:left w:val="nil"/>
              <w:right w:val="single" w:sz="6" w:space="0" w:color="auto"/>
            </w:tcBorders>
          </w:tcPr>
          <w:p w14:paraId="7E9B0E58" w14:textId="77777777" w:rsidR="006F3EFE" w:rsidRDefault="006F3EFE" w:rsidP="00D509E8">
            <w:pPr>
              <w:widowControl w:val="0"/>
              <w:spacing w:before="120" w:after="120"/>
              <w:ind w:left="57" w:right="57"/>
              <w:rPr>
                <w:b/>
                <w:sz w:val="26"/>
                <w:szCs w:val="26"/>
              </w:rPr>
            </w:pPr>
          </w:p>
        </w:tc>
      </w:tr>
      <w:tr w:rsidR="006F3EFE" w:rsidRPr="00517151" w14:paraId="4A21338C" w14:textId="77777777" w:rsidTr="006F3E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02" w:type="pct"/>
            <w:tcBorders>
              <w:bottom w:val="nil"/>
            </w:tcBorders>
            <w:vAlign w:val="center"/>
          </w:tcPr>
          <w:p w14:paraId="2858087E" w14:textId="77777777" w:rsidR="006F3EFE" w:rsidRPr="00E7298C" w:rsidRDefault="006F3EFE" w:rsidP="00D509E8">
            <w:pPr>
              <w:spacing w:before="120" w:after="120"/>
              <w:jc w:val="center"/>
              <w:rPr>
                <w:b/>
                <w:sz w:val="26"/>
                <w:szCs w:val="26"/>
              </w:rPr>
            </w:pPr>
            <w:r w:rsidRPr="00E7298C">
              <w:rPr>
                <w:b/>
                <w:sz w:val="26"/>
                <w:szCs w:val="26"/>
              </w:rPr>
              <w:t>TT</w:t>
            </w:r>
          </w:p>
        </w:tc>
        <w:tc>
          <w:tcPr>
            <w:tcW w:w="1213" w:type="pct"/>
            <w:gridSpan w:val="3"/>
            <w:vAlign w:val="center"/>
          </w:tcPr>
          <w:p w14:paraId="544A8544" w14:textId="77777777" w:rsidR="006F3EFE" w:rsidRPr="00E7298C" w:rsidRDefault="006F3EFE" w:rsidP="00D509E8">
            <w:pPr>
              <w:spacing w:before="120" w:after="120"/>
              <w:jc w:val="center"/>
              <w:rPr>
                <w:b/>
                <w:sz w:val="26"/>
                <w:szCs w:val="26"/>
              </w:rPr>
            </w:pPr>
            <w:proofErr w:type="spellStart"/>
            <w:r w:rsidRPr="00E7298C">
              <w:rPr>
                <w:b/>
                <w:sz w:val="26"/>
                <w:szCs w:val="26"/>
              </w:rPr>
              <w:t>Họ</w:t>
            </w:r>
            <w:proofErr w:type="spellEnd"/>
            <w:r w:rsidRPr="00E7298C">
              <w:rPr>
                <w:b/>
                <w:sz w:val="26"/>
                <w:szCs w:val="26"/>
              </w:rPr>
              <w:t xml:space="preserve"> </w:t>
            </w:r>
            <w:proofErr w:type="spellStart"/>
            <w:r w:rsidRPr="00E7298C">
              <w:rPr>
                <w:b/>
                <w:sz w:val="26"/>
                <w:szCs w:val="26"/>
              </w:rPr>
              <w:t>và</w:t>
            </w:r>
            <w:proofErr w:type="spellEnd"/>
            <w:r w:rsidRPr="00E7298C">
              <w:rPr>
                <w:b/>
                <w:sz w:val="26"/>
                <w:szCs w:val="26"/>
              </w:rPr>
              <w:t xml:space="preserve"> </w:t>
            </w:r>
            <w:proofErr w:type="spellStart"/>
            <w:r w:rsidRPr="00E7298C">
              <w:rPr>
                <w:b/>
                <w:sz w:val="26"/>
                <w:szCs w:val="26"/>
              </w:rPr>
              <w:t>tên</w:t>
            </w:r>
            <w:proofErr w:type="spellEnd"/>
          </w:p>
        </w:tc>
        <w:tc>
          <w:tcPr>
            <w:tcW w:w="2123" w:type="pct"/>
            <w:gridSpan w:val="2"/>
            <w:vAlign w:val="center"/>
          </w:tcPr>
          <w:p w14:paraId="49E76415" w14:textId="77777777" w:rsidR="006F3EFE" w:rsidRPr="00E7298C" w:rsidRDefault="006F3EFE" w:rsidP="00D509E8">
            <w:pPr>
              <w:widowControl w:val="0"/>
              <w:spacing w:before="120" w:after="120"/>
              <w:jc w:val="center"/>
              <w:rPr>
                <w:b/>
                <w:sz w:val="26"/>
                <w:szCs w:val="26"/>
                <w:lang w:val="fr-FR"/>
              </w:rPr>
            </w:pPr>
            <w:proofErr w:type="spellStart"/>
            <w:r w:rsidRPr="00E7298C">
              <w:rPr>
                <w:b/>
                <w:sz w:val="26"/>
                <w:szCs w:val="26"/>
                <w:lang w:val="fr-FR"/>
              </w:rPr>
              <w:t>Cơ</w:t>
            </w:r>
            <w:proofErr w:type="spellEnd"/>
            <w:r w:rsidRPr="00E7298C">
              <w:rPr>
                <w:b/>
                <w:sz w:val="26"/>
                <w:szCs w:val="26"/>
                <w:lang w:val="fr-FR"/>
              </w:rPr>
              <w:t xml:space="preserve"> </w:t>
            </w:r>
            <w:proofErr w:type="spellStart"/>
            <w:r w:rsidRPr="00E7298C">
              <w:rPr>
                <w:b/>
                <w:sz w:val="26"/>
                <w:szCs w:val="26"/>
                <w:lang w:val="fr-FR"/>
              </w:rPr>
              <w:t>quan</w:t>
            </w:r>
            <w:proofErr w:type="spellEnd"/>
            <w:r w:rsidRPr="00E7298C">
              <w:rPr>
                <w:b/>
                <w:sz w:val="26"/>
                <w:szCs w:val="26"/>
                <w:lang w:val="fr-FR"/>
              </w:rPr>
              <w:t xml:space="preserve"> </w:t>
            </w:r>
            <w:proofErr w:type="spellStart"/>
            <w:r w:rsidRPr="00E7298C">
              <w:rPr>
                <w:b/>
                <w:sz w:val="26"/>
                <w:szCs w:val="26"/>
                <w:lang w:val="fr-FR"/>
              </w:rPr>
              <w:t>công</w:t>
            </w:r>
            <w:proofErr w:type="spellEnd"/>
            <w:r w:rsidRPr="00E7298C">
              <w:rPr>
                <w:b/>
                <w:sz w:val="26"/>
                <w:szCs w:val="26"/>
                <w:lang w:val="fr-FR"/>
              </w:rPr>
              <w:t xml:space="preserve"> </w:t>
            </w:r>
            <w:proofErr w:type="spellStart"/>
            <w:r w:rsidRPr="00E7298C">
              <w:rPr>
                <w:b/>
                <w:sz w:val="26"/>
                <w:szCs w:val="26"/>
                <w:lang w:val="fr-FR"/>
              </w:rPr>
              <w:t>tác</w:t>
            </w:r>
            <w:proofErr w:type="spellEnd"/>
          </w:p>
        </w:tc>
        <w:tc>
          <w:tcPr>
            <w:tcW w:w="1362" w:type="pct"/>
            <w:vAlign w:val="center"/>
          </w:tcPr>
          <w:p w14:paraId="2E8672CD" w14:textId="77777777" w:rsidR="00D509E8" w:rsidRPr="00E7298C" w:rsidRDefault="006F3EFE" w:rsidP="00D509E8">
            <w:pPr>
              <w:widowControl w:val="0"/>
              <w:jc w:val="center"/>
              <w:rPr>
                <w:b/>
                <w:sz w:val="26"/>
                <w:szCs w:val="26"/>
                <w:lang w:val="fr-FR"/>
              </w:rPr>
            </w:pPr>
            <w:proofErr w:type="spellStart"/>
            <w:r w:rsidRPr="00E7298C">
              <w:rPr>
                <w:b/>
                <w:sz w:val="26"/>
                <w:szCs w:val="26"/>
                <w:lang w:val="fr-FR"/>
              </w:rPr>
              <w:t>Tỷ</w:t>
            </w:r>
            <w:proofErr w:type="spellEnd"/>
            <w:r w:rsidRPr="00E7298C">
              <w:rPr>
                <w:b/>
                <w:sz w:val="26"/>
                <w:szCs w:val="26"/>
                <w:lang w:val="fr-FR"/>
              </w:rPr>
              <w:t xml:space="preserve"> </w:t>
            </w:r>
            <w:proofErr w:type="spellStart"/>
            <w:r w:rsidRPr="00E7298C">
              <w:rPr>
                <w:b/>
                <w:sz w:val="26"/>
                <w:szCs w:val="26"/>
                <w:lang w:val="fr-FR"/>
              </w:rPr>
              <w:t>lệ</w:t>
            </w:r>
            <w:proofErr w:type="spellEnd"/>
            <w:r w:rsidRPr="00E7298C">
              <w:rPr>
                <w:b/>
                <w:sz w:val="26"/>
                <w:szCs w:val="26"/>
                <w:lang w:val="fr-FR"/>
              </w:rPr>
              <w:t xml:space="preserve"> % </w:t>
            </w:r>
            <w:proofErr w:type="spellStart"/>
            <w:r w:rsidRPr="00E7298C">
              <w:rPr>
                <w:b/>
                <w:sz w:val="26"/>
                <w:szCs w:val="26"/>
                <w:lang w:val="fr-FR"/>
              </w:rPr>
              <w:t>thời</w:t>
            </w:r>
            <w:proofErr w:type="spellEnd"/>
            <w:r w:rsidRPr="00E7298C">
              <w:rPr>
                <w:b/>
                <w:sz w:val="26"/>
                <w:szCs w:val="26"/>
                <w:lang w:val="fr-FR"/>
              </w:rPr>
              <w:t xml:space="preserve"> </w:t>
            </w:r>
            <w:proofErr w:type="spellStart"/>
            <w:r w:rsidRPr="00E7298C">
              <w:rPr>
                <w:b/>
                <w:sz w:val="26"/>
                <w:szCs w:val="26"/>
                <w:lang w:val="fr-FR"/>
              </w:rPr>
              <w:t>gian</w:t>
            </w:r>
            <w:proofErr w:type="spellEnd"/>
            <w:r w:rsidRPr="00E7298C">
              <w:rPr>
                <w:b/>
                <w:sz w:val="26"/>
                <w:szCs w:val="26"/>
                <w:lang w:val="fr-FR"/>
              </w:rPr>
              <w:t xml:space="preserve"> </w:t>
            </w:r>
            <w:proofErr w:type="spellStart"/>
            <w:r w:rsidRPr="00E7298C">
              <w:rPr>
                <w:b/>
                <w:sz w:val="26"/>
                <w:szCs w:val="26"/>
                <w:lang w:val="fr-FR"/>
              </w:rPr>
              <w:t>làm</w:t>
            </w:r>
            <w:proofErr w:type="spellEnd"/>
            <w:r w:rsidRPr="00E7298C">
              <w:rPr>
                <w:b/>
                <w:sz w:val="26"/>
                <w:szCs w:val="26"/>
                <w:lang w:val="fr-FR"/>
              </w:rPr>
              <w:t xml:space="preserve"> </w:t>
            </w:r>
            <w:proofErr w:type="spellStart"/>
            <w:r w:rsidRPr="00E7298C">
              <w:rPr>
                <w:b/>
                <w:sz w:val="26"/>
                <w:szCs w:val="26"/>
                <w:lang w:val="fr-FR"/>
              </w:rPr>
              <w:t>việc</w:t>
            </w:r>
            <w:proofErr w:type="spellEnd"/>
            <w:r w:rsidRPr="00E7298C">
              <w:rPr>
                <w:b/>
                <w:sz w:val="26"/>
                <w:szCs w:val="26"/>
                <w:lang w:val="fr-FR"/>
              </w:rPr>
              <w:t xml:space="preserve"> </w:t>
            </w:r>
            <w:proofErr w:type="spellStart"/>
            <w:r w:rsidRPr="00E7298C">
              <w:rPr>
                <w:b/>
                <w:sz w:val="26"/>
                <w:szCs w:val="26"/>
                <w:lang w:val="fr-FR"/>
              </w:rPr>
              <w:t>cho</w:t>
            </w:r>
            <w:proofErr w:type="spellEnd"/>
            <w:r w:rsidRPr="00E7298C">
              <w:rPr>
                <w:b/>
                <w:sz w:val="26"/>
                <w:szCs w:val="26"/>
                <w:lang w:val="fr-FR"/>
              </w:rPr>
              <w:t xml:space="preserve"> </w:t>
            </w:r>
          </w:p>
          <w:p w14:paraId="4CF7666D" w14:textId="494D1E0B" w:rsidR="006F3EFE" w:rsidRPr="00E7298C" w:rsidRDefault="006F3EFE" w:rsidP="00D509E8">
            <w:pPr>
              <w:widowControl w:val="0"/>
              <w:jc w:val="center"/>
              <w:rPr>
                <w:b/>
                <w:sz w:val="26"/>
                <w:szCs w:val="26"/>
                <w:lang w:val="fr-FR"/>
              </w:rPr>
            </w:pPr>
            <w:proofErr w:type="spellStart"/>
            <w:proofErr w:type="gramStart"/>
            <w:r w:rsidRPr="00E7298C">
              <w:rPr>
                <w:b/>
                <w:sz w:val="26"/>
                <w:szCs w:val="26"/>
                <w:lang w:val="fr-FR"/>
              </w:rPr>
              <w:t>nghiên</w:t>
            </w:r>
            <w:proofErr w:type="spellEnd"/>
            <w:proofErr w:type="gramEnd"/>
            <w:r w:rsidRPr="00E7298C">
              <w:rPr>
                <w:b/>
                <w:sz w:val="26"/>
                <w:szCs w:val="26"/>
                <w:lang w:val="fr-FR"/>
              </w:rPr>
              <w:t xml:space="preserve"> </w:t>
            </w:r>
            <w:proofErr w:type="spellStart"/>
            <w:r w:rsidRPr="00E7298C">
              <w:rPr>
                <w:b/>
                <w:sz w:val="26"/>
                <w:szCs w:val="26"/>
                <w:lang w:val="fr-FR"/>
              </w:rPr>
              <w:t>cứu</w:t>
            </w:r>
            <w:proofErr w:type="spellEnd"/>
          </w:p>
        </w:tc>
      </w:tr>
      <w:tr w:rsidR="006F3EFE" w14:paraId="32EBFFEF" w14:textId="77777777" w:rsidTr="006F3E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02" w:type="pct"/>
          </w:tcPr>
          <w:p w14:paraId="76C3546D" w14:textId="77777777" w:rsidR="006F3EFE" w:rsidRDefault="006F3EFE" w:rsidP="00D509E8">
            <w:pPr>
              <w:spacing w:before="120" w:after="120"/>
              <w:jc w:val="center"/>
              <w:rPr>
                <w:sz w:val="26"/>
                <w:szCs w:val="26"/>
              </w:rPr>
            </w:pPr>
            <w:r>
              <w:rPr>
                <w:sz w:val="26"/>
                <w:szCs w:val="26"/>
              </w:rPr>
              <w:t>A</w:t>
            </w:r>
          </w:p>
        </w:tc>
        <w:tc>
          <w:tcPr>
            <w:tcW w:w="1213" w:type="pct"/>
            <w:gridSpan w:val="3"/>
            <w:tcBorders>
              <w:left w:val="nil"/>
            </w:tcBorders>
          </w:tcPr>
          <w:p w14:paraId="3E8AE03F" w14:textId="77777777" w:rsidR="006F3EFE" w:rsidRDefault="006F3EFE" w:rsidP="00D509E8">
            <w:pPr>
              <w:widowControl w:val="0"/>
              <w:spacing w:before="120" w:after="120"/>
              <w:jc w:val="both"/>
              <w:rPr>
                <w:sz w:val="26"/>
                <w:szCs w:val="26"/>
              </w:rPr>
            </w:pPr>
            <w:proofErr w:type="spellStart"/>
            <w:r>
              <w:rPr>
                <w:sz w:val="26"/>
                <w:szCs w:val="26"/>
              </w:rPr>
              <w:t>Nghiên</w:t>
            </w:r>
            <w:proofErr w:type="spellEnd"/>
            <w:r>
              <w:rPr>
                <w:sz w:val="26"/>
                <w:szCs w:val="26"/>
              </w:rPr>
              <w:t xml:space="preserve"> </w:t>
            </w:r>
            <w:proofErr w:type="spellStart"/>
            <w:r>
              <w:rPr>
                <w:sz w:val="26"/>
                <w:szCs w:val="26"/>
              </w:rPr>
              <w:t>cứu</w:t>
            </w:r>
            <w:proofErr w:type="spellEnd"/>
            <w:r>
              <w:rPr>
                <w:sz w:val="26"/>
                <w:szCs w:val="26"/>
              </w:rPr>
              <w:t xml:space="preserve"> </w:t>
            </w:r>
            <w:proofErr w:type="spellStart"/>
            <w:r>
              <w:rPr>
                <w:sz w:val="26"/>
                <w:szCs w:val="26"/>
              </w:rPr>
              <w:t>viên</w:t>
            </w:r>
            <w:proofErr w:type="spellEnd"/>
            <w:r>
              <w:rPr>
                <w:sz w:val="26"/>
                <w:szCs w:val="26"/>
              </w:rPr>
              <w:t xml:space="preserve"> </w:t>
            </w:r>
            <w:proofErr w:type="spellStart"/>
            <w:r>
              <w:rPr>
                <w:sz w:val="26"/>
                <w:szCs w:val="26"/>
              </w:rPr>
              <w:t>chính</w:t>
            </w:r>
            <w:proofErr w:type="spellEnd"/>
          </w:p>
        </w:tc>
        <w:tc>
          <w:tcPr>
            <w:tcW w:w="2123" w:type="pct"/>
            <w:gridSpan w:val="2"/>
            <w:tcBorders>
              <w:bottom w:val="nil"/>
            </w:tcBorders>
          </w:tcPr>
          <w:p w14:paraId="70C99418" w14:textId="77777777" w:rsidR="006F3EFE" w:rsidRDefault="006F3EFE" w:rsidP="00D509E8">
            <w:pPr>
              <w:spacing w:before="120" w:after="120"/>
              <w:rPr>
                <w:sz w:val="26"/>
                <w:szCs w:val="26"/>
              </w:rPr>
            </w:pPr>
          </w:p>
        </w:tc>
        <w:tc>
          <w:tcPr>
            <w:tcW w:w="1362" w:type="pct"/>
            <w:tcBorders>
              <w:bottom w:val="nil"/>
            </w:tcBorders>
          </w:tcPr>
          <w:p w14:paraId="00435A4E" w14:textId="77777777" w:rsidR="006F3EFE" w:rsidRDefault="006F3EFE" w:rsidP="006F3EFE">
            <w:pPr>
              <w:spacing w:before="120"/>
              <w:rPr>
                <w:sz w:val="26"/>
                <w:szCs w:val="26"/>
              </w:rPr>
            </w:pPr>
          </w:p>
        </w:tc>
      </w:tr>
      <w:tr w:rsidR="006F3EFE" w14:paraId="69E8BCD1" w14:textId="77777777" w:rsidTr="006F3E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02" w:type="pct"/>
            <w:tcBorders>
              <w:bottom w:val="nil"/>
            </w:tcBorders>
          </w:tcPr>
          <w:p w14:paraId="22C64400" w14:textId="77777777" w:rsidR="006F3EFE" w:rsidRDefault="006F3EFE" w:rsidP="00D509E8">
            <w:pPr>
              <w:spacing w:before="120" w:after="120"/>
              <w:jc w:val="center"/>
              <w:rPr>
                <w:sz w:val="26"/>
                <w:szCs w:val="26"/>
              </w:rPr>
            </w:pPr>
            <w:r>
              <w:rPr>
                <w:sz w:val="26"/>
                <w:szCs w:val="26"/>
              </w:rPr>
              <w:t>B</w:t>
            </w:r>
          </w:p>
        </w:tc>
        <w:tc>
          <w:tcPr>
            <w:tcW w:w="1213" w:type="pct"/>
            <w:gridSpan w:val="3"/>
            <w:tcBorders>
              <w:left w:val="nil"/>
              <w:bottom w:val="nil"/>
            </w:tcBorders>
          </w:tcPr>
          <w:p w14:paraId="2B2B8380" w14:textId="77777777" w:rsidR="006F3EFE" w:rsidRDefault="006F3EFE" w:rsidP="00D509E8">
            <w:pPr>
              <w:widowControl w:val="0"/>
              <w:spacing w:before="120" w:after="120"/>
              <w:jc w:val="both"/>
              <w:rPr>
                <w:b/>
                <w:sz w:val="26"/>
                <w:szCs w:val="26"/>
                <w:lang w:val="pt-BR"/>
              </w:rPr>
            </w:pPr>
            <w:r>
              <w:rPr>
                <w:sz w:val="26"/>
                <w:szCs w:val="26"/>
                <w:lang w:val="pt-BR"/>
              </w:rPr>
              <w:t>Nghiên cứu viên</w:t>
            </w:r>
          </w:p>
        </w:tc>
        <w:tc>
          <w:tcPr>
            <w:tcW w:w="2123" w:type="pct"/>
            <w:gridSpan w:val="2"/>
            <w:tcBorders>
              <w:bottom w:val="nil"/>
            </w:tcBorders>
          </w:tcPr>
          <w:p w14:paraId="3F6094A0" w14:textId="77777777" w:rsidR="006F3EFE" w:rsidRDefault="006F3EFE" w:rsidP="00D509E8">
            <w:pPr>
              <w:widowControl w:val="0"/>
              <w:spacing w:before="120" w:after="120"/>
              <w:jc w:val="center"/>
              <w:rPr>
                <w:sz w:val="26"/>
                <w:szCs w:val="26"/>
                <w:lang w:val="pt-BR"/>
              </w:rPr>
            </w:pPr>
          </w:p>
        </w:tc>
        <w:tc>
          <w:tcPr>
            <w:tcW w:w="1362" w:type="pct"/>
            <w:tcBorders>
              <w:bottom w:val="nil"/>
            </w:tcBorders>
          </w:tcPr>
          <w:p w14:paraId="773290C5" w14:textId="77777777" w:rsidR="006F3EFE" w:rsidRDefault="006F3EFE" w:rsidP="006F3EFE">
            <w:pPr>
              <w:widowControl w:val="0"/>
              <w:spacing w:before="120"/>
              <w:jc w:val="center"/>
              <w:rPr>
                <w:sz w:val="26"/>
                <w:szCs w:val="26"/>
                <w:lang w:val="pt-BR"/>
              </w:rPr>
            </w:pPr>
          </w:p>
        </w:tc>
      </w:tr>
      <w:tr w:rsidR="006F3EFE" w14:paraId="18092F48" w14:textId="77777777" w:rsidTr="006F3E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02" w:type="pct"/>
            <w:tcBorders>
              <w:top w:val="nil"/>
              <w:bottom w:val="nil"/>
            </w:tcBorders>
          </w:tcPr>
          <w:p w14:paraId="20A08375" w14:textId="77777777" w:rsidR="006F3EFE" w:rsidRDefault="006F3EFE" w:rsidP="00D509E8">
            <w:pPr>
              <w:spacing w:before="120" w:after="120"/>
              <w:jc w:val="center"/>
              <w:rPr>
                <w:sz w:val="26"/>
                <w:szCs w:val="26"/>
              </w:rPr>
            </w:pPr>
            <w:r>
              <w:rPr>
                <w:sz w:val="26"/>
                <w:szCs w:val="26"/>
              </w:rPr>
              <w:t>1</w:t>
            </w:r>
          </w:p>
        </w:tc>
        <w:tc>
          <w:tcPr>
            <w:tcW w:w="1213" w:type="pct"/>
            <w:gridSpan w:val="3"/>
            <w:tcBorders>
              <w:top w:val="nil"/>
              <w:bottom w:val="nil"/>
            </w:tcBorders>
          </w:tcPr>
          <w:p w14:paraId="48DFD7B3" w14:textId="77777777" w:rsidR="006F3EFE" w:rsidRDefault="006F3EFE" w:rsidP="00D509E8">
            <w:pPr>
              <w:spacing w:before="120" w:after="120"/>
              <w:rPr>
                <w:sz w:val="26"/>
                <w:szCs w:val="26"/>
              </w:rPr>
            </w:pPr>
          </w:p>
        </w:tc>
        <w:tc>
          <w:tcPr>
            <w:tcW w:w="2123" w:type="pct"/>
            <w:gridSpan w:val="2"/>
            <w:tcBorders>
              <w:top w:val="nil"/>
              <w:bottom w:val="nil"/>
            </w:tcBorders>
          </w:tcPr>
          <w:p w14:paraId="4E62D0B5" w14:textId="77777777" w:rsidR="006F3EFE" w:rsidRDefault="006F3EFE" w:rsidP="00D509E8">
            <w:pPr>
              <w:spacing w:before="120" w:after="120"/>
              <w:rPr>
                <w:sz w:val="26"/>
                <w:szCs w:val="26"/>
              </w:rPr>
            </w:pPr>
          </w:p>
        </w:tc>
        <w:tc>
          <w:tcPr>
            <w:tcW w:w="1362" w:type="pct"/>
            <w:tcBorders>
              <w:top w:val="nil"/>
              <w:bottom w:val="nil"/>
            </w:tcBorders>
          </w:tcPr>
          <w:p w14:paraId="3FED920F" w14:textId="77777777" w:rsidR="006F3EFE" w:rsidRDefault="006F3EFE" w:rsidP="006F3EFE">
            <w:pPr>
              <w:spacing w:before="120" w:after="120"/>
              <w:rPr>
                <w:sz w:val="26"/>
                <w:szCs w:val="26"/>
              </w:rPr>
            </w:pPr>
          </w:p>
        </w:tc>
      </w:tr>
      <w:tr w:rsidR="006F3EFE" w14:paraId="59F1C98B" w14:textId="77777777" w:rsidTr="006F3E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02" w:type="pct"/>
            <w:tcBorders>
              <w:top w:val="nil"/>
              <w:bottom w:val="nil"/>
            </w:tcBorders>
          </w:tcPr>
          <w:p w14:paraId="33678ADD" w14:textId="77777777" w:rsidR="006F3EFE" w:rsidRDefault="006F3EFE" w:rsidP="00D509E8">
            <w:pPr>
              <w:spacing w:before="120" w:after="120"/>
              <w:jc w:val="center"/>
              <w:rPr>
                <w:sz w:val="26"/>
                <w:szCs w:val="26"/>
              </w:rPr>
            </w:pPr>
            <w:r>
              <w:rPr>
                <w:sz w:val="26"/>
                <w:szCs w:val="26"/>
              </w:rPr>
              <w:t>2</w:t>
            </w:r>
          </w:p>
        </w:tc>
        <w:tc>
          <w:tcPr>
            <w:tcW w:w="1213" w:type="pct"/>
            <w:gridSpan w:val="3"/>
            <w:tcBorders>
              <w:top w:val="nil"/>
              <w:bottom w:val="nil"/>
            </w:tcBorders>
          </w:tcPr>
          <w:p w14:paraId="2647127C" w14:textId="77777777" w:rsidR="006F3EFE" w:rsidRDefault="006F3EFE" w:rsidP="00D509E8">
            <w:pPr>
              <w:spacing w:before="120" w:after="120"/>
              <w:rPr>
                <w:sz w:val="26"/>
                <w:szCs w:val="26"/>
              </w:rPr>
            </w:pPr>
          </w:p>
        </w:tc>
        <w:tc>
          <w:tcPr>
            <w:tcW w:w="2123" w:type="pct"/>
            <w:gridSpan w:val="2"/>
            <w:tcBorders>
              <w:top w:val="nil"/>
              <w:bottom w:val="nil"/>
            </w:tcBorders>
          </w:tcPr>
          <w:p w14:paraId="0F9CDC7E" w14:textId="77777777" w:rsidR="006F3EFE" w:rsidRDefault="006F3EFE" w:rsidP="00D509E8">
            <w:pPr>
              <w:spacing w:before="120" w:after="120"/>
              <w:rPr>
                <w:sz w:val="26"/>
                <w:szCs w:val="26"/>
              </w:rPr>
            </w:pPr>
          </w:p>
        </w:tc>
        <w:tc>
          <w:tcPr>
            <w:tcW w:w="1362" w:type="pct"/>
            <w:tcBorders>
              <w:top w:val="nil"/>
              <w:bottom w:val="nil"/>
            </w:tcBorders>
          </w:tcPr>
          <w:p w14:paraId="0FC37F28" w14:textId="77777777" w:rsidR="006F3EFE" w:rsidRDefault="006F3EFE" w:rsidP="006F3EFE">
            <w:pPr>
              <w:spacing w:before="120" w:after="120"/>
              <w:rPr>
                <w:sz w:val="26"/>
                <w:szCs w:val="26"/>
              </w:rPr>
            </w:pPr>
          </w:p>
        </w:tc>
      </w:tr>
      <w:tr w:rsidR="006F3EFE" w14:paraId="3EE9A32C" w14:textId="77777777" w:rsidTr="006F3E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02" w:type="pct"/>
            <w:tcBorders>
              <w:top w:val="nil"/>
              <w:bottom w:val="single" w:sz="4" w:space="0" w:color="auto"/>
            </w:tcBorders>
          </w:tcPr>
          <w:p w14:paraId="2BCDB330" w14:textId="77777777" w:rsidR="006F3EFE" w:rsidRDefault="006F3EFE" w:rsidP="00D509E8">
            <w:pPr>
              <w:spacing w:before="120" w:after="120"/>
              <w:jc w:val="center"/>
              <w:rPr>
                <w:sz w:val="26"/>
                <w:szCs w:val="26"/>
              </w:rPr>
            </w:pPr>
            <w:r>
              <w:rPr>
                <w:sz w:val="26"/>
                <w:szCs w:val="26"/>
              </w:rPr>
              <w:t>....</w:t>
            </w:r>
          </w:p>
        </w:tc>
        <w:tc>
          <w:tcPr>
            <w:tcW w:w="1213" w:type="pct"/>
            <w:gridSpan w:val="3"/>
            <w:tcBorders>
              <w:top w:val="nil"/>
              <w:bottom w:val="single" w:sz="4" w:space="0" w:color="auto"/>
            </w:tcBorders>
          </w:tcPr>
          <w:p w14:paraId="0D5FFC2D" w14:textId="77777777" w:rsidR="006F3EFE" w:rsidRDefault="006F3EFE" w:rsidP="00D509E8">
            <w:pPr>
              <w:spacing w:before="120" w:after="120"/>
              <w:rPr>
                <w:sz w:val="26"/>
                <w:szCs w:val="26"/>
              </w:rPr>
            </w:pPr>
          </w:p>
        </w:tc>
        <w:tc>
          <w:tcPr>
            <w:tcW w:w="2123" w:type="pct"/>
            <w:gridSpan w:val="2"/>
            <w:tcBorders>
              <w:top w:val="nil"/>
              <w:bottom w:val="single" w:sz="4" w:space="0" w:color="auto"/>
            </w:tcBorders>
          </w:tcPr>
          <w:p w14:paraId="365A059E" w14:textId="77777777" w:rsidR="006F3EFE" w:rsidRDefault="006F3EFE" w:rsidP="00D509E8">
            <w:pPr>
              <w:spacing w:before="120" w:after="120"/>
              <w:rPr>
                <w:sz w:val="26"/>
                <w:szCs w:val="26"/>
              </w:rPr>
            </w:pPr>
          </w:p>
        </w:tc>
        <w:tc>
          <w:tcPr>
            <w:tcW w:w="1362" w:type="pct"/>
            <w:tcBorders>
              <w:top w:val="nil"/>
              <w:bottom w:val="single" w:sz="4" w:space="0" w:color="auto"/>
            </w:tcBorders>
          </w:tcPr>
          <w:p w14:paraId="36964BE0" w14:textId="77777777" w:rsidR="006F3EFE" w:rsidRDefault="006F3EFE" w:rsidP="006F3EFE">
            <w:pPr>
              <w:spacing w:before="120" w:after="120"/>
              <w:rPr>
                <w:sz w:val="26"/>
                <w:szCs w:val="26"/>
              </w:rPr>
            </w:pPr>
          </w:p>
        </w:tc>
      </w:tr>
    </w:tbl>
    <w:p w14:paraId="24259DD0" w14:textId="77777777" w:rsidR="006F3EFE" w:rsidRDefault="006F3EFE" w:rsidP="00D509E8">
      <w:pPr>
        <w:spacing w:after="160" w:line="259" w:lineRule="auto"/>
        <w:ind w:firstLine="567"/>
        <w:rPr>
          <w:b/>
          <w:sz w:val="26"/>
          <w:szCs w:val="26"/>
        </w:rPr>
      </w:pPr>
      <w:r>
        <w:rPr>
          <w:b/>
          <w:sz w:val="26"/>
          <w:szCs w:val="26"/>
        </w:rPr>
        <w:br w:type="page"/>
      </w:r>
      <w:r>
        <w:rPr>
          <w:b/>
          <w:sz w:val="26"/>
          <w:szCs w:val="26"/>
        </w:rPr>
        <w:lastRenderedPageBreak/>
        <w:t xml:space="preserve">V. Kinh </w:t>
      </w:r>
      <w:proofErr w:type="spellStart"/>
      <w:r>
        <w:rPr>
          <w:b/>
          <w:sz w:val="26"/>
          <w:szCs w:val="26"/>
        </w:rPr>
        <w:t>phí</w:t>
      </w:r>
      <w:proofErr w:type="spellEnd"/>
      <w:r>
        <w:rPr>
          <w:b/>
          <w:sz w:val="26"/>
          <w:szCs w:val="26"/>
        </w:rPr>
        <w:t xml:space="preserve"> </w:t>
      </w:r>
      <w:proofErr w:type="spellStart"/>
      <w:r>
        <w:rPr>
          <w:b/>
          <w:sz w:val="26"/>
          <w:szCs w:val="26"/>
        </w:rPr>
        <w:t>thực</w:t>
      </w:r>
      <w:proofErr w:type="spellEnd"/>
      <w:r>
        <w:rPr>
          <w:b/>
          <w:sz w:val="26"/>
          <w:szCs w:val="26"/>
        </w:rPr>
        <w:t xml:space="preserve"> </w:t>
      </w:r>
      <w:proofErr w:type="spellStart"/>
      <w:r>
        <w:rPr>
          <w:b/>
          <w:sz w:val="26"/>
          <w:szCs w:val="26"/>
        </w:rPr>
        <w:t>hiện</w:t>
      </w:r>
      <w:proofErr w:type="spellEnd"/>
      <w:r>
        <w:rPr>
          <w:b/>
          <w:sz w:val="26"/>
          <w:szCs w:val="26"/>
        </w:rPr>
        <w:t xml:space="preserve"> </w:t>
      </w:r>
      <w:proofErr w:type="spellStart"/>
      <w:r>
        <w:rPr>
          <w:b/>
          <w:sz w:val="26"/>
          <w:szCs w:val="26"/>
        </w:rPr>
        <w:t>nghiên</w:t>
      </w:r>
      <w:proofErr w:type="spellEnd"/>
      <w:r>
        <w:rPr>
          <w:b/>
          <w:sz w:val="26"/>
          <w:szCs w:val="26"/>
        </w:rPr>
        <w:t xml:space="preserve"> </w:t>
      </w:r>
      <w:proofErr w:type="spellStart"/>
      <w:r>
        <w:rPr>
          <w:b/>
          <w:sz w:val="26"/>
          <w:szCs w:val="26"/>
        </w:rPr>
        <w:t>cứu</w:t>
      </w:r>
      <w:proofErr w:type="spellEnd"/>
      <w:r>
        <w:rPr>
          <w:b/>
          <w:sz w:val="26"/>
          <w:szCs w:val="26"/>
        </w:rPr>
        <w:t xml:space="preserve"> </w:t>
      </w:r>
      <w:proofErr w:type="spellStart"/>
      <w:r>
        <w:rPr>
          <w:b/>
          <w:sz w:val="26"/>
          <w:szCs w:val="26"/>
        </w:rPr>
        <w:t>và</w:t>
      </w:r>
      <w:proofErr w:type="spellEnd"/>
      <w:r>
        <w:rPr>
          <w:b/>
          <w:sz w:val="26"/>
          <w:szCs w:val="26"/>
        </w:rPr>
        <w:t xml:space="preserve"> </w:t>
      </w:r>
      <w:proofErr w:type="spellStart"/>
      <w:r>
        <w:rPr>
          <w:b/>
          <w:sz w:val="26"/>
          <w:szCs w:val="26"/>
        </w:rPr>
        <w:t>nguồn</w:t>
      </w:r>
      <w:proofErr w:type="spellEnd"/>
      <w:r>
        <w:rPr>
          <w:b/>
          <w:sz w:val="26"/>
          <w:szCs w:val="26"/>
        </w:rPr>
        <w:t xml:space="preserve"> </w:t>
      </w:r>
      <w:proofErr w:type="spellStart"/>
      <w:r>
        <w:rPr>
          <w:b/>
          <w:sz w:val="26"/>
          <w:szCs w:val="26"/>
        </w:rPr>
        <w:t>kinh</w:t>
      </w:r>
      <w:proofErr w:type="spellEnd"/>
      <w:r>
        <w:rPr>
          <w:b/>
          <w:sz w:val="26"/>
          <w:szCs w:val="26"/>
        </w:rPr>
        <w:t xml:space="preserve"> </w:t>
      </w:r>
      <w:proofErr w:type="spellStart"/>
      <w:r>
        <w:rPr>
          <w:b/>
          <w:sz w:val="26"/>
          <w:szCs w:val="26"/>
        </w:rPr>
        <w:t>phí</w:t>
      </w:r>
      <w:proofErr w:type="spellEnd"/>
      <w:r>
        <w:rPr>
          <w:b/>
          <w:sz w:val="26"/>
          <w:szCs w:val="26"/>
        </w:rPr>
        <w:t xml:space="preserve"> </w:t>
      </w:r>
    </w:p>
    <w:p w14:paraId="5223EB56" w14:textId="476961C7" w:rsidR="006F3EFE" w:rsidRDefault="006F3EFE" w:rsidP="00D509E8">
      <w:pPr>
        <w:keepNext/>
        <w:spacing w:before="120"/>
        <w:ind w:firstLine="567"/>
        <w:jc w:val="both"/>
        <w:rPr>
          <w:b/>
          <w:sz w:val="26"/>
          <w:szCs w:val="26"/>
        </w:rPr>
      </w:pPr>
      <w:r>
        <w:rPr>
          <w:sz w:val="26"/>
          <w:szCs w:val="26"/>
        </w:rPr>
        <w:t>(</w:t>
      </w:r>
      <w:proofErr w:type="spellStart"/>
      <w:r w:rsidR="00E7298C">
        <w:rPr>
          <w:sz w:val="26"/>
          <w:szCs w:val="26"/>
        </w:rPr>
        <w:t>G</w:t>
      </w:r>
      <w:r>
        <w:rPr>
          <w:sz w:val="26"/>
          <w:szCs w:val="26"/>
        </w:rPr>
        <w:t>iải</w:t>
      </w:r>
      <w:proofErr w:type="spellEnd"/>
      <w:r>
        <w:rPr>
          <w:sz w:val="26"/>
          <w:szCs w:val="26"/>
        </w:rPr>
        <w:t xml:space="preserve"> </w:t>
      </w:r>
      <w:proofErr w:type="spellStart"/>
      <w:r>
        <w:rPr>
          <w:sz w:val="26"/>
          <w:szCs w:val="26"/>
        </w:rPr>
        <w:t>trình</w:t>
      </w:r>
      <w:proofErr w:type="spellEnd"/>
      <w:r>
        <w:rPr>
          <w:sz w:val="26"/>
          <w:szCs w:val="26"/>
        </w:rPr>
        <w:t xml:space="preserve"> chi </w:t>
      </w:r>
      <w:proofErr w:type="spellStart"/>
      <w:r>
        <w:rPr>
          <w:sz w:val="26"/>
          <w:szCs w:val="26"/>
        </w:rPr>
        <w:t>tiết</w:t>
      </w:r>
      <w:proofErr w:type="spellEnd"/>
      <w:r>
        <w:rPr>
          <w:sz w:val="26"/>
          <w:szCs w:val="26"/>
        </w:rPr>
        <w:t xml:space="preserve"> </w:t>
      </w:r>
      <w:proofErr w:type="spellStart"/>
      <w:r>
        <w:rPr>
          <w:sz w:val="26"/>
          <w:szCs w:val="26"/>
        </w:rPr>
        <w:t>xem</w:t>
      </w:r>
      <w:proofErr w:type="spellEnd"/>
      <w:r>
        <w:rPr>
          <w:sz w:val="26"/>
          <w:szCs w:val="26"/>
        </w:rPr>
        <w:t xml:space="preserve"> </w:t>
      </w:r>
      <w:proofErr w:type="spellStart"/>
      <w:r>
        <w:rPr>
          <w:sz w:val="26"/>
          <w:szCs w:val="26"/>
        </w:rPr>
        <w:t>phụ</w:t>
      </w:r>
      <w:proofErr w:type="spellEnd"/>
      <w:r>
        <w:rPr>
          <w:sz w:val="26"/>
          <w:szCs w:val="26"/>
        </w:rPr>
        <w:t xml:space="preserve"> </w:t>
      </w:r>
      <w:proofErr w:type="spellStart"/>
      <w:r>
        <w:rPr>
          <w:sz w:val="26"/>
          <w:szCs w:val="26"/>
        </w:rPr>
        <w:t>lục</w:t>
      </w:r>
      <w:proofErr w:type="spellEnd"/>
      <w:r>
        <w:rPr>
          <w:sz w:val="26"/>
          <w:szCs w:val="26"/>
        </w:rPr>
        <w:t xml:space="preserve"> </w:t>
      </w:r>
      <w:proofErr w:type="spellStart"/>
      <w:r>
        <w:rPr>
          <w:sz w:val="26"/>
          <w:szCs w:val="26"/>
        </w:rPr>
        <w:t>kèm</w:t>
      </w:r>
      <w:proofErr w:type="spellEnd"/>
      <w:r>
        <w:rPr>
          <w:sz w:val="26"/>
          <w:szCs w:val="26"/>
        </w:rPr>
        <w:t xml:space="preserve"> </w:t>
      </w:r>
      <w:proofErr w:type="spellStart"/>
      <w:r>
        <w:rPr>
          <w:sz w:val="26"/>
          <w:szCs w:val="26"/>
        </w:rPr>
        <w:t>theo</w:t>
      </w:r>
      <w:proofErr w:type="spellEnd"/>
      <w:r>
        <w:rPr>
          <w:sz w:val="26"/>
          <w:szCs w:val="26"/>
        </w:rPr>
        <w:t>)</w:t>
      </w:r>
    </w:p>
    <w:p w14:paraId="4708139D" w14:textId="0268AF36" w:rsidR="006F3EFE" w:rsidRPr="00D509E8" w:rsidRDefault="006F3EFE" w:rsidP="006F3EFE">
      <w:pPr>
        <w:spacing w:before="120"/>
        <w:jc w:val="right"/>
        <w:rPr>
          <w:i/>
          <w:sz w:val="26"/>
          <w:szCs w:val="26"/>
        </w:rPr>
      </w:pP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proofErr w:type="spellStart"/>
      <w:r w:rsidR="008E645F" w:rsidRPr="00D509E8">
        <w:rPr>
          <w:i/>
          <w:sz w:val="26"/>
          <w:szCs w:val="26"/>
        </w:rPr>
        <w:t>Đơn</w:t>
      </w:r>
      <w:proofErr w:type="spellEnd"/>
      <w:r w:rsidR="008E645F" w:rsidRPr="00D509E8">
        <w:rPr>
          <w:i/>
          <w:sz w:val="26"/>
          <w:szCs w:val="26"/>
        </w:rPr>
        <w:t xml:space="preserve"> </w:t>
      </w:r>
      <w:proofErr w:type="spellStart"/>
      <w:r w:rsidR="008E645F" w:rsidRPr="00D509E8">
        <w:rPr>
          <w:i/>
          <w:sz w:val="26"/>
          <w:szCs w:val="26"/>
        </w:rPr>
        <w:t>vị</w:t>
      </w:r>
      <w:proofErr w:type="spellEnd"/>
      <w:r w:rsidR="008E645F" w:rsidRPr="00D509E8">
        <w:rPr>
          <w:i/>
          <w:sz w:val="26"/>
          <w:szCs w:val="26"/>
        </w:rPr>
        <w:t xml:space="preserve"> </w:t>
      </w:r>
      <w:proofErr w:type="spellStart"/>
      <w:r w:rsidR="008E645F" w:rsidRPr="00D509E8">
        <w:rPr>
          <w:i/>
          <w:sz w:val="26"/>
          <w:szCs w:val="26"/>
        </w:rPr>
        <w:t>tính</w:t>
      </w:r>
      <w:proofErr w:type="spellEnd"/>
      <w:r w:rsidR="008E645F" w:rsidRPr="00D509E8">
        <w:rPr>
          <w:i/>
          <w:sz w:val="26"/>
          <w:szCs w:val="26"/>
        </w:rPr>
        <w:t>:</w:t>
      </w:r>
      <w:r w:rsidR="00E7298C">
        <w:rPr>
          <w:i/>
          <w:sz w:val="26"/>
          <w:szCs w:val="26"/>
        </w:rPr>
        <w:t xml:space="preserve"> T</w:t>
      </w:r>
      <w:r w:rsidRPr="00D509E8">
        <w:rPr>
          <w:i/>
          <w:sz w:val="26"/>
          <w:szCs w:val="26"/>
        </w:rPr>
        <w:t xml:space="preserve">riệu </w:t>
      </w:r>
      <w:proofErr w:type="spellStart"/>
      <w:r w:rsidRPr="00D509E8">
        <w:rPr>
          <w:i/>
          <w:sz w:val="26"/>
          <w:szCs w:val="26"/>
        </w:rPr>
        <w:t>đồng</w:t>
      </w:r>
      <w:proofErr w:type="spellEnd"/>
      <w:r w:rsidRPr="00D509E8">
        <w:rPr>
          <w:i/>
          <w:sz w:val="26"/>
          <w:szCs w:val="26"/>
        </w:rPr>
        <w:t xml:space="preserve"> (VNĐ)</w:t>
      </w:r>
    </w:p>
    <w:tbl>
      <w:tblPr>
        <w:tblW w:w="9472" w:type="dxa"/>
        <w:tblInd w:w="-292" w:type="dxa"/>
        <w:tblLayout w:type="fixed"/>
        <w:tblLook w:val="04A0" w:firstRow="1" w:lastRow="0" w:firstColumn="1" w:lastColumn="0" w:noHBand="0" w:noVBand="1"/>
      </w:tblPr>
      <w:tblGrid>
        <w:gridCol w:w="558"/>
        <w:gridCol w:w="2836"/>
        <w:gridCol w:w="851"/>
        <w:gridCol w:w="1134"/>
        <w:gridCol w:w="1134"/>
        <w:gridCol w:w="992"/>
        <w:gridCol w:w="992"/>
        <w:gridCol w:w="969"/>
        <w:gridCol w:w="6"/>
      </w:tblGrid>
      <w:tr w:rsidR="006F3EFE" w14:paraId="3BE5C919" w14:textId="77777777" w:rsidTr="00D509E8">
        <w:trPr>
          <w:cantSplit/>
        </w:trPr>
        <w:tc>
          <w:tcPr>
            <w:tcW w:w="558" w:type="dxa"/>
            <w:tcBorders>
              <w:top w:val="single" w:sz="6" w:space="0" w:color="auto"/>
              <w:left w:val="single" w:sz="6" w:space="0" w:color="auto"/>
              <w:right w:val="single" w:sz="6" w:space="0" w:color="auto"/>
            </w:tcBorders>
          </w:tcPr>
          <w:p w14:paraId="1BE551EB" w14:textId="77777777" w:rsidR="006F3EFE" w:rsidRPr="00D509E8" w:rsidRDefault="006F3EFE" w:rsidP="006F3EFE">
            <w:pPr>
              <w:widowControl w:val="0"/>
              <w:spacing w:before="120"/>
              <w:ind w:left="360" w:right="-14" w:hanging="360"/>
              <w:jc w:val="center"/>
              <w:rPr>
                <w:position w:val="-20"/>
                <w:sz w:val="26"/>
                <w:szCs w:val="26"/>
              </w:rPr>
            </w:pPr>
            <w:r w:rsidRPr="00D509E8">
              <w:rPr>
                <w:position w:val="-20"/>
                <w:sz w:val="26"/>
                <w:szCs w:val="26"/>
              </w:rPr>
              <w:t>23</w:t>
            </w:r>
          </w:p>
        </w:tc>
        <w:tc>
          <w:tcPr>
            <w:tcW w:w="8914" w:type="dxa"/>
            <w:gridSpan w:val="8"/>
            <w:tcBorders>
              <w:top w:val="single" w:sz="6" w:space="0" w:color="auto"/>
              <w:right w:val="single" w:sz="6" w:space="0" w:color="auto"/>
            </w:tcBorders>
          </w:tcPr>
          <w:p w14:paraId="47845CB8" w14:textId="77777777" w:rsidR="006F3EFE" w:rsidRPr="00D509E8" w:rsidRDefault="006F3EFE" w:rsidP="006F3EFE">
            <w:pPr>
              <w:widowControl w:val="0"/>
              <w:spacing w:before="120"/>
              <w:ind w:left="360" w:right="-14" w:hanging="360"/>
              <w:rPr>
                <w:position w:val="-20"/>
                <w:sz w:val="26"/>
                <w:szCs w:val="26"/>
              </w:rPr>
            </w:pPr>
            <w:r w:rsidRPr="00D509E8">
              <w:rPr>
                <w:position w:val="-20"/>
                <w:sz w:val="26"/>
                <w:szCs w:val="26"/>
              </w:rPr>
              <w:t xml:space="preserve">Kinh </w:t>
            </w:r>
            <w:proofErr w:type="spellStart"/>
            <w:r w:rsidRPr="00D509E8">
              <w:rPr>
                <w:position w:val="-20"/>
                <w:sz w:val="26"/>
                <w:szCs w:val="26"/>
              </w:rPr>
              <w:t>phí</w:t>
            </w:r>
            <w:proofErr w:type="spellEnd"/>
            <w:r w:rsidRPr="00D509E8">
              <w:rPr>
                <w:position w:val="-20"/>
                <w:sz w:val="26"/>
                <w:szCs w:val="26"/>
              </w:rPr>
              <w:t xml:space="preserve"> </w:t>
            </w:r>
            <w:proofErr w:type="spellStart"/>
            <w:r w:rsidRPr="00D509E8">
              <w:rPr>
                <w:position w:val="-20"/>
                <w:sz w:val="26"/>
                <w:szCs w:val="26"/>
              </w:rPr>
              <w:t>thực</w:t>
            </w:r>
            <w:proofErr w:type="spellEnd"/>
            <w:r w:rsidRPr="00D509E8">
              <w:rPr>
                <w:position w:val="-20"/>
                <w:sz w:val="26"/>
                <w:szCs w:val="26"/>
              </w:rPr>
              <w:t xml:space="preserve"> </w:t>
            </w:r>
            <w:proofErr w:type="spellStart"/>
            <w:r w:rsidRPr="00D509E8">
              <w:rPr>
                <w:position w:val="-20"/>
                <w:sz w:val="26"/>
                <w:szCs w:val="26"/>
              </w:rPr>
              <w:t>hiện</w:t>
            </w:r>
            <w:proofErr w:type="spellEnd"/>
            <w:r w:rsidRPr="00D509E8">
              <w:rPr>
                <w:position w:val="-20"/>
                <w:sz w:val="26"/>
                <w:szCs w:val="26"/>
              </w:rPr>
              <w:t xml:space="preserve"> </w:t>
            </w:r>
            <w:proofErr w:type="spellStart"/>
            <w:r w:rsidRPr="00D509E8">
              <w:rPr>
                <w:position w:val="-20"/>
                <w:sz w:val="26"/>
                <w:szCs w:val="26"/>
              </w:rPr>
              <w:t>đề</w:t>
            </w:r>
            <w:proofErr w:type="spellEnd"/>
            <w:r w:rsidRPr="00D509E8">
              <w:rPr>
                <w:position w:val="-20"/>
                <w:sz w:val="26"/>
                <w:szCs w:val="26"/>
              </w:rPr>
              <w:t xml:space="preserve"> </w:t>
            </w:r>
            <w:proofErr w:type="spellStart"/>
            <w:r w:rsidRPr="00D509E8">
              <w:rPr>
                <w:position w:val="-20"/>
                <w:sz w:val="26"/>
                <w:szCs w:val="26"/>
              </w:rPr>
              <w:t>tài</w:t>
            </w:r>
            <w:proofErr w:type="spellEnd"/>
            <w:r w:rsidRPr="00D509E8">
              <w:rPr>
                <w:position w:val="-20"/>
                <w:sz w:val="26"/>
                <w:szCs w:val="26"/>
              </w:rPr>
              <w:t xml:space="preserve"> </w:t>
            </w:r>
            <w:proofErr w:type="spellStart"/>
            <w:r w:rsidRPr="00D509E8">
              <w:rPr>
                <w:position w:val="-20"/>
                <w:sz w:val="26"/>
                <w:szCs w:val="26"/>
              </w:rPr>
              <w:t>phân</w:t>
            </w:r>
            <w:proofErr w:type="spellEnd"/>
            <w:r w:rsidRPr="00D509E8">
              <w:rPr>
                <w:position w:val="-20"/>
                <w:sz w:val="26"/>
                <w:szCs w:val="26"/>
              </w:rPr>
              <w:t xml:space="preserve"> </w:t>
            </w:r>
            <w:proofErr w:type="spellStart"/>
            <w:r w:rsidRPr="00D509E8">
              <w:rPr>
                <w:position w:val="-20"/>
                <w:sz w:val="26"/>
                <w:szCs w:val="26"/>
              </w:rPr>
              <w:t>theo</w:t>
            </w:r>
            <w:proofErr w:type="spellEnd"/>
            <w:r w:rsidRPr="00D509E8">
              <w:rPr>
                <w:position w:val="-20"/>
                <w:sz w:val="26"/>
                <w:szCs w:val="26"/>
              </w:rPr>
              <w:t xml:space="preserve"> </w:t>
            </w:r>
            <w:proofErr w:type="spellStart"/>
            <w:r w:rsidRPr="00D509E8">
              <w:rPr>
                <w:position w:val="-20"/>
                <w:sz w:val="26"/>
                <w:szCs w:val="26"/>
              </w:rPr>
              <w:t>các</w:t>
            </w:r>
            <w:proofErr w:type="spellEnd"/>
            <w:r w:rsidRPr="00D509E8">
              <w:rPr>
                <w:position w:val="-20"/>
                <w:sz w:val="26"/>
                <w:szCs w:val="26"/>
              </w:rPr>
              <w:t xml:space="preserve"> </w:t>
            </w:r>
            <w:proofErr w:type="spellStart"/>
            <w:r w:rsidRPr="00D509E8">
              <w:rPr>
                <w:position w:val="-20"/>
                <w:sz w:val="26"/>
                <w:szCs w:val="26"/>
              </w:rPr>
              <w:t>khoản</w:t>
            </w:r>
            <w:proofErr w:type="spellEnd"/>
            <w:r w:rsidRPr="00D509E8">
              <w:rPr>
                <w:position w:val="-20"/>
                <w:sz w:val="26"/>
                <w:szCs w:val="26"/>
              </w:rPr>
              <w:t xml:space="preserve"> chi</w:t>
            </w:r>
          </w:p>
        </w:tc>
      </w:tr>
      <w:tr w:rsidR="006F3EFE" w14:paraId="6D68205D" w14:textId="77777777" w:rsidTr="00D509E8">
        <w:trPr>
          <w:gridAfter w:val="1"/>
          <w:wAfter w:w="6" w:type="dxa"/>
          <w:cantSplit/>
        </w:trPr>
        <w:tc>
          <w:tcPr>
            <w:tcW w:w="558" w:type="dxa"/>
            <w:vMerge w:val="restart"/>
            <w:tcBorders>
              <w:top w:val="single" w:sz="6" w:space="0" w:color="auto"/>
              <w:left w:val="single" w:sz="6" w:space="0" w:color="auto"/>
              <w:right w:val="single" w:sz="6" w:space="0" w:color="auto"/>
            </w:tcBorders>
            <w:vAlign w:val="center"/>
          </w:tcPr>
          <w:p w14:paraId="79609E25" w14:textId="77777777" w:rsidR="006F3EFE" w:rsidRPr="00E7298C" w:rsidRDefault="006F3EFE" w:rsidP="006F3EFE">
            <w:pPr>
              <w:spacing w:before="120"/>
              <w:jc w:val="center"/>
              <w:rPr>
                <w:rFonts w:ascii="Times New Roman Bold" w:hAnsi="Times New Roman Bold"/>
                <w:b/>
                <w:spacing w:val="-6"/>
                <w:sz w:val="26"/>
                <w:szCs w:val="26"/>
              </w:rPr>
            </w:pPr>
            <w:r w:rsidRPr="00E7298C">
              <w:rPr>
                <w:rFonts w:ascii="Times New Roman Bold" w:hAnsi="Times New Roman Bold"/>
                <w:b/>
                <w:spacing w:val="-6"/>
                <w:sz w:val="26"/>
                <w:szCs w:val="26"/>
              </w:rPr>
              <w:t>TT</w:t>
            </w:r>
          </w:p>
        </w:tc>
        <w:tc>
          <w:tcPr>
            <w:tcW w:w="2836" w:type="dxa"/>
            <w:vMerge w:val="restart"/>
            <w:tcBorders>
              <w:top w:val="single" w:sz="6" w:space="0" w:color="auto"/>
              <w:right w:val="single" w:sz="6" w:space="0" w:color="auto"/>
            </w:tcBorders>
            <w:vAlign w:val="center"/>
          </w:tcPr>
          <w:p w14:paraId="0A9FD806" w14:textId="77777777" w:rsidR="006F3EFE" w:rsidRPr="00E7298C" w:rsidRDefault="006F3EFE" w:rsidP="006F3EFE">
            <w:pPr>
              <w:spacing w:before="120"/>
              <w:jc w:val="center"/>
              <w:rPr>
                <w:b/>
                <w:sz w:val="26"/>
                <w:szCs w:val="26"/>
              </w:rPr>
            </w:pPr>
            <w:proofErr w:type="spellStart"/>
            <w:r w:rsidRPr="00E7298C">
              <w:rPr>
                <w:b/>
                <w:sz w:val="26"/>
                <w:szCs w:val="26"/>
              </w:rPr>
              <w:t>Nguồn</w:t>
            </w:r>
            <w:proofErr w:type="spellEnd"/>
            <w:r w:rsidRPr="00E7298C">
              <w:rPr>
                <w:b/>
                <w:sz w:val="26"/>
                <w:szCs w:val="26"/>
              </w:rPr>
              <w:t xml:space="preserve"> </w:t>
            </w:r>
            <w:proofErr w:type="spellStart"/>
            <w:r w:rsidRPr="00E7298C">
              <w:rPr>
                <w:b/>
                <w:sz w:val="26"/>
                <w:szCs w:val="26"/>
              </w:rPr>
              <w:t>kinh</w:t>
            </w:r>
            <w:proofErr w:type="spellEnd"/>
            <w:r w:rsidRPr="00E7298C">
              <w:rPr>
                <w:b/>
                <w:sz w:val="26"/>
                <w:szCs w:val="26"/>
              </w:rPr>
              <w:t xml:space="preserve"> </w:t>
            </w:r>
            <w:proofErr w:type="spellStart"/>
            <w:r w:rsidRPr="00E7298C">
              <w:rPr>
                <w:b/>
                <w:sz w:val="26"/>
                <w:szCs w:val="26"/>
              </w:rPr>
              <w:t>phí</w:t>
            </w:r>
            <w:proofErr w:type="spellEnd"/>
          </w:p>
        </w:tc>
        <w:tc>
          <w:tcPr>
            <w:tcW w:w="851" w:type="dxa"/>
            <w:vMerge w:val="restart"/>
            <w:tcBorders>
              <w:top w:val="single" w:sz="6" w:space="0" w:color="auto"/>
            </w:tcBorders>
            <w:vAlign w:val="center"/>
          </w:tcPr>
          <w:p w14:paraId="312F04EB" w14:textId="77777777" w:rsidR="006F3EFE" w:rsidRPr="00E7298C" w:rsidRDefault="006F3EFE" w:rsidP="006F3EFE">
            <w:pPr>
              <w:spacing w:before="120"/>
              <w:jc w:val="center"/>
              <w:rPr>
                <w:b/>
                <w:sz w:val="26"/>
                <w:szCs w:val="26"/>
              </w:rPr>
            </w:pPr>
            <w:proofErr w:type="spellStart"/>
            <w:r w:rsidRPr="00E7298C">
              <w:rPr>
                <w:b/>
                <w:sz w:val="26"/>
                <w:szCs w:val="26"/>
              </w:rPr>
              <w:t>Tổng</w:t>
            </w:r>
            <w:proofErr w:type="spellEnd"/>
            <w:r w:rsidRPr="00E7298C">
              <w:rPr>
                <w:b/>
                <w:sz w:val="26"/>
                <w:szCs w:val="26"/>
              </w:rPr>
              <w:t xml:space="preserve"> </w:t>
            </w:r>
            <w:proofErr w:type="spellStart"/>
            <w:r w:rsidRPr="00E7298C">
              <w:rPr>
                <w:b/>
                <w:sz w:val="26"/>
                <w:szCs w:val="26"/>
              </w:rPr>
              <w:t>số</w:t>
            </w:r>
            <w:proofErr w:type="spellEnd"/>
          </w:p>
        </w:tc>
        <w:tc>
          <w:tcPr>
            <w:tcW w:w="5221" w:type="dxa"/>
            <w:gridSpan w:val="5"/>
            <w:tcBorders>
              <w:top w:val="single" w:sz="6" w:space="0" w:color="auto"/>
              <w:left w:val="single" w:sz="6" w:space="0" w:color="auto"/>
              <w:bottom w:val="single" w:sz="6" w:space="0" w:color="auto"/>
              <w:right w:val="single" w:sz="6" w:space="0" w:color="auto"/>
            </w:tcBorders>
          </w:tcPr>
          <w:p w14:paraId="73DC81B0" w14:textId="77777777" w:rsidR="006F3EFE" w:rsidRPr="00E7298C" w:rsidRDefault="006F3EFE" w:rsidP="006F3EFE">
            <w:pPr>
              <w:spacing w:before="120"/>
              <w:jc w:val="center"/>
              <w:rPr>
                <w:b/>
                <w:sz w:val="26"/>
                <w:szCs w:val="26"/>
              </w:rPr>
            </w:pPr>
            <w:r w:rsidRPr="00E7298C">
              <w:rPr>
                <w:b/>
                <w:sz w:val="26"/>
                <w:szCs w:val="26"/>
              </w:rPr>
              <w:t xml:space="preserve">Trong </w:t>
            </w:r>
            <w:proofErr w:type="spellStart"/>
            <w:r w:rsidRPr="00E7298C">
              <w:rPr>
                <w:b/>
                <w:sz w:val="26"/>
                <w:szCs w:val="26"/>
              </w:rPr>
              <w:t>đó</w:t>
            </w:r>
            <w:proofErr w:type="spellEnd"/>
          </w:p>
        </w:tc>
      </w:tr>
      <w:tr w:rsidR="006F3EFE" w14:paraId="21849311" w14:textId="77777777" w:rsidTr="00E7298C">
        <w:trPr>
          <w:gridAfter w:val="1"/>
          <w:wAfter w:w="6" w:type="dxa"/>
          <w:cantSplit/>
        </w:trPr>
        <w:tc>
          <w:tcPr>
            <w:tcW w:w="558" w:type="dxa"/>
            <w:vMerge/>
            <w:tcBorders>
              <w:left w:val="single" w:sz="6" w:space="0" w:color="auto"/>
              <w:right w:val="single" w:sz="6" w:space="0" w:color="auto"/>
            </w:tcBorders>
          </w:tcPr>
          <w:p w14:paraId="4EAE917C" w14:textId="77777777" w:rsidR="006F3EFE" w:rsidRPr="00E7298C" w:rsidRDefault="006F3EFE" w:rsidP="006F3EFE">
            <w:pPr>
              <w:spacing w:before="120"/>
              <w:jc w:val="center"/>
              <w:rPr>
                <w:b/>
                <w:sz w:val="26"/>
                <w:szCs w:val="26"/>
              </w:rPr>
            </w:pPr>
          </w:p>
        </w:tc>
        <w:tc>
          <w:tcPr>
            <w:tcW w:w="2836" w:type="dxa"/>
            <w:vMerge/>
            <w:tcBorders>
              <w:right w:val="single" w:sz="6" w:space="0" w:color="auto"/>
            </w:tcBorders>
          </w:tcPr>
          <w:p w14:paraId="1A102C13" w14:textId="77777777" w:rsidR="006F3EFE" w:rsidRPr="00E7298C" w:rsidRDefault="006F3EFE" w:rsidP="006F3EFE">
            <w:pPr>
              <w:spacing w:before="120"/>
              <w:jc w:val="center"/>
              <w:rPr>
                <w:b/>
                <w:sz w:val="26"/>
                <w:szCs w:val="26"/>
              </w:rPr>
            </w:pPr>
          </w:p>
        </w:tc>
        <w:tc>
          <w:tcPr>
            <w:tcW w:w="851" w:type="dxa"/>
            <w:vMerge/>
          </w:tcPr>
          <w:p w14:paraId="79778933" w14:textId="77777777" w:rsidR="006F3EFE" w:rsidRPr="00E7298C" w:rsidRDefault="006F3EFE" w:rsidP="006F3EFE">
            <w:pPr>
              <w:spacing w:before="120"/>
              <w:jc w:val="center"/>
              <w:rPr>
                <w:b/>
                <w:sz w:val="26"/>
                <w:szCs w:val="26"/>
              </w:rPr>
            </w:pPr>
          </w:p>
        </w:tc>
        <w:tc>
          <w:tcPr>
            <w:tcW w:w="1134" w:type="dxa"/>
            <w:tcBorders>
              <w:top w:val="single" w:sz="6" w:space="0" w:color="auto"/>
              <w:left w:val="single" w:sz="6" w:space="0" w:color="auto"/>
              <w:right w:val="single" w:sz="6" w:space="0" w:color="auto"/>
            </w:tcBorders>
          </w:tcPr>
          <w:p w14:paraId="79D7617C" w14:textId="77777777" w:rsidR="006F3EFE" w:rsidRPr="00E7298C" w:rsidRDefault="006F3EFE" w:rsidP="006F3EFE">
            <w:pPr>
              <w:spacing w:before="120"/>
              <w:jc w:val="center"/>
              <w:rPr>
                <w:b/>
                <w:sz w:val="26"/>
                <w:szCs w:val="26"/>
                <w:lang w:val="pt-BR"/>
              </w:rPr>
            </w:pPr>
            <w:r w:rsidRPr="00E7298C">
              <w:rPr>
                <w:b/>
                <w:sz w:val="26"/>
                <w:szCs w:val="26"/>
                <w:lang w:val="pt-BR"/>
              </w:rPr>
              <w:t>Thuê khoán chuyên môn</w:t>
            </w:r>
          </w:p>
        </w:tc>
        <w:tc>
          <w:tcPr>
            <w:tcW w:w="1134" w:type="dxa"/>
            <w:tcBorders>
              <w:top w:val="single" w:sz="6" w:space="0" w:color="auto"/>
              <w:right w:val="single" w:sz="6" w:space="0" w:color="auto"/>
            </w:tcBorders>
            <w:vAlign w:val="center"/>
          </w:tcPr>
          <w:p w14:paraId="56C3CAE8" w14:textId="77777777" w:rsidR="006F3EFE" w:rsidRPr="00E7298C" w:rsidRDefault="006F3EFE" w:rsidP="006F3EFE">
            <w:pPr>
              <w:spacing w:before="120"/>
              <w:jc w:val="center"/>
              <w:rPr>
                <w:b/>
                <w:sz w:val="26"/>
                <w:szCs w:val="26"/>
                <w:lang w:val="pt-BR"/>
              </w:rPr>
            </w:pPr>
            <w:r w:rsidRPr="00E7298C">
              <w:rPr>
                <w:b/>
                <w:sz w:val="26"/>
                <w:szCs w:val="26"/>
                <w:lang w:val="pt-BR"/>
              </w:rPr>
              <w:t>Nguyên,vật liệu, năng lượng</w:t>
            </w:r>
          </w:p>
        </w:tc>
        <w:tc>
          <w:tcPr>
            <w:tcW w:w="992" w:type="dxa"/>
            <w:tcBorders>
              <w:top w:val="single" w:sz="6" w:space="0" w:color="auto"/>
              <w:left w:val="single" w:sz="6" w:space="0" w:color="auto"/>
              <w:right w:val="single" w:sz="6" w:space="0" w:color="auto"/>
            </w:tcBorders>
            <w:vAlign w:val="center"/>
          </w:tcPr>
          <w:p w14:paraId="304BFFAC" w14:textId="77777777" w:rsidR="006F3EFE" w:rsidRPr="00E7298C" w:rsidRDefault="006F3EFE" w:rsidP="006F3EFE">
            <w:pPr>
              <w:spacing w:before="120"/>
              <w:jc w:val="center"/>
              <w:rPr>
                <w:b/>
                <w:sz w:val="26"/>
                <w:szCs w:val="26"/>
                <w:lang w:val="es-ES"/>
              </w:rPr>
            </w:pPr>
            <w:proofErr w:type="spellStart"/>
            <w:r w:rsidRPr="00E7298C">
              <w:rPr>
                <w:b/>
                <w:sz w:val="26"/>
                <w:szCs w:val="26"/>
                <w:lang w:val="es-ES"/>
              </w:rPr>
              <w:t>Thiết</w:t>
            </w:r>
            <w:proofErr w:type="spellEnd"/>
            <w:r w:rsidRPr="00E7298C">
              <w:rPr>
                <w:b/>
                <w:sz w:val="26"/>
                <w:szCs w:val="26"/>
                <w:lang w:val="es-ES"/>
              </w:rPr>
              <w:t xml:space="preserve"> </w:t>
            </w:r>
            <w:proofErr w:type="spellStart"/>
            <w:r w:rsidRPr="00E7298C">
              <w:rPr>
                <w:b/>
                <w:sz w:val="26"/>
                <w:szCs w:val="26"/>
                <w:lang w:val="es-ES"/>
              </w:rPr>
              <w:t>bị</w:t>
            </w:r>
            <w:proofErr w:type="spellEnd"/>
            <w:r w:rsidRPr="00E7298C">
              <w:rPr>
                <w:b/>
                <w:sz w:val="26"/>
                <w:szCs w:val="26"/>
                <w:lang w:val="es-ES"/>
              </w:rPr>
              <w:t xml:space="preserve">, </w:t>
            </w:r>
            <w:proofErr w:type="spellStart"/>
            <w:r w:rsidRPr="00E7298C">
              <w:rPr>
                <w:b/>
                <w:sz w:val="26"/>
                <w:szCs w:val="26"/>
                <w:lang w:val="es-ES"/>
              </w:rPr>
              <w:t>máy</w:t>
            </w:r>
            <w:proofErr w:type="spellEnd"/>
            <w:r w:rsidRPr="00E7298C">
              <w:rPr>
                <w:b/>
                <w:sz w:val="26"/>
                <w:szCs w:val="26"/>
                <w:lang w:val="es-ES"/>
              </w:rPr>
              <w:t xml:space="preserve"> </w:t>
            </w:r>
            <w:proofErr w:type="spellStart"/>
            <w:r w:rsidRPr="00E7298C">
              <w:rPr>
                <w:b/>
                <w:sz w:val="26"/>
                <w:szCs w:val="26"/>
                <w:lang w:val="es-ES"/>
              </w:rPr>
              <w:t>móc</w:t>
            </w:r>
            <w:proofErr w:type="spellEnd"/>
          </w:p>
        </w:tc>
        <w:tc>
          <w:tcPr>
            <w:tcW w:w="992" w:type="dxa"/>
            <w:tcBorders>
              <w:top w:val="single" w:sz="6" w:space="0" w:color="auto"/>
              <w:left w:val="single" w:sz="6" w:space="0" w:color="auto"/>
              <w:right w:val="single" w:sz="6" w:space="0" w:color="auto"/>
            </w:tcBorders>
            <w:vAlign w:val="center"/>
          </w:tcPr>
          <w:p w14:paraId="6E9C37B5" w14:textId="77777777" w:rsidR="006F3EFE" w:rsidRPr="00E7298C" w:rsidRDefault="006F3EFE" w:rsidP="006F3EFE">
            <w:pPr>
              <w:spacing w:before="120"/>
              <w:jc w:val="center"/>
              <w:rPr>
                <w:b/>
                <w:sz w:val="26"/>
                <w:szCs w:val="26"/>
                <w:lang w:val="es-ES"/>
              </w:rPr>
            </w:pPr>
            <w:proofErr w:type="spellStart"/>
            <w:r w:rsidRPr="00E7298C">
              <w:rPr>
                <w:b/>
                <w:sz w:val="26"/>
                <w:szCs w:val="26"/>
                <w:lang w:val="es-ES"/>
              </w:rPr>
              <w:t>Xây</w:t>
            </w:r>
            <w:proofErr w:type="spellEnd"/>
            <w:r w:rsidRPr="00E7298C">
              <w:rPr>
                <w:b/>
                <w:sz w:val="26"/>
                <w:szCs w:val="26"/>
                <w:lang w:val="es-ES"/>
              </w:rPr>
              <w:t xml:space="preserve"> </w:t>
            </w:r>
            <w:proofErr w:type="spellStart"/>
            <w:r w:rsidRPr="00E7298C">
              <w:rPr>
                <w:b/>
                <w:sz w:val="26"/>
                <w:szCs w:val="26"/>
                <w:lang w:val="es-ES"/>
              </w:rPr>
              <w:t>dựng</w:t>
            </w:r>
            <w:proofErr w:type="spellEnd"/>
            <w:r w:rsidRPr="00E7298C">
              <w:rPr>
                <w:b/>
                <w:sz w:val="26"/>
                <w:szCs w:val="26"/>
                <w:lang w:val="es-ES"/>
              </w:rPr>
              <w:t xml:space="preserve">, </w:t>
            </w:r>
            <w:proofErr w:type="spellStart"/>
            <w:r w:rsidRPr="00E7298C">
              <w:rPr>
                <w:b/>
                <w:sz w:val="26"/>
                <w:szCs w:val="26"/>
                <w:lang w:val="es-ES"/>
              </w:rPr>
              <w:t>sửa</w:t>
            </w:r>
            <w:proofErr w:type="spellEnd"/>
            <w:r w:rsidRPr="00E7298C">
              <w:rPr>
                <w:b/>
                <w:sz w:val="26"/>
                <w:szCs w:val="26"/>
                <w:lang w:val="es-ES"/>
              </w:rPr>
              <w:t xml:space="preserve"> </w:t>
            </w:r>
            <w:proofErr w:type="spellStart"/>
            <w:r w:rsidRPr="00E7298C">
              <w:rPr>
                <w:b/>
                <w:sz w:val="26"/>
                <w:szCs w:val="26"/>
                <w:lang w:val="es-ES"/>
              </w:rPr>
              <w:t>chữa</w:t>
            </w:r>
            <w:proofErr w:type="spellEnd"/>
            <w:r w:rsidRPr="00E7298C">
              <w:rPr>
                <w:b/>
                <w:sz w:val="26"/>
                <w:szCs w:val="26"/>
                <w:lang w:val="es-ES"/>
              </w:rPr>
              <w:t xml:space="preserve"> </w:t>
            </w:r>
            <w:proofErr w:type="spellStart"/>
            <w:r w:rsidRPr="00E7298C">
              <w:rPr>
                <w:b/>
                <w:sz w:val="26"/>
                <w:szCs w:val="26"/>
                <w:lang w:val="es-ES"/>
              </w:rPr>
              <w:t>nhỏ</w:t>
            </w:r>
            <w:proofErr w:type="spellEnd"/>
          </w:p>
        </w:tc>
        <w:tc>
          <w:tcPr>
            <w:tcW w:w="969" w:type="dxa"/>
            <w:tcBorders>
              <w:top w:val="single" w:sz="6" w:space="0" w:color="auto"/>
              <w:right w:val="single" w:sz="6" w:space="0" w:color="auto"/>
            </w:tcBorders>
            <w:vAlign w:val="center"/>
          </w:tcPr>
          <w:p w14:paraId="7A120CDE" w14:textId="77777777" w:rsidR="006F3EFE" w:rsidRPr="00E7298C" w:rsidRDefault="006F3EFE" w:rsidP="006F3EFE">
            <w:pPr>
              <w:spacing w:before="120"/>
              <w:jc w:val="center"/>
              <w:rPr>
                <w:b/>
                <w:sz w:val="26"/>
                <w:szCs w:val="26"/>
              </w:rPr>
            </w:pPr>
            <w:r w:rsidRPr="00E7298C">
              <w:rPr>
                <w:b/>
                <w:sz w:val="26"/>
                <w:szCs w:val="26"/>
              </w:rPr>
              <w:t xml:space="preserve">Chi </w:t>
            </w:r>
            <w:proofErr w:type="spellStart"/>
            <w:r w:rsidRPr="00E7298C">
              <w:rPr>
                <w:b/>
                <w:sz w:val="26"/>
                <w:szCs w:val="26"/>
              </w:rPr>
              <w:t>khác</w:t>
            </w:r>
            <w:proofErr w:type="spellEnd"/>
          </w:p>
        </w:tc>
      </w:tr>
      <w:tr w:rsidR="006F3EFE" w14:paraId="380D6C7E" w14:textId="77777777" w:rsidTr="00D509E8">
        <w:trPr>
          <w:gridAfter w:val="1"/>
          <w:wAfter w:w="6" w:type="dxa"/>
        </w:trPr>
        <w:tc>
          <w:tcPr>
            <w:tcW w:w="558" w:type="dxa"/>
            <w:tcBorders>
              <w:top w:val="single" w:sz="6" w:space="0" w:color="auto"/>
              <w:left w:val="single" w:sz="6" w:space="0" w:color="auto"/>
              <w:right w:val="single" w:sz="6" w:space="0" w:color="auto"/>
            </w:tcBorders>
          </w:tcPr>
          <w:p w14:paraId="760AB4BC" w14:textId="77777777" w:rsidR="006F3EFE" w:rsidRPr="00D509E8" w:rsidRDefault="006F3EFE" w:rsidP="009B1CD7">
            <w:pPr>
              <w:spacing w:before="120"/>
              <w:jc w:val="center"/>
              <w:rPr>
                <w:bCs/>
                <w:sz w:val="26"/>
                <w:szCs w:val="26"/>
              </w:rPr>
            </w:pPr>
            <w:r w:rsidRPr="00D509E8">
              <w:rPr>
                <w:bCs/>
                <w:sz w:val="26"/>
                <w:szCs w:val="26"/>
              </w:rPr>
              <w:t>1</w:t>
            </w:r>
          </w:p>
        </w:tc>
        <w:tc>
          <w:tcPr>
            <w:tcW w:w="2836" w:type="dxa"/>
            <w:tcBorders>
              <w:top w:val="single" w:sz="6" w:space="0" w:color="auto"/>
              <w:right w:val="single" w:sz="6" w:space="0" w:color="auto"/>
            </w:tcBorders>
          </w:tcPr>
          <w:p w14:paraId="13C48E08" w14:textId="77777777" w:rsidR="006F3EFE" w:rsidRPr="00D509E8" w:rsidRDefault="006F3EFE" w:rsidP="006F3EFE">
            <w:pPr>
              <w:spacing w:before="120"/>
              <w:jc w:val="center"/>
              <w:rPr>
                <w:bCs/>
                <w:sz w:val="26"/>
                <w:szCs w:val="26"/>
              </w:rPr>
            </w:pPr>
            <w:r w:rsidRPr="00D509E8">
              <w:rPr>
                <w:bCs/>
                <w:sz w:val="26"/>
                <w:szCs w:val="26"/>
              </w:rPr>
              <w:t>2</w:t>
            </w:r>
          </w:p>
        </w:tc>
        <w:tc>
          <w:tcPr>
            <w:tcW w:w="851" w:type="dxa"/>
            <w:tcBorders>
              <w:top w:val="single" w:sz="6" w:space="0" w:color="auto"/>
              <w:right w:val="single" w:sz="6" w:space="0" w:color="auto"/>
            </w:tcBorders>
          </w:tcPr>
          <w:p w14:paraId="76897496" w14:textId="77777777" w:rsidR="006F3EFE" w:rsidRPr="00D509E8" w:rsidRDefault="006F3EFE" w:rsidP="006F3EFE">
            <w:pPr>
              <w:spacing w:before="120"/>
              <w:jc w:val="center"/>
              <w:rPr>
                <w:bCs/>
                <w:sz w:val="26"/>
                <w:szCs w:val="26"/>
              </w:rPr>
            </w:pPr>
            <w:r w:rsidRPr="00D509E8">
              <w:rPr>
                <w:bCs/>
                <w:sz w:val="26"/>
                <w:szCs w:val="26"/>
              </w:rPr>
              <w:t>3</w:t>
            </w:r>
          </w:p>
        </w:tc>
        <w:tc>
          <w:tcPr>
            <w:tcW w:w="1134" w:type="dxa"/>
            <w:tcBorders>
              <w:top w:val="single" w:sz="6" w:space="0" w:color="auto"/>
              <w:right w:val="single" w:sz="6" w:space="0" w:color="auto"/>
            </w:tcBorders>
          </w:tcPr>
          <w:p w14:paraId="124A9ABA" w14:textId="77777777" w:rsidR="006F3EFE" w:rsidRPr="00D509E8" w:rsidRDefault="006F3EFE" w:rsidP="006F3EFE">
            <w:pPr>
              <w:spacing w:before="120"/>
              <w:jc w:val="center"/>
              <w:rPr>
                <w:bCs/>
                <w:sz w:val="26"/>
                <w:szCs w:val="26"/>
              </w:rPr>
            </w:pPr>
            <w:r w:rsidRPr="00D509E8">
              <w:rPr>
                <w:bCs/>
                <w:sz w:val="26"/>
                <w:szCs w:val="26"/>
              </w:rPr>
              <w:t>4</w:t>
            </w:r>
          </w:p>
        </w:tc>
        <w:tc>
          <w:tcPr>
            <w:tcW w:w="1134" w:type="dxa"/>
            <w:tcBorders>
              <w:top w:val="single" w:sz="6" w:space="0" w:color="auto"/>
              <w:right w:val="single" w:sz="6" w:space="0" w:color="auto"/>
            </w:tcBorders>
          </w:tcPr>
          <w:p w14:paraId="531E8B57" w14:textId="77777777" w:rsidR="006F3EFE" w:rsidRPr="00D509E8" w:rsidRDefault="006F3EFE" w:rsidP="006F3EFE">
            <w:pPr>
              <w:spacing w:before="120"/>
              <w:jc w:val="center"/>
              <w:rPr>
                <w:bCs/>
                <w:sz w:val="26"/>
                <w:szCs w:val="26"/>
              </w:rPr>
            </w:pPr>
            <w:r w:rsidRPr="00D509E8">
              <w:rPr>
                <w:bCs/>
                <w:sz w:val="26"/>
                <w:szCs w:val="26"/>
              </w:rPr>
              <w:t>5</w:t>
            </w:r>
          </w:p>
        </w:tc>
        <w:tc>
          <w:tcPr>
            <w:tcW w:w="992" w:type="dxa"/>
            <w:tcBorders>
              <w:top w:val="single" w:sz="6" w:space="0" w:color="auto"/>
              <w:right w:val="single" w:sz="6" w:space="0" w:color="auto"/>
            </w:tcBorders>
          </w:tcPr>
          <w:p w14:paraId="55D4642B" w14:textId="77777777" w:rsidR="006F3EFE" w:rsidRPr="00D509E8" w:rsidRDefault="006F3EFE" w:rsidP="006F3EFE">
            <w:pPr>
              <w:spacing w:before="120"/>
              <w:jc w:val="center"/>
              <w:rPr>
                <w:bCs/>
                <w:sz w:val="26"/>
                <w:szCs w:val="26"/>
              </w:rPr>
            </w:pPr>
            <w:r w:rsidRPr="00D509E8">
              <w:rPr>
                <w:bCs/>
                <w:sz w:val="26"/>
                <w:szCs w:val="26"/>
              </w:rPr>
              <w:t>6</w:t>
            </w:r>
          </w:p>
        </w:tc>
        <w:tc>
          <w:tcPr>
            <w:tcW w:w="992" w:type="dxa"/>
            <w:tcBorders>
              <w:top w:val="single" w:sz="6" w:space="0" w:color="auto"/>
              <w:right w:val="single" w:sz="6" w:space="0" w:color="auto"/>
            </w:tcBorders>
          </w:tcPr>
          <w:p w14:paraId="50139E1C" w14:textId="77777777" w:rsidR="006F3EFE" w:rsidRPr="00D509E8" w:rsidRDefault="006F3EFE" w:rsidP="006F3EFE">
            <w:pPr>
              <w:spacing w:before="120"/>
              <w:jc w:val="center"/>
              <w:rPr>
                <w:bCs/>
                <w:sz w:val="26"/>
                <w:szCs w:val="26"/>
              </w:rPr>
            </w:pPr>
            <w:r w:rsidRPr="00D509E8">
              <w:rPr>
                <w:bCs/>
                <w:sz w:val="26"/>
                <w:szCs w:val="26"/>
              </w:rPr>
              <w:t>7</w:t>
            </w:r>
          </w:p>
        </w:tc>
        <w:tc>
          <w:tcPr>
            <w:tcW w:w="969" w:type="dxa"/>
            <w:tcBorders>
              <w:top w:val="single" w:sz="6" w:space="0" w:color="auto"/>
              <w:right w:val="single" w:sz="6" w:space="0" w:color="auto"/>
            </w:tcBorders>
          </w:tcPr>
          <w:p w14:paraId="1BA585DF" w14:textId="77777777" w:rsidR="006F3EFE" w:rsidRPr="00D509E8" w:rsidRDefault="006F3EFE" w:rsidP="006F3EFE">
            <w:pPr>
              <w:spacing w:before="120"/>
              <w:jc w:val="center"/>
              <w:rPr>
                <w:bCs/>
                <w:sz w:val="26"/>
                <w:szCs w:val="26"/>
              </w:rPr>
            </w:pPr>
            <w:r w:rsidRPr="00D509E8">
              <w:rPr>
                <w:bCs/>
                <w:sz w:val="26"/>
                <w:szCs w:val="26"/>
              </w:rPr>
              <w:t>8</w:t>
            </w:r>
          </w:p>
        </w:tc>
      </w:tr>
      <w:tr w:rsidR="006F3EFE" w14:paraId="24BBC9DA" w14:textId="77777777" w:rsidTr="00D509E8">
        <w:trPr>
          <w:gridAfter w:val="1"/>
          <w:wAfter w:w="6" w:type="dxa"/>
          <w:trHeight w:val="514"/>
        </w:trPr>
        <w:tc>
          <w:tcPr>
            <w:tcW w:w="558" w:type="dxa"/>
            <w:tcBorders>
              <w:top w:val="single" w:sz="6" w:space="0" w:color="auto"/>
              <w:left w:val="single" w:sz="6" w:space="0" w:color="auto"/>
              <w:right w:val="single" w:sz="6" w:space="0" w:color="auto"/>
            </w:tcBorders>
          </w:tcPr>
          <w:p w14:paraId="7607E541" w14:textId="77777777" w:rsidR="006F3EFE" w:rsidRDefault="006F3EFE" w:rsidP="009B1CD7">
            <w:pPr>
              <w:spacing w:before="120"/>
              <w:jc w:val="center"/>
              <w:rPr>
                <w:sz w:val="26"/>
                <w:szCs w:val="26"/>
              </w:rPr>
            </w:pPr>
          </w:p>
        </w:tc>
        <w:tc>
          <w:tcPr>
            <w:tcW w:w="2836" w:type="dxa"/>
            <w:tcBorders>
              <w:top w:val="single" w:sz="6" w:space="0" w:color="auto"/>
              <w:right w:val="single" w:sz="6" w:space="0" w:color="auto"/>
            </w:tcBorders>
          </w:tcPr>
          <w:p w14:paraId="27F2D365" w14:textId="77777777" w:rsidR="006F3EFE" w:rsidRDefault="006F3EFE" w:rsidP="006F3EFE">
            <w:pPr>
              <w:spacing w:before="120"/>
              <w:rPr>
                <w:sz w:val="26"/>
                <w:szCs w:val="26"/>
              </w:rPr>
            </w:pPr>
            <w:proofErr w:type="spellStart"/>
            <w:r>
              <w:rPr>
                <w:b/>
                <w:sz w:val="26"/>
                <w:szCs w:val="26"/>
              </w:rPr>
              <w:t>Tổng</w:t>
            </w:r>
            <w:proofErr w:type="spellEnd"/>
            <w:r>
              <w:rPr>
                <w:b/>
                <w:sz w:val="26"/>
                <w:szCs w:val="26"/>
              </w:rPr>
              <w:t xml:space="preserve"> </w:t>
            </w:r>
            <w:proofErr w:type="spellStart"/>
            <w:r>
              <w:rPr>
                <w:b/>
                <w:sz w:val="26"/>
                <w:szCs w:val="26"/>
              </w:rPr>
              <w:t>kinh</w:t>
            </w:r>
            <w:proofErr w:type="spellEnd"/>
            <w:r>
              <w:rPr>
                <w:b/>
                <w:sz w:val="26"/>
                <w:szCs w:val="26"/>
              </w:rPr>
              <w:t xml:space="preserve"> </w:t>
            </w:r>
            <w:proofErr w:type="spellStart"/>
            <w:r>
              <w:rPr>
                <w:b/>
                <w:sz w:val="26"/>
                <w:szCs w:val="26"/>
              </w:rPr>
              <w:t>phí</w:t>
            </w:r>
            <w:proofErr w:type="spellEnd"/>
          </w:p>
        </w:tc>
        <w:tc>
          <w:tcPr>
            <w:tcW w:w="851" w:type="dxa"/>
            <w:tcBorders>
              <w:top w:val="single" w:sz="6" w:space="0" w:color="auto"/>
              <w:right w:val="single" w:sz="6" w:space="0" w:color="auto"/>
            </w:tcBorders>
          </w:tcPr>
          <w:p w14:paraId="29A48902" w14:textId="77777777" w:rsidR="006F3EFE" w:rsidRDefault="006F3EFE" w:rsidP="006F3EFE">
            <w:pPr>
              <w:spacing w:before="120"/>
              <w:rPr>
                <w:sz w:val="26"/>
                <w:szCs w:val="26"/>
              </w:rPr>
            </w:pPr>
          </w:p>
        </w:tc>
        <w:tc>
          <w:tcPr>
            <w:tcW w:w="1134" w:type="dxa"/>
            <w:tcBorders>
              <w:top w:val="single" w:sz="6" w:space="0" w:color="auto"/>
              <w:right w:val="single" w:sz="6" w:space="0" w:color="auto"/>
            </w:tcBorders>
          </w:tcPr>
          <w:p w14:paraId="2828D7DC" w14:textId="77777777" w:rsidR="006F3EFE" w:rsidRDefault="006F3EFE" w:rsidP="006F3EFE">
            <w:pPr>
              <w:spacing w:before="120"/>
              <w:rPr>
                <w:sz w:val="26"/>
                <w:szCs w:val="26"/>
              </w:rPr>
            </w:pPr>
          </w:p>
        </w:tc>
        <w:tc>
          <w:tcPr>
            <w:tcW w:w="1134" w:type="dxa"/>
            <w:tcBorders>
              <w:top w:val="single" w:sz="6" w:space="0" w:color="auto"/>
              <w:right w:val="single" w:sz="6" w:space="0" w:color="auto"/>
            </w:tcBorders>
          </w:tcPr>
          <w:p w14:paraId="41EDED5C" w14:textId="77777777" w:rsidR="006F3EFE" w:rsidRDefault="006F3EFE" w:rsidP="006F3EFE">
            <w:pPr>
              <w:spacing w:before="120"/>
              <w:rPr>
                <w:sz w:val="26"/>
                <w:szCs w:val="26"/>
              </w:rPr>
            </w:pPr>
          </w:p>
        </w:tc>
        <w:tc>
          <w:tcPr>
            <w:tcW w:w="992" w:type="dxa"/>
            <w:tcBorders>
              <w:top w:val="single" w:sz="6" w:space="0" w:color="auto"/>
              <w:right w:val="single" w:sz="6" w:space="0" w:color="auto"/>
            </w:tcBorders>
          </w:tcPr>
          <w:p w14:paraId="5FB7C57A" w14:textId="77777777" w:rsidR="006F3EFE" w:rsidRDefault="006F3EFE" w:rsidP="006F3EFE">
            <w:pPr>
              <w:spacing w:before="120"/>
              <w:rPr>
                <w:sz w:val="26"/>
                <w:szCs w:val="26"/>
              </w:rPr>
            </w:pPr>
          </w:p>
        </w:tc>
        <w:tc>
          <w:tcPr>
            <w:tcW w:w="992" w:type="dxa"/>
            <w:tcBorders>
              <w:top w:val="single" w:sz="6" w:space="0" w:color="auto"/>
              <w:right w:val="single" w:sz="6" w:space="0" w:color="auto"/>
            </w:tcBorders>
          </w:tcPr>
          <w:p w14:paraId="281FB81B" w14:textId="77777777" w:rsidR="006F3EFE" w:rsidRDefault="006F3EFE" w:rsidP="006F3EFE">
            <w:pPr>
              <w:spacing w:before="120"/>
              <w:rPr>
                <w:sz w:val="26"/>
                <w:szCs w:val="26"/>
              </w:rPr>
            </w:pPr>
          </w:p>
        </w:tc>
        <w:tc>
          <w:tcPr>
            <w:tcW w:w="969" w:type="dxa"/>
            <w:tcBorders>
              <w:top w:val="single" w:sz="6" w:space="0" w:color="auto"/>
              <w:right w:val="single" w:sz="6" w:space="0" w:color="auto"/>
            </w:tcBorders>
          </w:tcPr>
          <w:p w14:paraId="63E6B507" w14:textId="77777777" w:rsidR="006F3EFE" w:rsidRDefault="006F3EFE" w:rsidP="006F3EFE">
            <w:pPr>
              <w:spacing w:before="120"/>
              <w:rPr>
                <w:sz w:val="26"/>
                <w:szCs w:val="26"/>
              </w:rPr>
            </w:pPr>
          </w:p>
        </w:tc>
      </w:tr>
      <w:tr w:rsidR="006F3EFE" w14:paraId="7313F3FA" w14:textId="77777777" w:rsidTr="00D509E8">
        <w:trPr>
          <w:gridAfter w:val="1"/>
          <w:wAfter w:w="6" w:type="dxa"/>
        </w:trPr>
        <w:tc>
          <w:tcPr>
            <w:tcW w:w="558" w:type="dxa"/>
            <w:tcBorders>
              <w:left w:val="single" w:sz="6" w:space="0" w:color="auto"/>
              <w:right w:val="single" w:sz="6" w:space="0" w:color="auto"/>
            </w:tcBorders>
          </w:tcPr>
          <w:p w14:paraId="533B70C8" w14:textId="77777777" w:rsidR="006F3EFE" w:rsidRDefault="006F3EFE" w:rsidP="009B1CD7">
            <w:pPr>
              <w:spacing w:before="120"/>
              <w:jc w:val="center"/>
              <w:rPr>
                <w:b/>
                <w:sz w:val="26"/>
                <w:szCs w:val="26"/>
              </w:rPr>
            </w:pPr>
          </w:p>
        </w:tc>
        <w:tc>
          <w:tcPr>
            <w:tcW w:w="2836" w:type="dxa"/>
            <w:tcBorders>
              <w:right w:val="single" w:sz="6" w:space="0" w:color="auto"/>
            </w:tcBorders>
          </w:tcPr>
          <w:p w14:paraId="2A629887" w14:textId="77777777" w:rsidR="006F3EFE" w:rsidRDefault="006F3EFE" w:rsidP="006F3EFE">
            <w:pPr>
              <w:spacing w:before="120"/>
              <w:jc w:val="center"/>
              <w:rPr>
                <w:sz w:val="26"/>
                <w:szCs w:val="26"/>
              </w:rPr>
            </w:pPr>
            <w:r>
              <w:rPr>
                <w:sz w:val="26"/>
                <w:szCs w:val="26"/>
              </w:rPr>
              <w:t xml:space="preserve">Trong </w:t>
            </w:r>
            <w:proofErr w:type="spellStart"/>
            <w:r>
              <w:rPr>
                <w:sz w:val="26"/>
                <w:szCs w:val="26"/>
              </w:rPr>
              <w:t>đó</w:t>
            </w:r>
            <w:proofErr w:type="spellEnd"/>
            <w:r>
              <w:rPr>
                <w:sz w:val="26"/>
                <w:szCs w:val="26"/>
              </w:rPr>
              <w:t>:</w:t>
            </w:r>
          </w:p>
        </w:tc>
        <w:tc>
          <w:tcPr>
            <w:tcW w:w="851" w:type="dxa"/>
            <w:tcBorders>
              <w:right w:val="single" w:sz="6" w:space="0" w:color="auto"/>
            </w:tcBorders>
          </w:tcPr>
          <w:p w14:paraId="23822DCA" w14:textId="77777777" w:rsidR="006F3EFE" w:rsidRDefault="006F3EFE" w:rsidP="006F3EFE">
            <w:pPr>
              <w:spacing w:before="120"/>
              <w:rPr>
                <w:sz w:val="26"/>
                <w:szCs w:val="26"/>
              </w:rPr>
            </w:pPr>
          </w:p>
        </w:tc>
        <w:tc>
          <w:tcPr>
            <w:tcW w:w="1134" w:type="dxa"/>
            <w:tcBorders>
              <w:right w:val="single" w:sz="6" w:space="0" w:color="auto"/>
            </w:tcBorders>
          </w:tcPr>
          <w:p w14:paraId="54236171" w14:textId="77777777" w:rsidR="006F3EFE" w:rsidRDefault="006F3EFE" w:rsidP="006F3EFE">
            <w:pPr>
              <w:spacing w:before="120"/>
              <w:rPr>
                <w:sz w:val="26"/>
                <w:szCs w:val="26"/>
              </w:rPr>
            </w:pPr>
          </w:p>
        </w:tc>
        <w:tc>
          <w:tcPr>
            <w:tcW w:w="1134" w:type="dxa"/>
            <w:tcBorders>
              <w:right w:val="single" w:sz="6" w:space="0" w:color="auto"/>
            </w:tcBorders>
          </w:tcPr>
          <w:p w14:paraId="6C5E1BB1" w14:textId="77777777" w:rsidR="006F3EFE" w:rsidRDefault="006F3EFE" w:rsidP="006F3EFE">
            <w:pPr>
              <w:spacing w:before="120"/>
              <w:rPr>
                <w:sz w:val="26"/>
                <w:szCs w:val="26"/>
              </w:rPr>
            </w:pPr>
          </w:p>
        </w:tc>
        <w:tc>
          <w:tcPr>
            <w:tcW w:w="992" w:type="dxa"/>
            <w:tcBorders>
              <w:right w:val="single" w:sz="6" w:space="0" w:color="auto"/>
            </w:tcBorders>
          </w:tcPr>
          <w:p w14:paraId="715947DD" w14:textId="77777777" w:rsidR="006F3EFE" w:rsidRDefault="006F3EFE" w:rsidP="006F3EFE">
            <w:pPr>
              <w:spacing w:before="120"/>
              <w:rPr>
                <w:sz w:val="26"/>
                <w:szCs w:val="26"/>
              </w:rPr>
            </w:pPr>
          </w:p>
        </w:tc>
        <w:tc>
          <w:tcPr>
            <w:tcW w:w="992" w:type="dxa"/>
            <w:tcBorders>
              <w:right w:val="single" w:sz="6" w:space="0" w:color="auto"/>
            </w:tcBorders>
          </w:tcPr>
          <w:p w14:paraId="0926DF27" w14:textId="77777777" w:rsidR="006F3EFE" w:rsidRDefault="006F3EFE" w:rsidP="006F3EFE">
            <w:pPr>
              <w:spacing w:before="120"/>
              <w:rPr>
                <w:sz w:val="26"/>
                <w:szCs w:val="26"/>
              </w:rPr>
            </w:pPr>
          </w:p>
        </w:tc>
        <w:tc>
          <w:tcPr>
            <w:tcW w:w="969" w:type="dxa"/>
            <w:tcBorders>
              <w:right w:val="single" w:sz="6" w:space="0" w:color="auto"/>
            </w:tcBorders>
          </w:tcPr>
          <w:p w14:paraId="334B8401" w14:textId="77777777" w:rsidR="006F3EFE" w:rsidRDefault="006F3EFE" w:rsidP="006F3EFE">
            <w:pPr>
              <w:spacing w:before="120"/>
              <w:rPr>
                <w:sz w:val="26"/>
                <w:szCs w:val="26"/>
              </w:rPr>
            </w:pPr>
          </w:p>
        </w:tc>
      </w:tr>
      <w:tr w:rsidR="006F3EFE" w14:paraId="5093B990" w14:textId="77777777" w:rsidTr="00D509E8">
        <w:trPr>
          <w:gridAfter w:val="1"/>
          <w:wAfter w:w="6" w:type="dxa"/>
        </w:trPr>
        <w:tc>
          <w:tcPr>
            <w:tcW w:w="558" w:type="dxa"/>
            <w:tcBorders>
              <w:left w:val="single" w:sz="6" w:space="0" w:color="auto"/>
              <w:right w:val="single" w:sz="6" w:space="0" w:color="auto"/>
            </w:tcBorders>
          </w:tcPr>
          <w:p w14:paraId="5F83A0F3" w14:textId="15AA2DD7" w:rsidR="006F3EFE" w:rsidRDefault="005A36EE" w:rsidP="00E7298C">
            <w:pPr>
              <w:tabs>
                <w:tab w:val="left" w:pos="504"/>
              </w:tabs>
              <w:spacing w:before="120" w:after="160" w:line="259" w:lineRule="auto"/>
              <w:ind w:left="144"/>
              <w:jc w:val="center"/>
              <w:rPr>
                <w:sz w:val="26"/>
                <w:szCs w:val="26"/>
              </w:rPr>
            </w:pPr>
            <w:r>
              <w:rPr>
                <w:sz w:val="26"/>
                <w:szCs w:val="26"/>
              </w:rPr>
              <w:t>1</w:t>
            </w:r>
          </w:p>
        </w:tc>
        <w:tc>
          <w:tcPr>
            <w:tcW w:w="2836" w:type="dxa"/>
            <w:tcBorders>
              <w:right w:val="single" w:sz="6" w:space="0" w:color="auto"/>
            </w:tcBorders>
          </w:tcPr>
          <w:p w14:paraId="57C2701B" w14:textId="77777777" w:rsidR="006F3EFE" w:rsidRDefault="006F3EFE" w:rsidP="006F3EFE">
            <w:pPr>
              <w:numPr>
                <w:ilvl w:val="12"/>
                <w:numId w:val="0"/>
              </w:numPr>
              <w:spacing w:before="120"/>
              <w:rPr>
                <w:sz w:val="26"/>
                <w:szCs w:val="26"/>
              </w:rPr>
            </w:pPr>
            <w:r>
              <w:rPr>
                <w:sz w:val="26"/>
                <w:szCs w:val="26"/>
              </w:rPr>
              <w:t xml:space="preserve">Ngân </w:t>
            </w:r>
            <w:proofErr w:type="spellStart"/>
            <w:r>
              <w:rPr>
                <w:sz w:val="26"/>
                <w:szCs w:val="26"/>
              </w:rPr>
              <w:t>sách</w:t>
            </w:r>
            <w:proofErr w:type="spellEnd"/>
            <w:r>
              <w:rPr>
                <w:sz w:val="26"/>
                <w:szCs w:val="26"/>
              </w:rPr>
              <w:t xml:space="preserve"> SNKH </w:t>
            </w:r>
          </w:p>
        </w:tc>
        <w:tc>
          <w:tcPr>
            <w:tcW w:w="851" w:type="dxa"/>
            <w:tcBorders>
              <w:right w:val="single" w:sz="6" w:space="0" w:color="auto"/>
            </w:tcBorders>
          </w:tcPr>
          <w:p w14:paraId="59538FE0" w14:textId="77777777" w:rsidR="006F3EFE" w:rsidRDefault="006F3EFE" w:rsidP="006F3EFE">
            <w:pPr>
              <w:numPr>
                <w:ilvl w:val="12"/>
                <w:numId w:val="0"/>
              </w:numPr>
              <w:spacing w:before="120"/>
              <w:rPr>
                <w:sz w:val="26"/>
                <w:szCs w:val="26"/>
              </w:rPr>
            </w:pPr>
          </w:p>
        </w:tc>
        <w:tc>
          <w:tcPr>
            <w:tcW w:w="1134" w:type="dxa"/>
            <w:tcBorders>
              <w:right w:val="single" w:sz="6" w:space="0" w:color="auto"/>
            </w:tcBorders>
          </w:tcPr>
          <w:p w14:paraId="75C37CEF" w14:textId="77777777" w:rsidR="006F3EFE" w:rsidRDefault="006F3EFE" w:rsidP="006F3EFE">
            <w:pPr>
              <w:numPr>
                <w:ilvl w:val="12"/>
                <w:numId w:val="0"/>
              </w:numPr>
              <w:spacing w:before="120"/>
              <w:rPr>
                <w:sz w:val="26"/>
                <w:szCs w:val="26"/>
              </w:rPr>
            </w:pPr>
          </w:p>
        </w:tc>
        <w:tc>
          <w:tcPr>
            <w:tcW w:w="1134" w:type="dxa"/>
            <w:tcBorders>
              <w:right w:val="single" w:sz="6" w:space="0" w:color="auto"/>
            </w:tcBorders>
          </w:tcPr>
          <w:p w14:paraId="679CC0A0" w14:textId="77777777" w:rsidR="006F3EFE" w:rsidRDefault="006F3EFE" w:rsidP="006F3EFE">
            <w:pPr>
              <w:numPr>
                <w:ilvl w:val="12"/>
                <w:numId w:val="0"/>
              </w:numPr>
              <w:spacing w:before="120"/>
              <w:rPr>
                <w:sz w:val="26"/>
                <w:szCs w:val="26"/>
              </w:rPr>
            </w:pPr>
          </w:p>
        </w:tc>
        <w:tc>
          <w:tcPr>
            <w:tcW w:w="992" w:type="dxa"/>
            <w:tcBorders>
              <w:right w:val="single" w:sz="6" w:space="0" w:color="auto"/>
            </w:tcBorders>
          </w:tcPr>
          <w:p w14:paraId="0396B83C" w14:textId="77777777" w:rsidR="006F3EFE" w:rsidRDefault="006F3EFE" w:rsidP="006F3EFE">
            <w:pPr>
              <w:numPr>
                <w:ilvl w:val="12"/>
                <w:numId w:val="0"/>
              </w:numPr>
              <w:spacing w:before="120"/>
              <w:rPr>
                <w:sz w:val="26"/>
                <w:szCs w:val="26"/>
              </w:rPr>
            </w:pPr>
          </w:p>
        </w:tc>
        <w:tc>
          <w:tcPr>
            <w:tcW w:w="992" w:type="dxa"/>
            <w:tcBorders>
              <w:right w:val="single" w:sz="6" w:space="0" w:color="auto"/>
            </w:tcBorders>
          </w:tcPr>
          <w:p w14:paraId="48267DCF" w14:textId="77777777" w:rsidR="006F3EFE" w:rsidRDefault="006F3EFE" w:rsidP="006F3EFE">
            <w:pPr>
              <w:numPr>
                <w:ilvl w:val="12"/>
                <w:numId w:val="0"/>
              </w:numPr>
              <w:spacing w:before="120"/>
              <w:rPr>
                <w:sz w:val="26"/>
                <w:szCs w:val="26"/>
              </w:rPr>
            </w:pPr>
          </w:p>
        </w:tc>
        <w:tc>
          <w:tcPr>
            <w:tcW w:w="969" w:type="dxa"/>
            <w:tcBorders>
              <w:right w:val="single" w:sz="6" w:space="0" w:color="auto"/>
            </w:tcBorders>
          </w:tcPr>
          <w:p w14:paraId="07B547E4" w14:textId="77777777" w:rsidR="006F3EFE" w:rsidRDefault="006F3EFE" w:rsidP="006F3EFE">
            <w:pPr>
              <w:numPr>
                <w:ilvl w:val="12"/>
                <w:numId w:val="0"/>
              </w:numPr>
              <w:spacing w:before="120"/>
              <w:rPr>
                <w:sz w:val="26"/>
                <w:szCs w:val="26"/>
              </w:rPr>
            </w:pPr>
          </w:p>
        </w:tc>
      </w:tr>
      <w:tr w:rsidR="006F3EFE" w14:paraId="10D3F852" w14:textId="77777777" w:rsidTr="00D509E8">
        <w:trPr>
          <w:gridAfter w:val="1"/>
          <w:wAfter w:w="6" w:type="dxa"/>
        </w:trPr>
        <w:tc>
          <w:tcPr>
            <w:tcW w:w="558" w:type="dxa"/>
            <w:tcBorders>
              <w:left w:val="single" w:sz="6" w:space="0" w:color="auto"/>
              <w:right w:val="single" w:sz="6" w:space="0" w:color="auto"/>
            </w:tcBorders>
          </w:tcPr>
          <w:p w14:paraId="4E42AAF2" w14:textId="5D4F83C2" w:rsidR="006F3EFE" w:rsidRDefault="005A36EE" w:rsidP="00E7298C">
            <w:pPr>
              <w:tabs>
                <w:tab w:val="left" w:pos="504"/>
              </w:tabs>
              <w:spacing w:before="120" w:after="160" w:line="259" w:lineRule="auto"/>
              <w:ind w:left="144"/>
              <w:jc w:val="center"/>
              <w:rPr>
                <w:sz w:val="26"/>
                <w:szCs w:val="26"/>
              </w:rPr>
            </w:pPr>
            <w:r>
              <w:rPr>
                <w:sz w:val="26"/>
                <w:szCs w:val="26"/>
              </w:rPr>
              <w:t>2</w:t>
            </w:r>
          </w:p>
        </w:tc>
        <w:tc>
          <w:tcPr>
            <w:tcW w:w="2836" w:type="dxa"/>
            <w:tcBorders>
              <w:right w:val="single" w:sz="6" w:space="0" w:color="auto"/>
            </w:tcBorders>
          </w:tcPr>
          <w:p w14:paraId="444E7620" w14:textId="7AD96097" w:rsidR="006F3EFE" w:rsidRPr="00D509E8" w:rsidRDefault="006F3EFE" w:rsidP="00D509E8">
            <w:pPr>
              <w:numPr>
                <w:ilvl w:val="12"/>
                <w:numId w:val="0"/>
              </w:numPr>
              <w:spacing w:before="120"/>
              <w:rPr>
                <w:spacing w:val="-6"/>
                <w:sz w:val="26"/>
                <w:szCs w:val="26"/>
              </w:rPr>
            </w:pPr>
            <w:r>
              <w:rPr>
                <w:spacing w:val="-6"/>
                <w:sz w:val="26"/>
                <w:szCs w:val="26"/>
              </w:rPr>
              <w:t xml:space="preserve">Các </w:t>
            </w:r>
            <w:proofErr w:type="spellStart"/>
            <w:r>
              <w:rPr>
                <w:spacing w:val="-6"/>
                <w:sz w:val="26"/>
                <w:szCs w:val="26"/>
              </w:rPr>
              <w:t>nguồn</w:t>
            </w:r>
            <w:proofErr w:type="spellEnd"/>
            <w:r>
              <w:rPr>
                <w:spacing w:val="-6"/>
                <w:sz w:val="26"/>
                <w:szCs w:val="26"/>
              </w:rPr>
              <w:t xml:space="preserve"> </w:t>
            </w:r>
            <w:proofErr w:type="spellStart"/>
            <w:r>
              <w:rPr>
                <w:spacing w:val="-6"/>
                <w:sz w:val="26"/>
                <w:szCs w:val="26"/>
              </w:rPr>
              <w:t>vốn</w:t>
            </w:r>
            <w:proofErr w:type="spellEnd"/>
            <w:r>
              <w:rPr>
                <w:spacing w:val="-6"/>
                <w:sz w:val="26"/>
                <w:szCs w:val="26"/>
              </w:rPr>
              <w:t xml:space="preserve"> </w:t>
            </w:r>
            <w:proofErr w:type="spellStart"/>
            <w:r>
              <w:rPr>
                <w:spacing w:val="-6"/>
                <w:sz w:val="26"/>
                <w:szCs w:val="26"/>
              </w:rPr>
              <w:t>khác</w:t>
            </w:r>
            <w:proofErr w:type="spellEnd"/>
            <w:r>
              <w:rPr>
                <w:spacing w:val="-6"/>
                <w:sz w:val="26"/>
                <w:szCs w:val="26"/>
              </w:rPr>
              <w:t xml:space="preserve"> (</w:t>
            </w:r>
            <w:proofErr w:type="spellStart"/>
            <w:r>
              <w:rPr>
                <w:spacing w:val="-6"/>
                <w:sz w:val="26"/>
                <w:szCs w:val="26"/>
              </w:rPr>
              <w:t>ghi</w:t>
            </w:r>
            <w:proofErr w:type="spellEnd"/>
            <w:r>
              <w:rPr>
                <w:spacing w:val="-6"/>
                <w:sz w:val="26"/>
                <w:szCs w:val="26"/>
              </w:rPr>
              <w:t xml:space="preserve"> </w:t>
            </w:r>
            <w:proofErr w:type="spellStart"/>
            <w:r>
              <w:rPr>
                <w:spacing w:val="-6"/>
                <w:sz w:val="26"/>
                <w:szCs w:val="26"/>
              </w:rPr>
              <w:t>rõ</w:t>
            </w:r>
            <w:proofErr w:type="spellEnd"/>
            <w:r>
              <w:rPr>
                <w:spacing w:val="-6"/>
                <w:sz w:val="26"/>
                <w:szCs w:val="26"/>
              </w:rPr>
              <w:t>)</w:t>
            </w:r>
          </w:p>
        </w:tc>
        <w:tc>
          <w:tcPr>
            <w:tcW w:w="851" w:type="dxa"/>
            <w:tcBorders>
              <w:right w:val="single" w:sz="6" w:space="0" w:color="auto"/>
            </w:tcBorders>
          </w:tcPr>
          <w:p w14:paraId="11167887" w14:textId="77777777" w:rsidR="006F3EFE" w:rsidRDefault="006F3EFE" w:rsidP="006F3EFE">
            <w:pPr>
              <w:numPr>
                <w:ilvl w:val="12"/>
                <w:numId w:val="0"/>
              </w:numPr>
              <w:spacing w:before="120"/>
              <w:rPr>
                <w:sz w:val="26"/>
                <w:szCs w:val="26"/>
              </w:rPr>
            </w:pPr>
          </w:p>
        </w:tc>
        <w:tc>
          <w:tcPr>
            <w:tcW w:w="1134" w:type="dxa"/>
            <w:tcBorders>
              <w:right w:val="single" w:sz="6" w:space="0" w:color="auto"/>
            </w:tcBorders>
          </w:tcPr>
          <w:p w14:paraId="261A90C9" w14:textId="77777777" w:rsidR="006F3EFE" w:rsidRDefault="006F3EFE" w:rsidP="006F3EFE">
            <w:pPr>
              <w:numPr>
                <w:ilvl w:val="12"/>
                <w:numId w:val="0"/>
              </w:numPr>
              <w:spacing w:before="120"/>
              <w:rPr>
                <w:sz w:val="26"/>
                <w:szCs w:val="26"/>
              </w:rPr>
            </w:pPr>
          </w:p>
        </w:tc>
        <w:tc>
          <w:tcPr>
            <w:tcW w:w="1134" w:type="dxa"/>
            <w:tcBorders>
              <w:right w:val="single" w:sz="6" w:space="0" w:color="auto"/>
            </w:tcBorders>
          </w:tcPr>
          <w:p w14:paraId="64313C45" w14:textId="77777777" w:rsidR="006F3EFE" w:rsidRDefault="006F3EFE" w:rsidP="006F3EFE">
            <w:pPr>
              <w:numPr>
                <w:ilvl w:val="12"/>
                <w:numId w:val="0"/>
              </w:numPr>
              <w:spacing w:before="120"/>
              <w:rPr>
                <w:sz w:val="26"/>
                <w:szCs w:val="26"/>
              </w:rPr>
            </w:pPr>
          </w:p>
        </w:tc>
        <w:tc>
          <w:tcPr>
            <w:tcW w:w="992" w:type="dxa"/>
            <w:tcBorders>
              <w:right w:val="single" w:sz="6" w:space="0" w:color="auto"/>
            </w:tcBorders>
          </w:tcPr>
          <w:p w14:paraId="4FE20752" w14:textId="77777777" w:rsidR="006F3EFE" w:rsidRDefault="006F3EFE" w:rsidP="006F3EFE">
            <w:pPr>
              <w:numPr>
                <w:ilvl w:val="12"/>
                <w:numId w:val="0"/>
              </w:numPr>
              <w:spacing w:before="120"/>
              <w:rPr>
                <w:sz w:val="26"/>
                <w:szCs w:val="26"/>
              </w:rPr>
            </w:pPr>
          </w:p>
        </w:tc>
        <w:tc>
          <w:tcPr>
            <w:tcW w:w="992" w:type="dxa"/>
            <w:tcBorders>
              <w:right w:val="single" w:sz="6" w:space="0" w:color="auto"/>
            </w:tcBorders>
          </w:tcPr>
          <w:p w14:paraId="2D3FAFFA" w14:textId="77777777" w:rsidR="006F3EFE" w:rsidRDefault="006F3EFE" w:rsidP="006F3EFE">
            <w:pPr>
              <w:numPr>
                <w:ilvl w:val="12"/>
                <w:numId w:val="0"/>
              </w:numPr>
              <w:spacing w:before="120"/>
              <w:rPr>
                <w:sz w:val="26"/>
                <w:szCs w:val="26"/>
              </w:rPr>
            </w:pPr>
          </w:p>
        </w:tc>
        <w:tc>
          <w:tcPr>
            <w:tcW w:w="969" w:type="dxa"/>
            <w:tcBorders>
              <w:right w:val="single" w:sz="6" w:space="0" w:color="auto"/>
            </w:tcBorders>
          </w:tcPr>
          <w:p w14:paraId="7F4EE5D4" w14:textId="77777777" w:rsidR="006F3EFE" w:rsidRDefault="006F3EFE" w:rsidP="006F3EFE">
            <w:pPr>
              <w:numPr>
                <w:ilvl w:val="12"/>
                <w:numId w:val="0"/>
              </w:numPr>
              <w:spacing w:before="120"/>
              <w:rPr>
                <w:sz w:val="26"/>
                <w:szCs w:val="26"/>
              </w:rPr>
            </w:pPr>
          </w:p>
        </w:tc>
      </w:tr>
      <w:tr w:rsidR="006F3EFE" w14:paraId="7A9E1120" w14:textId="77777777" w:rsidTr="00D509E8">
        <w:trPr>
          <w:gridAfter w:val="1"/>
          <w:wAfter w:w="6" w:type="dxa"/>
        </w:trPr>
        <w:tc>
          <w:tcPr>
            <w:tcW w:w="558" w:type="dxa"/>
            <w:tcBorders>
              <w:left w:val="single" w:sz="6" w:space="0" w:color="auto"/>
              <w:right w:val="single" w:sz="6" w:space="0" w:color="auto"/>
            </w:tcBorders>
          </w:tcPr>
          <w:p w14:paraId="2EEA1079" w14:textId="77777777" w:rsidR="006F3EFE" w:rsidRDefault="006F3EFE" w:rsidP="006F3EFE">
            <w:pPr>
              <w:tabs>
                <w:tab w:val="left" w:pos="504"/>
              </w:tabs>
              <w:spacing w:before="120"/>
              <w:rPr>
                <w:sz w:val="26"/>
                <w:szCs w:val="26"/>
              </w:rPr>
            </w:pPr>
          </w:p>
        </w:tc>
        <w:tc>
          <w:tcPr>
            <w:tcW w:w="2836" w:type="dxa"/>
            <w:tcBorders>
              <w:right w:val="single" w:sz="6" w:space="0" w:color="auto"/>
            </w:tcBorders>
          </w:tcPr>
          <w:p w14:paraId="6486ABA6" w14:textId="77777777" w:rsidR="006F3EFE" w:rsidRDefault="006F3EFE" w:rsidP="006F3EFE">
            <w:pPr>
              <w:spacing w:before="120"/>
              <w:rPr>
                <w:sz w:val="26"/>
                <w:szCs w:val="26"/>
              </w:rPr>
            </w:pPr>
            <w:r>
              <w:rPr>
                <w:sz w:val="26"/>
                <w:szCs w:val="26"/>
              </w:rPr>
              <w:t xml:space="preserve">- </w:t>
            </w:r>
            <w:proofErr w:type="spellStart"/>
            <w:r>
              <w:rPr>
                <w:sz w:val="26"/>
                <w:szCs w:val="26"/>
              </w:rPr>
              <w:t>Tự</w:t>
            </w:r>
            <w:proofErr w:type="spellEnd"/>
            <w:r>
              <w:rPr>
                <w:sz w:val="26"/>
                <w:szCs w:val="26"/>
              </w:rPr>
              <w:t xml:space="preserve"> có</w:t>
            </w:r>
          </w:p>
        </w:tc>
        <w:tc>
          <w:tcPr>
            <w:tcW w:w="851" w:type="dxa"/>
            <w:tcBorders>
              <w:right w:val="single" w:sz="6" w:space="0" w:color="auto"/>
            </w:tcBorders>
          </w:tcPr>
          <w:p w14:paraId="1D73FA44" w14:textId="77777777" w:rsidR="006F3EFE" w:rsidRDefault="006F3EFE" w:rsidP="006F3EFE">
            <w:pPr>
              <w:spacing w:before="120"/>
              <w:rPr>
                <w:sz w:val="26"/>
                <w:szCs w:val="26"/>
              </w:rPr>
            </w:pPr>
          </w:p>
        </w:tc>
        <w:tc>
          <w:tcPr>
            <w:tcW w:w="1134" w:type="dxa"/>
            <w:tcBorders>
              <w:right w:val="single" w:sz="6" w:space="0" w:color="auto"/>
            </w:tcBorders>
          </w:tcPr>
          <w:p w14:paraId="0554B8F5" w14:textId="77777777" w:rsidR="006F3EFE" w:rsidRDefault="006F3EFE" w:rsidP="006F3EFE">
            <w:pPr>
              <w:spacing w:before="120"/>
              <w:rPr>
                <w:sz w:val="26"/>
                <w:szCs w:val="26"/>
              </w:rPr>
            </w:pPr>
          </w:p>
        </w:tc>
        <w:tc>
          <w:tcPr>
            <w:tcW w:w="1134" w:type="dxa"/>
            <w:tcBorders>
              <w:right w:val="single" w:sz="6" w:space="0" w:color="auto"/>
            </w:tcBorders>
          </w:tcPr>
          <w:p w14:paraId="1E482F9A" w14:textId="77777777" w:rsidR="006F3EFE" w:rsidRDefault="006F3EFE" w:rsidP="006F3EFE">
            <w:pPr>
              <w:spacing w:before="120"/>
              <w:rPr>
                <w:sz w:val="26"/>
                <w:szCs w:val="26"/>
              </w:rPr>
            </w:pPr>
          </w:p>
        </w:tc>
        <w:tc>
          <w:tcPr>
            <w:tcW w:w="992" w:type="dxa"/>
            <w:tcBorders>
              <w:right w:val="single" w:sz="6" w:space="0" w:color="auto"/>
            </w:tcBorders>
          </w:tcPr>
          <w:p w14:paraId="5256DAF2" w14:textId="77777777" w:rsidR="006F3EFE" w:rsidRDefault="006F3EFE" w:rsidP="006F3EFE">
            <w:pPr>
              <w:spacing w:before="120"/>
              <w:rPr>
                <w:sz w:val="26"/>
                <w:szCs w:val="26"/>
              </w:rPr>
            </w:pPr>
          </w:p>
        </w:tc>
        <w:tc>
          <w:tcPr>
            <w:tcW w:w="992" w:type="dxa"/>
            <w:tcBorders>
              <w:right w:val="single" w:sz="6" w:space="0" w:color="auto"/>
            </w:tcBorders>
          </w:tcPr>
          <w:p w14:paraId="691A5200" w14:textId="77777777" w:rsidR="006F3EFE" w:rsidRDefault="006F3EFE" w:rsidP="006F3EFE">
            <w:pPr>
              <w:spacing w:before="120"/>
              <w:rPr>
                <w:sz w:val="26"/>
                <w:szCs w:val="26"/>
              </w:rPr>
            </w:pPr>
          </w:p>
        </w:tc>
        <w:tc>
          <w:tcPr>
            <w:tcW w:w="969" w:type="dxa"/>
            <w:tcBorders>
              <w:right w:val="single" w:sz="6" w:space="0" w:color="auto"/>
            </w:tcBorders>
          </w:tcPr>
          <w:p w14:paraId="31C8ACE8" w14:textId="77777777" w:rsidR="006F3EFE" w:rsidRDefault="006F3EFE" w:rsidP="006F3EFE">
            <w:pPr>
              <w:spacing w:before="120"/>
              <w:rPr>
                <w:sz w:val="26"/>
                <w:szCs w:val="26"/>
              </w:rPr>
            </w:pPr>
          </w:p>
        </w:tc>
      </w:tr>
      <w:tr w:rsidR="006F3EFE" w14:paraId="517FFE9C" w14:textId="77777777" w:rsidTr="00D509E8">
        <w:trPr>
          <w:gridAfter w:val="1"/>
          <w:wAfter w:w="6" w:type="dxa"/>
        </w:trPr>
        <w:tc>
          <w:tcPr>
            <w:tcW w:w="558" w:type="dxa"/>
            <w:tcBorders>
              <w:left w:val="single" w:sz="6" w:space="0" w:color="auto"/>
              <w:bottom w:val="single" w:sz="6" w:space="0" w:color="auto"/>
              <w:right w:val="single" w:sz="6" w:space="0" w:color="auto"/>
            </w:tcBorders>
          </w:tcPr>
          <w:p w14:paraId="1D03F875" w14:textId="77777777" w:rsidR="006F3EFE" w:rsidRDefault="006F3EFE" w:rsidP="006F3EFE">
            <w:pPr>
              <w:tabs>
                <w:tab w:val="left" w:pos="504"/>
              </w:tabs>
              <w:spacing w:before="120"/>
              <w:rPr>
                <w:sz w:val="26"/>
                <w:szCs w:val="26"/>
              </w:rPr>
            </w:pPr>
          </w:p>
        </w:tc>
        <w:tc>
          <w:tcPr>
            <w:tcW w:w="2836" w:type="dxa"/>
            <w:tcBorders>
              <w:bottom w:val="single" w:sz="6" w:space="0" w:color="auto"/>
              <w:right w:val="single" w:sz="6" w:space="0" w:color="auto"/>
            </w:tcBorders>
          </w:tcPr>
          <w:p w14:paraId="3C5F4F7C" w14:textId="77777777" w:rsidR="006F3EFE" w:rsidRDefault="006F3EFE" w:rsidP="006F3EFE">
            <w:pPr>
              <w:spacing w:before="120"/>
              <w:jc w:val="both"/>
              <w:rPr>
                <w:sz w:val="26"/>
                <w:szCs w:val="26"/>
              </w:rPr>
            </w:pPr>
            <w:r>
              <w:rPr>
                <w:sz w:val="26"/>
                <w:szCs w:val="26"/>
              </w:rPr>
              <w:t xml:space="preserve">- </w:t>
            </w:r>
            <w:proofErr w:type="spellStart"/>
            <w:r>
              <w:rPr>
                <w:sz w:val="26"/>
                <w:szCs w:val="26"/>
              </w:rPr>
              <w:t>Khác</w:t>
            </w:r>
            <w:proofErr w:type="spellEnd"/>
            <w:r>
              <w:rPr>
                <w:sz w:val="26"/>
                <w:szCs w:val="26"/>
              </w:rPr>
              <w:t xml:space="preserve"> (</w:t>
            </w:r>
            <w:proofErr w:type="spellStart"/>
            <w:r>
              <w:rPr>
                <w:sz w:val="26"/>
                <w:szCs w:val="26"/>
              </w:rPr>
              <w:t>vốn</w:t>
            </w:r>
            <w:proofErr w:type="spellEnd"/>
            <w:r>
              <w:rPr>
                <w:sz w:val="26"/>
                <w:szCs w:val="26"/>
              </w:rPr>
              <w:t xml:space="preserve"> </w:t>
            </w:r>
            <w:proofErr w:type="spellStart"/>
            <w:r>
              <w:rPr>
                <w:sz w:val="26"/>
                <w:szCs w:val="26"/>
              </w:rPr>
              <w:t>huy</w:t>
            </w:r>
            <w:proofErr w:type="spellEnd"/>
            <w:r>
              <w:rPr>
                <w:sz w:val="26"/>
                <w:szCs w:val="26"/>
              </w:rPr>
              <w:t xml:space="preserve"> </w:t>
            </w:r>
            <w:proofErr w:type="spellStart"/>
            <w:r>
              <w:rPr>
                <w:sz w:val="26"/>
                <w:szCs w:val="26"/>
              </w:rPr>
              <w:t>động</w:t>
            </w:r>
            <w:proofErr w:type="spellEnd"/>
            <w:r>
              <w:rPr>
                <w:sz w:val="26"/>
                <w:szCs w:val="26"/>
              </w:rPr>
              <w:t>, ...)</w:t>
            </w:r>
          </w:p>
        </w:tc>
        <w:tc>
          <w:tcPr>
            <w:tcW w:w="851" w:type="dxa"/>
            <w:tcBorders>
              <w:bottom w:val="single" w:sz="6" w:space="0" w:color="auto"/>
              <w:right w:val="single" w:sz="6" w:space="0" w:color="auto"/>
            </w:tcBorders>
          </w:tcPr>
          <w:p w14:paraId="2F791D9E" w14:textId="77777777" w:rsidR="006F3EFE" w:rsidRDefault="006F3EFE" w:rsidP="006F3EFE">
            <w:pPr>
              <w:spacing w:before="120"/>
              <w:rPr>
                <w:sz w:val="26"/>
                <w:szCs w:val="26"/>
              </w:rPr>
            </w:pPr>
          </w:p>
        </w:tc>
        <w:tc>
          <w:tcPr>
            <w:tcW w:w="1134" w:type="dxa"/>
            <w:tcBorders>
              <w:bottom w:val="single" w:sz="6" w:space="0" w:color="auto"/>
              <w:right w:val="single" w:sz="6" w:space="0" w:color="auto"/>
            </w:tcBorders>
          </w:tcPr>
          <w:p w14:paraId="5471FA82" w14:textId="77777777" w:rsidR="006F3EFE" w:rsidRDefault="006F3EFE" w:rsidP="006F3EFE">
            <w:pPr>
              <w:spacing w:before="120"/>
              <w:rPr>
                <w:sz w:val="26"/>
                <w:szCs w:val="26"/>
              </w:rPr>
            </w:pPr>
          </w:p>
        </w:tc>
        <w:tc>
          <w:tcPr>
            <w:tcW w:w="1134" w:type="dxa"/>
            <w:tcBorders>
              <w:bottom w:val="single" w:sz="6" w:space="0" w:color="auto"/>
              <w:right w:val="single" w:sz="6" w:space="0" w:color="auto"/>
            </w:tcBorders>
          </w:tcPr>
          <w:p w14:paraId="33A42B56" w14:textId="77777777" w:rsidR="006F3EFE" w:rsidRDefault="006F3EFE" w:rsidP="006F3EFE">
            <w:pPr>
              <w:spacing w:before="120"/>
              <w:rPr>
                <w:sz w:val="26"/>
                <w:szCs w:val="26"/>
              </w:rPr>
            </w:pPr>
          </w:p>
        </w:tc>
        <w:tc>
          <w:tcPr>
            <w:tcW w:w="992" w:type="dxa"/>
            <w:tcBorders>
              <w:bottom w:val="single" w:sz="6" w:space="0" w:color="auto"/>
              <w:right w:val="single" w:sz="6" w:space="0" w:color="auto"/>
            </w:tcBorders>
          </w:tcPr>
          <w:p w14:paraId="3C1F617A" w14:textId="77777777" w:rsidR="006F3EFE" w:rsidRDefault="006F3EFE" w:rsidP="006F3EFE">
            <w:pPr>
              <w:spacing w:before="120"/>
              <w:rPr>
                <w:sz w:val="26"/>
                <w:szCs w:val="26"/>
              </w:rPr>
            </w:pPr>
          </w:p>
        </w:tc>
        <w:tc>
          <w:tcPr>
            <w:tcW w:w="992" w:type="dxa"/>
            <w:tcBorders>
              <w:bottom w:val="single" w:sz="6" w:space="0" w:color="auto"/>
              <w:right w:val="single" w:sz="6" w:space="0" w:color="auto"/>
            </w:tcBorders>
          </w:tcPr>
          <w:p w14:paraId="1AEB59FE" w14:textId="77777777" w:rsidR="006F3EFE" w:rsidRDefault="006F3EFE" w:rsidP="006F3EFE">
            <w:pPr>
              <w:spacing w:before="120"/>
              <w:rPr>
                <w:sz w:val="26"/>
                <w:szCs w:val="26"/>
              </w:rPr>
            </w:pPr>
          </w:p>
        </w:tc>
        <w:tc>
          <w:tcPr>
            <w:tcW w:w="969" w:type="dxa"/>
            <w:tcBorders>
              <w:bottom w:val="single" w:sz="6" w:space="0" w:color="auto"/>
              <w:right w:val="single" w:sz="6" w:space="0" w:color="auto"/>
            </w:tcBorders>
          </w:tcPr>
          <w:p w14:paraId="51E8227D" w14:textId="77777777" w:rsidR="006F3EFE" w:rsidRDefault="006F3EFE" w:rsidP="006F3EFE">
            <w:pPr>
              <w:spacing w:before="120"/>
              <w:rPr>
                <w:sz w:val="26"/>
                <w:szCs w:val="26"/>
              </w:rPr>
            </w:pPr>
          </w:p>
        </w:tc>
      </w:tr>
    </w:tbl>
    <w:p w14:paraId="36578169" w14:textId="77777777" w:rsidR="006F3EFE" w:rsidRDefault="006F3EFE" w:rsidP="006F3EFE">
      <w:pPr>
        <w:spacing w:before="120"/>
        <w:rPr>
          <w:sz w:val="26"/>
          <w:szCs w:val="26"/>
        </w:rPr>
      </w:pPr>
      <w:r>
        <w:rPr>
          <w:sz w:val="26"/>
          <w:szCs w:val="26"/>
        </w:rPr>
        <w:t xml:space="preserve">                                                </w:t>
      </w:r>
    </w:p>
    <w:p w14:paraId="3673216B" w14:textId="6D11005F" w:rsidR="006F3EFE" w:rsidRPr="009B1CD7" w:rsidRDefault="009B1CD7" w:rsidP="009B1CD7">
      <w:pPr>
        <w:jc w:val="center"/>
        <w:rPr>
          <w:i/>
          <w:sz w:val="26"/>
          <w:szCs w:val="26"/>
          <w:lang w:val="nl-NL"/>
        </w:rPr>
      </w:pPr>
      <w:r>
        <w:rPr>
          <w:i/>
          <w:sz w:val="26"/>
          <w:szCs w:val="26"/>
          <w:lang w:val="nl-NL"/>
        </w:rPr>
        <w:t xml:space="preserve">                                                                                  </w:t>
      </w:r>
      <w:r w:rsidR="00E7298C">
        <w:rPr>
          <w:i/>
          <w:sz w:val="26"/>
          <w:szCs w:val="26"/>
          <w:lang w:val="nl-NL"/>
        </w:rPr>
        <w:t xml:space="preserve">  </w:t>
      </w:r>
      <w:r w:rsidR="006F3EFE">
        <w:rPr>
          <w:i/>
          <w:sz w:val="26"/>
          <w:szCs w:val="26"/>
          <w:lang w:val="nl-NL"/>
        </w:rPr>
        <w:t xml:space="preserve">....., ngày </w:t>
      </w:r>
      <w:r w:rsidR="006F3EFE">
        <w:rPr>
          <w:i/>
          <w:sz w:val="26"/>
          <w:szCs w:val="26"/>
          <w:lang w:val="nl-NL"/>
        </w:rPr>
        <w:fldChar w:fldCharType="begin">
          <w:ffData>
            <w:name w:val="Text6"/>
            <w:enabled/>
            <w:calcOnExit w:val="0"/>
            <w:textInput>
              <w:maxLength w:val="2"/>
            </w:textInput>
          </w:ffData>
        </w:fldChar>
      </w:r>
      <w:r w:rsidR="006F3EFE">
        <w:rPr>
          <w:i/>
          <w:sz w:val="26"/>
          <w:szCs w:val="26"/>
          <w:lang w:val="nl-NL"/>
        </w:rPr>
        <w:instrText xml:space="preserve"> FORMTEXT </w:instrText>
      </w:r>
      <w:r w:rsidR="000C6E9C">
        <w:rPr>
          <w:i/>
          <w:sz w:val="26"/>
          <w:szCs w:val="26"/>
          <w:lang w:val="nl-NL"/>
        </w:rPr>
      </w:r>
      <w:r w:rsidR="000C6E9C">
        <w:rPr>
          <w:i/>
          <w:sz w:val="26"/>
          <w:szCs w:val="26"/>
          <w:lang w:val="nl-NL"/>
        </w:rPr>
        <w:fldChar w:fldCharType="separate"/>
      </w:r>
      <w:r w:rsidR="006F3EFE">
        <w:rPr>
          <w:i/>
          <w:sz w:val="26"/>
          <w:szCs w:val="26"/>
          <w:lang w:val="nl-NL"/>
        </w:rPr>
        <w:fldChar w:fldCharType="end"/>
      </w:r>
      <w:r w:rsidR="006F3EFE">
        <w:rPr>
          <w:i/>
          <w:sz w:val="26"/>
          <w:szCs w:val="26"/>
          <w:lang w:val="nl-NL"/>
        </w:rPr>
        <w:t xml:space="preserve">...... tháng ..... năm </w:t>
      </w:r>
      <w:r w:rsidR="006F3EFE">
        <w:rPr>
          <w:i/>
          <w:sz w:val="26"/>
          <w:szCs w:val="26"/>
          <w:lang w:val="vi-VN"/>
        </w:rPr>
        <w:t>.</w:t>
      </w:r>
      <w:r w:rsidR="006F3EFE">
        <w:rPr>
          <w:i/>
          <w:sz w:val="26"/>
          <w:szCs w:val="26"/>
          <w:lang w:val="nl-NL"/>
        </w:rPr>
        <w:t>....</w:t>
      </w:r>
    </w:p>
    <w:tbl>
      <w:tblPr>
        <w:tblW w:w="9639" w:type="dxa"/>
        <w:tblInd w:w="-426" w:type="dxa"/>
        <w:tblLayout w:type="fixed"/>
        <w:tblLook w:val="04A0" w:firstRow="1" w:lastRow="0" w:firstColumn="1" w:lastColumn="0" w:noHBand="0" w:noVBand="1"/>
      </w:tblPr>
      <w:tblGrid>
        <w:gridCol w:w="1809"/>
        <w:gridCol w:w="2586"/>
        <w:gridCol w:w="1134"/>
        <w:gridCol w:w="2978"/>
        <w:gridCol w:w="1132"/>
      </w:tblGrid>
      <w:tr w:rsidR="00E7298C" w:rsidRPr="00517151" w14:paraId="4F84FD71" w14:textId="77777777" w:rsidTr="006E3529">
        <w:tc>
          <w:tcPr>
            <w:tcW w:w="5529" w:type="dxa"/>
            <w:gridSpan w:val="3"/>
          </w:tcPr>
          <w:p w14:paraId="1906A528" w14:textId="77777777" w:rsidR="00E7298C" w:rsidRDefault="00E7298C" w:rsidP="006F3EFE">
            <w:pPr>
              <w:jc w:val="center"/>
              <w:rPr>
                <w:b/>
                <w:sz w:val="26"/>
                <w:lang w:val="nl-NL"/>
              </w:rPr>
            </w:pPr>
            <w:r>
              <w:rPr>
                <w:b/>
                <w:sz w:val="26"/>
                <w:lang w:val="nl-NL"/>
              </w:rPr>
              <w:t xml:space="preserve">THỦ TRƯỞNG </w:t>
            </w:r>
            <w:r>
              <w:rPr>
                <w:b/>
                <w:sz w:val="26"/>
                <w:lang w:val="nl-NL"/>
              </w:rPr>
              <w:br/>
              <w:t>CƠ SỞ NHẬN THỬ NGHIỆM LÂM SÀNG</w:t>
            </w:r>
          </w:p>
          <w:p w14:paraId="2EFAB6DD" w14:textId="77777777" w:rsidR="00E7298C" w:rsidRDefault="00E7298C" w:rsidP="006F3EFE">
            <w:pPr>
              <w:jc w:val="center"/>
              <w:rPr>
                <w:b/>
                <w:sz w:val="26"/>
                <w:lang w:val="nl-NL"/>
              </w:rPr>
            </w:pPr>
            <w:r>
              <w:rPr>
                <w:b/>
                <w:sz w:val="26"/>
                <w:lang w:val="nl-NL"/>
              </w:rPr>
              <w:t>THIẾT BỊ Y TẾ</w:t>
            </w:r>
          </w:p>
          <w:p w14:paraId="7FD3E6C2" w14:textId="63461320" w:rsidR="00E7298C" w:rsidRDefault="00E7298C" w:rsidP="006F3EFE">
            <w:pPr>
              <w:jc w:val="center"/>
              <w:rPr>
                <w:rFonts w:ascii=".VnTime" w:hAnsi=".VnTime"/>
                <w:sz w:val="22"/>
                <w:lang w:val="nl-NL"/>
              </w:rPr>
            </w:pPr>
            <w:r w:rsidRPr="000D103B">
              <w:rPr>
                <w:bCs/>
                <w:i/>
                <w:spacing w:val="-4"/>
                <w:sz w:val="26"/>
                <w:szCs w:val="26"/>
                <w:lang w:val="nl-NL"/>
              </w:rPr>
              <w:t>(</w:t>
            </w:r>
            <w:r>
              <w:rPr>
                <w:bCs/>
                <w:i/>
                <w:spacing w:val="-4"/>
                <w:sz w:val="26"/>
                <w:szCs w:val="26"/>
                <w:lang w:val="nl-NL"/>
              </w:rPr>
              <w:t>K</w:t>
            </w:r>
            <w:r w:rsidRPr="000D103B">
              <w:rPr>
                <w:bCs/>
                <w:i/>
                <w:spacing w:val="-4"/>
                <w:sz w:val="26"/>
                <w:szCs w:val="26"/>
                <w:lang w:val="nl-NL"/>
              </w:rPr>
              <w:t>ý, ghi rõ họ tên, đóng dấu)</w:t>
            </w:r>
          </w:p>
        </w:tc>
        <w:tc>
          <w:tcPr>
            <w:tcW w:w="4110" w:type="dxa"/>
            <w:gridSpan w:val="2"/>
          </w:tcPr>
          <w:p w14:paraId="7F48AA44" w14:textId="4C177422" w:rsidR="00E7298C" w:rsidRDefault="00E7298C" w:rsidP="006F3EFE">
            <w:pPr>
              <w:jc w:val="center"/>
              <w:rPr>
                <w:b/>
                <w:sz w:val="26"/>
                <w:lang w:val="nl-NL"/>
              </w:rPr>
            </w:pPr>
            <w:r>
              <w:rPr>
                <w:b/>
                <w:sz w:val="26"/>
                <w:lang w:val="nl-NL"/>
              </w:rPr>
              <w:t>NGHIÊN CỨU VIÊN CHÍNH</w:t>
            </w:r>
          </w:p>
          <w:p w14:paraId="21B8F468" w14:textId="3B99C60F" w:rsidR="00E7298C" w:rsidRDefault="00E7298C" w:rsidP="006F3EFE">
            <w:pPr>
              <w:jc w:val="center"/>
              <w:rPr>
                <w:rFonts w:ascii=".VnTime" w:hAnsi=".VnTime"/>
                <w:sz w:val="22"/>
                <w:lang w:val="nl-NL"/>
              </w:rPr>
            </w:pPr>
            <w:r w:rsidRPr="000D103B">
              <w:rPr>
                <w:bCs/>
                <w:i/>
                <w:spacing w:val="-4"/>
                <w:sz w:val="26"/>
                <w:szCs w:val="26"/>
                <w:lang w:val="nl-NL"/>
              </w:rPr>
              <w:t>(</w:t>
            </w:r>
            <w:r>
              <w:rPr>
                <w:bCs/>
                <w:i/>
                <w:spacing w:val="-4"/>
                <w:sz w:val="26"/>
                <w:szCs w:val="26"/>
                <w:lang w:val="nl-NL"/>
              </w:rPr>
              <w:t>K</w:t>
            </w:r>
            <w:r w:rsidRPr="000D103B">
              <w:rPr>
                <w:bCs/>
                <w:i/>
                <w:spacing w:val="-4"/>
                <w:sz w:val="26"/>
                <w:szCs w:val="26"/>
                <w:lang w:val="nl-NL"/>
              </w:rPr>
              <w:t>ý, ghi rõ họ tên)</w:t>
            </w:r>
          </w:p>
        </w:tc>
      </w:tr>
      <w:tr w:rsidR="006F3EFE" w:rsidRPr="00517151" w14:paraId="21278F44" w14:textId="77777777" w:rsidTr="009B1CD7">
        <w:tc>
          <w:tcPr>
            <w:tcW w:w="4395" w:type="dxa"/>
            <w:gridSpan w:val="2"/>
          </w:tcPr>
          <w:p w14:paraId="3BFBB2B7" w14:textId="77777777" w:rsidR="006F3EFE" w:rsidRDefault="006F3EFE" w:rsidP="006F3EFE">
            <w:pPr>
              <w:jc w:val="center"/>
              <w:rPr>
                <w:sz w:val="22"/>
                <w:lang w:val="nl-NL"/>
              </w:rPr>
            </w:pPr>
          </w:p>
          <w:p w14:paraId="4203E814" w14:textId="77777777" w:rsidR="006F3EFE" w:rsidRDefault="006F3EFE" w:rsidP="006F3EFE">
            <w:pPr>
              <w:jc w:val="center"/>
              <w:rPr>
                <w:sz w:val="22"/>
                <w:lang w:val="nl-NL"/>
              </w:rPr>
            </w:pPr>
          </w:p>
          <w:p w14:paraId="2AEB19B0" w14:textId="77777777" w:rsidR="006F3EFE" w:rsidRDefault="006F3EFE" w:rsidP="006F3EFE">
            <w:pPr>
              <w:jc w:val="center"/>
              <w:rPr>
                <w:sz w:val="22"/>
                <w:lang w:val="nl-NL"/>
              </w:rPr>
            </w:pPr>
          </w:p>
          <w:p w14:paraId="18454749" w14:textId="77777777" w:rsidR="006F3EFE" w:rsidRDefault="006F3EFE" w:rsidP="006F3EFE">
            <w:pPr>
              <w:jc w:val="center"/>
              <w:rPr>
                <w:sz w:val="22"/>
                <w:lang w:val="nl-NL"/>
              </w:rPr>
            </w:pPr>
          </w:p>
          <w:p w14:paraId="34CC86E6" w14:textId="77777777" w:rsidR="006F3EFE" w:rsidRDefault="006F3EFE" w:rsidP="006F3EFE">
            <w:pPr>
              <w:rPr>
                <w:sz w:val="22"/>
                <w:lang w:val="nl-NL"/>
              </w:rPr>
            </w:pPr>
          </w:p>
        </w:tc>
        <w:tc>
          <w:tcPr>
            <w:tcW w:w="1134" w:type="dxa"/>
          </w:tcPr>
          <w:p w14:paraId="255FF50E" w14:textId="77777777" w:rsidR="006F3EFE" w:rsidRDefault="006F3EFE" w:rsidP="006F3EFE">
            <w:pPr>
              <w:jc w:val="center"/>
              <w:rPr>
                <w:sz w:val="22"/>
                <w:lang w:val="nl-NL"/>
              </w:rPr>
            </w:pPr>
          </w:p>
        </w:tc>
        <w:tc>
          <w:tcPr>
            <w:tcW w:w="4110" w:type="dxa"/>
            <w:gridSpan w:val="2"/>
          </w:tcPr>
          <w:p w14:paraId="6D48E935" w14:textId="77777777" w:rsidR="006F3EFE" w:rsidRDefault="006F3EFE" w:rsidP="006F3EFE">
            <w:pPr>
              <w:jc w:val="center"/>
              <w:rPr>
                <w:sz w:val="22"/>
                <w:lang w:val="nl-NL"/>
              </w:rPr>
            </w:pPr>
          </w:p>
        </w:tc>
      </w:tr>
      <w:tr w:rsidR="006F3EFE" w:rsidRPr="00517151" w14:paraId="1A56FDC1" w14:textId="77777777" w:rsidTr="009B1CD7">
        <w:trPr>
          <w:trHeight w:val="627"/>
        </w:trPr>
        <w:tc>
          <w:tcPr>
            <w:tcW w:w="1809" w:type="dxa"/>
          </w:tcPr>
          <w:p w14:paraId="05AFE4AB" w14:textId="77777777" w:rsidR="006F3EFE" w:rsidRDefault="006F3EFE" w:rsidP="006F3EFE">
            <w:pPr>
              <w:jc w:val="center"/>
              <w:rPr>
                <w:sz w:val="26"/>
                <w:lang w:val="nl-NL"/>
              </w:rPr>
            </w:pPr>
            <w:r>
              <w:rPr>
                <w:sz w:val="26"/>
                <w:lang w:val="nl-NL"/>
              </w:rPr>
              <w:t xml:space="preserve">  </w:t>
            </w:r>
          </w:p>
        </w:tc>
        <w:tc>
          <w:tcPr>
            <w:tcW w:w="6698" w:type="dxa"/>
            <w:gridSpan w:val="3"/>
          </w:tcPr>
          <w:p w14:paraId="47E43A1B" w14:textId="16A83E93" w:rsidR="006F3EFE" w:rsidRDefault="006F3EFE" w:rsidP="009B1CD7">
            <w:pPr>
              <w:ind w:firstLine="634"/>
              <w:jc w:val="center"/>
              <w:rPr>
                <w:i/>
                <w:sz w:val="26"/>
                <w:lang w:val="nl-NL"/>
              </w:rPr>
            </w:pPr>
            <w:r>
              <w:rPr>
                <w:i/>
                <w:sz w:val="26"/>
                <w:lang w:val="nl-NL"/>
              </w:rPr>
              <w:t>........., ngày .....</w:t>
            </w:r>
            <w:r>
              <w:rPr>
                <w:i/>
                <w:sz w:val="26"/>
                <w:lang w:val="nl-NL"/>
              </w:rPr>
              <w:fldChar w:fldCharType="begin">
                <w:ffData>
                  <w:name w:val="Text6"/>
                  <w:enabled/>
                  <w:calcOnExit w:val="0"/>
                  <w:textInput>
                    <w:maxLength w:val="2"/>
                  </w:textInput>
                </w:ffData>
              </w:fldChar>
            </w:r>
            <w:r>
              <w:rPr>
                <w:i/>
                <w:sz w:val="26"/>
                <w:lang w:val="nl-NL"/>
              </w:rPr>
              <w:instrText xml:space="preserve"> FORMTEXT </w:instrText>
            </w:r>
            <w:r w:rsidR="000C6E9C">
              <w:rPr>
                <w:i/>
                <w:sz w:val="26"/>
                <w:lang w:val="nl-NL"/>
              </w:rPr>
            </w:r>
            <w:r w:rsidR="000C6E9C">
              <w:rPr>
                <w:i/>
                <w:sz w:val="26"/>
                <w:lang w:val="nl-NL"/>
              </w:rPr>
              <w:fldChar w:fldCharType="separate"/>
            </w:r>
            <w:r>
              <w:rPr>
                <w:i/>
                <w:sz w:val="26"/>
                <w:lang w:val="nl-NL"/>
              </w:rPr>
              <w:fldChar w:fldCharType="end"/>
            </w:r>
            <w:r>
              <w:rPr>
                <w:i/>
                <w:sz w:val="26"/>
                <w:lang w:val="nl-NL"/>
              </w:rPr>
              <w:t xml:space="preserve">  tháng ....... năm ....</w:t>
            </w:r>
          </w:p>
          <w:p w14:paraId="1995EA50" w14:textId="2A519811" w:rsidR="006F3EFE" w:rsidRDefault="00E7298C" w:rsidP="006F3EFE">
            <w:pPr>
              <w:jc w:val="center"/>
              <w:rPr>
                <w:b/>
                <w:sz w:val="26"/>
                <w:lang w:val="nl-NL"/>
              </w:rPr>
            </w:pPr>
            <w:r>
              <w:rPr>
                <w:b/>
                <w:sz w:val="26"/>
                <w:lang w:val="nl-NL"/>
              </w:rPr>
              <w:t>CỤC TRƯỞNG</w:t>
            </w:r>
          </w:p>
          <w:p w14:paraId="274AC400" w14:textId="13072B32" w:rsidR="006F3EFE" w:rsidRDefault="00E7298C" w:rsidP="006F3EFE">
            <w:pPr>
              <w:jc w:val="center"/>
              <w:rPr>
                <w:sz w:val="26"/>
                <w:lang w:val="nl-NL"/>
              </w:rPr>
            </w:pPr>
            <w:r>
              <w:rPr>
                <w:b/>
                <w:sz w:val="26"/>
                <w:lang w:val="nl-NL"/>
              </w:rPr>
              <w:t>CỤC KHOA HỌC CÔNG NGHỆ VÀ ĐÀO TẠO</w:t>
            </w:r>
          </w:p>
        </w:tc>
        <w:tc>
          <w:tcPr>
            <w:tcW w:w="1132" w:type="dxa"/>
          </w:tcPr>
          <w:p w14:paraId="7A4DEBAB" w14:textId="77777777" w:rsidR="006F3EFE" w:rsidRDefault="006F3EFE" w:rsidP="006F3EFE">
            <w:pPr>
              <w:jc w:val="center"/>
              <w:rPr>
                <w:sz w:val="22"/>
                <w:lang w:val="nl-NL"/>
              </w:rPr>
            </w:pPr>
          </w:p>
        </w:tc>
      </w:tr>
    </w:tbl>
    <w:p w14:paraId="165187B1" w14:textId="77777777" w:rsidR="006F3EFE" w:rsidRDefault="006F3EFE" w:rsidP="006F3EFE">
      <w:pPr>
        <w:rPr>
          <w:sz w:val="22"/>
          <w:lang w:val="nl-NL"/>
        </w:rPr>
      </w:pPr>
    </w:p>
    <w:p w14:paraId="50CF5C14" w14:textId="77777777" w:rsidR="006F3EFE" w:rsidRPr="00E7298C" w:rsidRDefault="006F3EFE" w:rsidP="006F3EFE">
      <w:pPr>
        <w:keepNext/>
        <w:spacing w:before="240" w:after="60"/>
        <w:jc w:val="center"/>
        <w:rPr>
          <w:b/>
          <w:bCs/>
          <w:kern w:val="32"/>
          <w:sz w:val="28"/>
          <w:szCs w:val="32"/>
          <w:lang w:val="nl-NL" w:bidi="en-US"/>
        </w:rPr>
      </w:pPr>
      <w:r>
        <w:rPr>
          <w:b/>
          <w:bCs/>
          <w:kern w:val="32"/>
          <w:sz w:val="32"/>
          <w:szCs w:val="32"/>
          <w:lang w:val="nl-NL" w:bidi="en-US"/>
        </w:rPr>
        <w:br w:type="page"/>
      </w:r>
      <w:r w:rsidRPr="00E7298C">
        <w:rPr>
          <w:b/>
          <w:bCs/>
          <w:kern w:val="32"/>
          <w:sz w:val="28"/>
          <w:szCs w:val="32"/>
          <w:lang w:val="nl-NL" w:bidi="en-US"/>
        </w:rPr>
        <w:lastRenderedPageBreak/>
        <w:t>DỰ TOÁN KINH PHÍ NGHIÊN CỨU</w:t>
      </w:r>
    </w:p>
    <w:p w14:paraId="3E0C4FBF" w14:textId="77777777" w:rsidR="006F3EFE" w:rsidRDefault="006F3EFE" w:rsidP="006F3EFE">
      <w:pPr>
        <w:rPr>
          <w:lang w:val="nl-NL"/>
        </w:rPr>
      </w:pPr>
    </w:p>
    <w:p w14:paraId="7E5CD5B6" w14:textId="77777777" w:rsidR="00E7298C" w:rsidRDefault="008E645F" w:rsidP="006F3EFE">
      <w:pPr>
        <w:jc w:val="right"/>
        <w:rPr>
          <w:i/>
          <w:sz w:val="26"/>
          <w:szCs w:val="26"/>
          <w:lang w:val="nl-NL"/>
        </w:rPr>
      </w:pPr>
      <w:r>
        <w:rPr>
          <w:i/>
          <w:sz w:val="26"/>
          <w:szCs w:val="26"/>
          <w:lang w:val="nl-NL"/>
        </w:rPr>
        <w:t>Đơn vị</w:t>
      </w:r>
      <w:r w:rsidR="006F3EFE">
        <w:rPr>
          <w:i/>
          <w:sz w:val="26"/>
          <w:szCs w:val="26"/>
          <w:lang w:val="nl-NL"/>
        </w:rPr>
        <w:t xml:space="preserve">: </w:t>
      </w:r>
      <w:r w:rsidR="00E7298C">
        <w:rPr>
          <w:i/>
          <w:sz w:val="26"/>
          <w:szCs w:val="26"/>
          <w:lang w:val="nl-NL"/>
        </w:rPr>
        <w:t>T</w:t>
      </w:r>
      <w:r w:rsidR="006F3EFE">
        <w:rPr>
          <w:i/>
          <w:sz w:val="26"/>
          <w:szCs w:val="26"/>
          <w:lang w:val="nl-NL"/>
        </w:rPr>
        <w:t xml:space="preserve">riệu đồng </w:t>
      </w:r>
    </w:p>
    <w:p w14:paraId="795C1C1D" w14:textId="55822F49" w:rsidR="006F3EFE" w:rsidRPr="00E7298C" w:rsidRDefault="006F3EFE" w:rsidP="006F3EFE">
      <w:pPr>
        <w:jc w:val="right"/>
        <w:rPr>
          <w:i/>
          <w:sz w:val="10"/>
          <w:szCs w:val="26"/>
          <w:lang w:val="nl-NL"/>
        </w:rPr>
      </w:pPr>
      <w:r w:rsidRPr="00E7298C">
        <w:rPr>
          <w:i/>
          <w:sz w:val="10"/>
          <w:szCs w:val="26"/>
          <w:lang w:val="nl-NL"/>
        </w:rPr>
        <w:t xml:space="preserve"> </w:t>
      </w:r>
    </w:p>
    <w:tbl>
      <w:tblPr>
        <w:tblW w:w="9630" w:type="dxa"/>
        <w:tblInd w:w="-289" w:type="dxa"/>
        <w:tblLayout w:type="fixed"/>
        <w:tblLook w:val="04A0" w:firstRow="1" w:lastRow="0" w:firstColumn="1" w:lastColumn="0" w:noHBand="0" w:noVBand="1"/>
      </w:tblPr>
      <w:tblGrid>
        <w:gridCol w:w="710"/>
        <w:gridCol w:w="3182"/>
        <w:gridCol w:w="1170"/>
        <w:gridCol w:w="1170"/>
        <w:gridCol w:w="1190"/>
        <w:gridCol w:w="1037"/>
        <w:gridCol w:w="1171"/>
      </w:tblGrid>
      <w:tr w:rsidR="006F3EFE" w14:paraId="67019E04" w14:textId="77777777" w:rsidTr="009B1CD7">
        <w:trPr>
          <w:cantSplit/>
        </w:trPr>
        <w:tc>
          <w:tcPr>
            <w:tcW w:w="710" w:type="dxa"/>
            <w:vMerge w:val="restart"/>
            <w:tcBorders>
              <w:top w:val="single" w:sz="4" w:space="0" w:color="auto"/>
              <w:left w:val="single" w:sz="4" w:space="0" w:color="auto"/>
              <w:right w:val="single" w:sz="4" w:space="0" w:color="auto"/>
            </w:tcBorders>
            <w:vAlign w:val="center"/>
          </w:tcPr>
          <w:p w14:paraId="5DAF7A8C" w14:textId="77777777" w:rsidR="006F3EFE" w:rsidRPr="009B1CD7" w:rsidRDefault="006F3EFE" w:rsidP="006F3EFE">
            <w:pPr>
              <w:jc w:val="center"/>
              <w:rPr>
                <w:b/>
                <w:sz w:val="26"/>
                <w:szCs w:val="26"/>
                <w:lang w:val="nl-NL"/>
              </w:rPr>
            </w:pPr>
            <w:r w:rsidRPr="009B1CD7">
              <w:rPr>
                <w:b/>
                <w:sz w:val="26"/>
                <w:szCs w:val="26"/>
                <w:lang w:val="nl-NL"/>
              </w:rPr>
              <w:t>TT</w:t>
            </w:r>
          </w:p>
        </w:tc>
        <w:tc>
          <w:tcPr>
            <w:tcW w:w="3182" w:type="dxa"/>
            <w:vMerge w:val="restart"/>
            <w:tcBorders>
              <w:top w:val="single" w:sz="4" w:space="0" w:color="auto"/>
              <w:left w:val="single" w:sz="4" w:space="0" w:color="auto"/>
            </w:tcBorders>
            <w:vAlign w:val="center"/>
          </w:tcPr>
          <w:p w14:paraId="2FFD29FF" w14:textId="77777777" w:rsidR="006F3EFE" w:rsidRPr="009B1CD7" w:rsidRDefault="006F3EFE" w:rsidP="006F3EFE">
            <w:pPr>
              <w:jc w:val="center"/>
              <w:rPr>
                <w:b/>
                <w:sz w:val="26"/>
                <w:szCs w:val="26"/>
                <w:lang w:val="nl-NL"/>
              </w:rPr>
            </w:pPr>
            <w:r w:rsidRPr="009B1CD7">
              <w:rPr>
                <w:b/>
                <w:sz w:val="26"/>
                <w:szCs w:val="26"/>
                <w:lang w:val="nl-NL"/>
              </w:rPr>
              <w:t>Nội dung các khoản chi</w:t>
            </w:r>
          </w:p>
        </w:tc>
        <w:tc>
          <w:tcPr>
            <w:tcW w:w="2340" w:type="dxa"/>
            <w:gridSpan w:val="2"/>
            <w:tcBorders>
              <w:top w:val="single" w:sz="4" w:space="0" w:color="auto"/>
              <w:left w:val="single" w:sz="4" w:space="0" w:color="auto"/>
              <w:bottom w:val="single" w:sz="4" w:space="0" w:color="auto"/>
              <w:right w:val="single" w:sz="4" w:space="0" w:color="auto"/>
            </w:tcBorders>
            <w:vAlign w:val="center"/>
          </w:tcPr>
          <w:p w14:paraId="1E40ED03" w14:textId="77777777" w:rsidR="006F3EFE" w:rsidRPr="009B1CD7" w:rsidRDefault="006F3EFE" w:rsidP="006F3EFE">
            <w:pPr>
              <w:jc w:val="center"/>
              <w:rPr>
                <w:b/>
                <w:sz w:val="26"/>
                <w:szCs w:val="26"/>
                <w:lang w:val="nl-NL"/>
              </w:rPr>
            </w:pPr>
            <w:r w:rsidRPr="009B1CD7">
              <w:rPr>
                <w:b/>
                <w:sz w:val="26"/>
                <w:szCs w:val="26"/>
                <w:lang w:val="nl-NL"/>
              </w:rPr>
              <w:t>Tổng số</w:t>
            </w:r>
          </w:p>
        </w:tc>
        <w:tc>
          <w:tcPr>
            <w:tcW w:w="3398" w:type="dxa"/>
            <w:gridSpan w:val="3"/>
            <w:tcBorders>
              <w:top w:val="single" w:sz="4" w:space="0" w:color="auto"/>
              <w:left w:val="nil"/>
              <w:bottom w:val="single" w:sz="4" w:space="0" w:color="auto"/>
              <w:right w:val="single" w:sz="4" w:space="0" w:color="auto"/>
            </w:tcBorders>
            <w:vAlign w:val="center"/>
          </w:tcPr>
          <w:p w14:paraId="3BD1499B" w14:textId="77777777" w:rsidR="006F3EFE" w:rsidRPr="009B1CD7" w:rsidRDefault="006F3EFE" w:rsidP="006F3EFE">
            <w:pPr>
              <w:jc w:val="center"/>
              <w:rPr>
                <w:b/>
                <w:sz w:val="26"/>
                <w:szCs w:val="26"/>
                <w:lang w:val="nl-NL"/>
              </w:rPr>
            </w:pPr>
            <w:r w:rsidRPr="009B1CD7">
              <w:rPr>
                <w:b/>
                <w:sz w:val="26"/>
                <w:szCs w:val="26"/>
                <w:lang w:val="nl-NL"/>
              </w:rPr>
              <w:t>Nguồn vốn</w:t>
            </w:r>
          </w:p>
        </w:tc>
      </w:tr>
      <w:tr w:rsidR="006F3EFE" w14:paraId="17107E2F" w14:textId="77777777" w:rsidTr="009B1CD7">
        <w:trPr>
          <w:cantSplit/>
        </w:trPr>
        <w:tc>
          <w:tcPr>
            <w:tcW w:w="710" w:type="dxa"/>
            <w:vMerge/>
            <w:tcBorders>
              <w:left w:val="single" w:sz="4" w:space="0" w:color="auto"/>
              <w:bottom w:val="single" w:sz="4" w:space="0" w:color="auto"/>
              <w:right w:val="single" w:sz="4" w:space="0" w:color="auto"/>
            </w:tcBorders>
            <w:vAlign w:val="center"/>
          </w:tcPr>
          <w:p w14:paraId="4417F012" w14:textId="77777777" w:rsidR="006F3EFE" w:rsidRPr="009B1CD7" w:rsidRDefault="006F3EFE" w:rsidP="006F3EFE">
            <w:pPr>
              <w:jc w:val="center"/>
              <w:rPr>
                <w:b/>
                <w:sz w:val="26"/>
                <w:szCs w:val="26"/>
                <w:lang w:val="nl-NL"/>
              </w:rPr>
            </w:pPr>
          </w:p>
        </w:tc>
        <w:tc>
          <w:tcPr>
            <w:tcW w:w="3182" w:type="dxa"/>
            <w:vMerge/>
            <w:tcBorders>
              <w:left w:val="single" w:sz="4" w:space="0" w:color="auto"/>
              <w:bottom w:val="single" w:sz="4" w:space="0" w:color="auto"/>
            </w:tcBorders>
            <w:vAlign w:val="center"/>
          </w:tcPr>
          <w:p w14:paraId="6561BC9A" w14:textId="77777777" w:rsidR="006F3EFE" w:rsidRPr="009B1CD7" w:rsidRDefault="006F3EFE" w:rsidP="006F3EFE">
            <w:pPr>
              <w:rPr>
                <w:b/>
                <w:sz w:val="26"/>
                <w:szCs w:val="26"/>
                <w:lang w:val="nl-NL"/>
              </w:rPr>
            </w:pPr>
          </w:p>
        </w:tc>
        <w:tc>
          <w:tcPr>
            <w:tcW w:w="1170" w:type="dxa"/>
            <w:tcBorders>
              <w:left w:val="single" w:sz="4" w:space="0" w:color="auto"/>
              <w:bottom w:val="single" w:sz="4" w:space="0" w:color="auto"/>
            </w:tcBorders>
            <w:vAlign w:val="center"/>
          </w:tcPr>
          <w:p w14:paraId="718D4685" w14:textId="77777777" w:rsidR="006F3EFE" w:rsidRPr="009B1CD7" w:rsidRDefault="006F3EFE" w:rsidP="006F3EFE">
            <w:pPr>
              <w:jc w:val="center"/>
              <w:rPr>
                <w:b/>
                <w:sz w:val="26"/>
                <w:szCs w:val="26"/>
                <w:lang w:val="nl-NL"/>
              </w:rPr>
            </w:pPr>
            <w:r w:rsidRPr="009B1CD7">
              <w:rPr>
                <w:b/>
                <w:sz w:val="26"/>
                <w:szCs w:val="26"/>
                <w:lang w:val="nl-NL"/>
              </w:rPr>
              <w:t>Kinh phí</w:t>
            </w:r>
          </w:p>
        </w:tc>
        <w:tc>
          <w:tcPr>
            <w:tcW w:w="1170" w:type="dxa"/>
            <w:tcBorders>
              <w:left w:val="single" w:sz="4" w:space="0" w:color="auto"/>
              <w:bottom w:val="single" w:sz="4" w:space="0" w:color="auto"/>
              <w:right w:val="single" w:sz="4" w:space="0" w:color="auto"/>
            </w:tcBorders>
            <w:vAlign w:val="center"/>
          </w:tcPr>
          <w:p w14:paraId="53D74FB5" w14:textId="77777777" w:rsidR="006F3EFE" w:rsidRPr="009B1CD7" w:rsidRDefault="006F3EFE" w:rsidP="006F3EFE">
            <w:pPr>
              <w:jc w:val="center"/>
              <w:rPr>
                <w:b/>
                <w:sz w:val="26"/>
                <w:szCs w:val="26"/>
                <w:lang w:val="nl-NL"/>
              </w:rPr>
            </w:pPr>
            <w:r w:rsidRPr="009B1CD7">
              <w:rPr>
                <w:b/>
                <w:sz w:val="26"/>
                <w:szCs w:val="26"/>
                <w:lang w:val="nl-NL"/>
              </w:rPr>
              <w:t>Tỷ lệ (%)</w:t>
            </w:r>
          </w:p>
        </w:tc>
        <w:tc>
          <w:tcPr>
            <w:tcW w:w="1190" w:type="dxa"/>
            <w:tcBorders>
              <w:top w:val="single" w:sz="4" w:space="0" w:color="auto"/>
              <w:left w:val="nil"/>
              <w:bottom w:val="single" w:sz="4" w:space="0" w:color="auto"/>
              <w:right w:val="single" w:sz="4" w:space="0" w:color="auto"/>
            </w:tcBorders>
            <w:vAlign w:val="center"/>
          </w:tcPr>
          <w:p w14:paraId="213BAB09" w14:textId="77777777" w:rsidR="008E645F" w:rsidRPr="009B1CD7" w:rsidRDefault="006F3EFE" w:rsidP="006F3EFE">
            <w:pPr>
              <w:jc w:val="center"/>
              <w:rPr>
                <w:b/>
                <w:sz w:val="26"/>
                <w:szCs w:val="26"/>
                <w:lang w:val="nl-NL"/>
              </w:rPr>
            </w:pPr>
            <w:r w:rsidRPr="009B1CD7">
              <w:rPr>
                <w:b/>
                <w:sz w:val="26"/>
                <w:szCs w:val="26"/>
                <w:lang w:val="nl-NL"/>
              </w:rPr>
              <w:t>NS</w:t>
            </w:r>
          </w:p>
          <w:p w14:paraId="0619A21B" w14:textId="1574144E" w:rsidR="006F3EFE" w:rsidRPr="009B1CD7" w:rsidRDefault="006F3EFE" w:rsidP="006F3EFE">
            <w:pPr>
              <w:jc w:val="center"/>
              <w:rPr>
                <w:b/>
                <w:sz w:val="26"/>
                <w:szCs w:val="26"/>
                <w:lang w:val="nl-NL"/>
              </w:rPr>
            </w:pPr>
            <w:r w:rsidRPr="009B1CD7">
              <w:rPr>
                <w:b/>
                <w:sz w:val="26"/>
                <w:szCs w:val="26"/>
                <w:lang w:val="nl-NL"/>
              </w:rPr>
              <w:t>SNKH</w:t>
            </w:r>
          </w:p>
        </w:tc>
        <w:tc>
          <w:tcPr>
            <w:tcW w:w="1037" w:type="dxa"/>
            <w:tcBorders>
              <w:top w:val="single" w:sz="4" w:space="0" w:color="auto"/>
              <w:left w:val="single" w:sz="4" w:space="0" w:color="auto"/>
              <w:bottom w:val="single" w:sz="4" w:space="0" w:color="auto"/>
              <w:right w:val="single" w:sz="4" w:space="0" w:color="auto"/>
            </w:tcBorders>
            <w:vAlign w:val="center"/>
          </w:tcPr>
          <w:p w14:paraId="206CA700" w14:textId="77777777" w:rsidR="006F3EFE" w:rsidRPr="009B1CD7" w:rsidRDefault="006F3EFE" w:rsidP="006F3EFE">
            <w:pPr>
              <w:jc w:val="center"/>
              <w:rPr>
                <w:b/>
                <w:sz w:val="26"/>
                <w:szCs w:val="26"/>
                <w:lang w:val="nl-NL"/>
              </w:rPr>
            </w:pPr>
            <w:r w:rsidRPr="009B1CD7">
              <w:rPr>
                <w:b/>
                <w:sz w:val="26"/>
                <w:szCs w:val="26"/>
                <w:lang w:val="nl-NL"/>
              </w:rPr>
              <w:t>Tài trợ</w:t>
            </w:r>
          </w:p>
        </w:tc>
        <w:tc>
          <w:tcPr>
            <w:tcW w:w="1171" w:type="dxa"/>
            <w:tcBorders>
              <w:top w:val="single" w:sz="4" w:space="0" w:color="auto"/>
              <w:left w:val="single" w:sz="4" w:space="0" w:color="auto"/>
              <w:bottom w:val="single" w:sz="4" w:space="0" w:color="auto"/>
              <w:right w:val="single" w:sz="4" w:space="0" w:color="auto"/>
            </w:tcBorders>
            <w:vAlign w:val="center"/>
          </w:tcPr>
          <w:p w14:paraId="034F5F87" w14:textId="77777777" w:rsidR="006F3EFE" w:rsidRPr="009B1CD7" w:rsidRDefault="006F3EFE" w:rsidP="006F3EFE">
            <w:pPr>
              <w:jc w:val="center"/>
              <w:rPr>
                <w:b/>
                <w:sz w:val="26"/>
                <w:szCs w:val="26"/>
                <w:lang w:val="nl-NL"/>
              </w:rPr>
            </w:pPr>
            <w:r w:rsidRPr="009B1CD7">
              <w:rPr>
                <w:b/>
                <w:sz w:val="26"/>
                <w:szCs w:val="26"/>
                <w:lang w:val="nl-NL"/>
              </w:rPr>
              <w:t>Khác</w:t>
            </w:r>
          </w:p>
        </w:tc>
      </w:tr>
      <w:tr w:rsidR="006F3EFE" w14:paraId="0101B662" w14:textId="77777777" w:rsidTr="009B1CD7">
        <w:tc>
          <w:tcPr>
            <w:tcW w:w="710" w:type="dxa"/>
            <w:tcBorders>
              <w:top w:val="single" w:sz="4" w:space="0" w:color="auto"/>
              <w:left w:val="single" w:sz="4" w:space="0" w:color="auto"/>
              <w:bottom w:val="single" w:sz="4" w:space="0" w:color="auto"/>
              <w:right w:val="single" w:sz="4" w:space="0" w:color="auto"/>
            </w:tcBorders>
          </w:tcPr>
          <w:p w14:paraId="6EC59722" w14:textId="3F1E621E" w:rsidR="006F3EFE" w:rsidRDefault="009B1CD7" w:rsidP="009B1CD7">
            <w:pPr>
              <w:spacing w:after="160" w:line="259" w:lineRule="auto"/>
              <w:ind w:right="-24"/>
              <w:jc w:val="center"/>
              <w:rPr>
                <w:sz w:val="26"/>
                <w:szCs w:val="26"/>
                <w:lang w:val="nl-NL"/>
              </w:rPr>
            </w:pPr>
            <w:r>
              <w:rPr>
                <w:sz w:val="26"/>
                <w:szCs w:val="26"/>
                <w:lang w:val="nl-NL"/>
              </w:rPr>
              <w:t>1</w:t>
            </w:r>
          </w:p>
        </w:tc>
        <w:tc>
          <w:tcPr>
            <w:tcW w:w="3182" w:type="dxa"/>
            <w:tcBorders>
              <w:top w:val="single" w:sz="4" w:space="0" w:color="auto"/>
              <w:left w:val="single" w:sz="4" w:space="0" w:color="auto"/>
              <w:bottom w:val="single" w:sz="4" w:space="0" w:color="auto"/>
              <w:right w:val="single" w:sz="4" w:space="0" w:color="auto"/>
            </w:tcBorders>
          </w:tcPr>
          <w:p w14:paraId="2D43DDD3" w14:textId="77777777" w:rsidR="006F3EFE" w:rsidRDefault="006F3EFE" w:rsidP="006F3EFE">
            <w:pPr>
              <w:rPr>
                <w:sz w:val="26"/>
                <w:szCs w:val="26"/>
                <w:lang w:val="nl-NL"/>
              </w:rPr>
            </w:pPr>
            <w:r>
              <w:rPr>
                <w:sz w:val="26"/>
                <w:szCs w:val="26"/>
                <w:lang w:val="nl-NL"/>
              </w:rPr>
              <w:t>Thuê khoán chuyên môn</w:t>
            </w:r>
          </w:p>
          <w:p w14:paraId="1FA1C5D7" w14:textId="77777777" w:rsidR="006F3EFE" w:rsidRDefault="006F3EFE" w:rsidP="006F3EFE">
            <w:pPr>
              <w:rPr>
                <w:sz w:val="26"/>
                <w:szCs w:val="26"/>
                <w:lang w:val="nl-NL"/>
              </w:rPr>
            </w:pPr>
          </w:p>
        </w:tc>
        <w:tc>
          <w:tcPr>
            <w:tcW w:w="1170" w:type="dxa"/>
            <w:tcBorders>
              <w:left w:val="single" w:sz="4" w:space="0" w:color="auto"/>
              <w:bottom w:val="single" w:sz="4" w:space="0" w:color="auto"/>
              <w:right w:val="single" w:sz="4" w:space="0" w:color="auto"/>
            </w:tcBorders>
          </w:tcPr>
          <w:p w14:paraId="1C2F88F2" w14:textId="77777777" w:rsidR="006F3EFE" w:rsidRDefault="006F3EFE" w:rsidP="006F3EFE">
            <w:pPr>
              <w:rPr>
                <w:sz w:val="26"/>
                <w:szCs w:val="26"/>
                <w:lang w:val="nl-NL"/>
              </w:rPr>
            </w:pPr>
          </w:p>
        </w:tc>
        <w:tc>
          <w:tcPr>
            <w:tcW w:w="1170" w:type="dxa"/>
            <w:tcBorders>
              <w:left w:val="single" w:sz="4" w:space="0" w:color="auto"/>
              <w:bottom w:val="single" w:sz="4" w:space="0" w:color="auto"/>
              <w:right w:val="single" w:sz="4" w:space="0" w:color="auto"/>
            </w:tcBorders>
          </w:tcPr>
          <w:p w14:paraId="66A57C76" w14:textId="77777777" w:rsidR="006F3EFE" w:rsidRDefault="006F3EFE" w:rsidP="006F3EFE">
            <w:pPr>
              <w:rPr>
                <w:sz w:val="26"/>
                <w:szCs w:val="26"/>
                <w:lang w:val="nl-NL"/>
              </w:rPr>
            </w:pPr>
          </w:p>
        </w:tc>
        <w:tc>
          <w:tcPr>
            <w:tcW w:w="1190" w:type="dxa"/>
            <w:tcBorders>
              <w:top w:val="single" w:sz="4" w:space="0" w:color="auto"/>
              <w:left w:val="single" w:sz="4" w:space="0" w:color="auto"/>
              <w:bottom w:val="single" w:sz="4" w:space="0" w:color="auto"/>
              <w:right w:val="single" w:sz="4" w:space="0" w:color="auto"/>
            </w:tcBorders>
          </w:tcPr>
          <w:p w14:paraId="75A49ED2" w14:textId="77777777" w:rsidR="006F3EFE" w:rsidRDefault="006F3EFE" w:rsidP="006F3EFE">
            <w:pPr>
              <w:rPr>
                <w:sz w:val="26"/>
                <w:szCs w:val="26"/>
                <w:lang w:val="nl-NL"/>
              </w:rPr>
            </w:pPr>
          </w:p>
        </w:tc>
        <w:tc>
          <w:tcPr>
            <w:tcW w:w="1037" w:type="dxa"/>
            <w:tcBorders>
              <w:top w:val="single" w:sz="4" w:space="0" w:color="auto"/>
              <w:left w:val="single" w:sz="4" w:space="0" w:color="auto"/>
              <w:bottom w:val="single" w:sz="4" w:space="0" w:color="auto"/>
              <w:right w:val="single" w:sz="4" w:space="0" w:color="auto"/>
            </w:tcBorders>
          </w:tcPr>
          <w:p w14:paraId="476DC3F7" w14:textId="77777777" w:rsidR="006F3EFE" w:rsidRDefault="006F3EFE" w:rsidP="006F3EFE">
            <w:pPr>
              <w:rPr>
                <w:sz w:val="26"/>
                <w:szCs w:val="26"/>
                <w:lang w:val="nl-NL"/>
              </w:rPr>
            </w:pPr>
          </w:p>
        </w:tc>
        <w:tc>
          <w:tcPr>
            <w:tcW w:w="1171" w:type="dxa"/>
            <w:tcBorders>
              <w:top w:val="single" w:sz="4" w:space="0" w:color="auto"/>
              <w:left w:val="single" w:sz="4" w:space="0" w:color="auto"/>
              <w:bottom w:val="single" w:sz="4" w:space="0" w:color="auto"/>
              <w:right w:val="single" w:sz="4" w:space="0" w:color="auto"/>
            </w:tcBorders>
          </w:tcPr>
          <w:p w14:paraId="5903C74D" w14:textId="77777777" w:rsidR="006F3EFE" w:rsidRDefault="006F3EFE" w:rsidP="006F3EFE">
            <w:pPr>
              <w:rPr>
                <w:sz w:val="26"/>
                <w:szCs w:val="26"/>
                <w:lang w:val="nl-NL"/>
              </w:rPr>
            </w:pPr>
          </w:p>
        </w:tc>
      </w:tr>
      <w:tr w:rsidR="006F3EFE" w14:paraId="6F01C22A" w14:textId="77777777" w:rsidTr="009B1CD7">
        <w:tc>
          <w:tcPr>
            <w:tcW w:w="710" w:type="dxa"/>
            <w:tcBorders>
              <w:top w:val="single" w:sz="4" w:space="0" w:color="auto"/>
              <w:left w:val="single" w:sz="4" w:space="0" w:color="auto"/>
              <w:bottom w:val="single" w:sz="4" w:space="0" w:color="auto"/>
              <w:right w:val="single" w:sz="4" w:space="0" w:color="auto"/>
            </w:tcBorders>
          </w:tcPr>
          <w:p w14:paraId="39BE862C" w14:textId="0BA6E507" w:rsidR="006F3EFE" w:rsidRDefault="009B1CD7" w:rsidP="009B1CD7">
            <w:pPr>
              <w:spacing w:after="160" w:line="259" w:lineRule="auto"/>
              <w:ind w:right="-24"/>
              <w:jc w:val="center"/>
              <w:rPr>
                <w:sz w:val="26"/>
                <w:szCs w:val="26"/>
                <w:lang w:val="nl-NL"/>
              </w:rPr>
            </w:pPr>
            <w:r>
              <w:rPr>
                <w:sz w:val="26"/>
                <w:szCs w:val="26"/>
                <w:lang w:val="nl-NL"/>
              </w:rPr>
              <w:t>2</w:t>
            </w:r>
          </w:p>
        </w:tc>
        <w:tc>
          <w:tcPr>
            <w:tcW w:w="3182" w:type="dxa"/>
            <w:tcBorders>
              <w:top w:val="single" w:sz="4" w:space="0" w:color="auto"/>
              <w:left w:val="single" w:sz="4" w:space="0" w:color="auto"/>
              <w:bottom w:val="single" w:sz="4" w:space="0" w:color="auto"/>
              <w:right w:val="single" w:sz="4" w:space="0" w:color="auto"/>
            </w:tcBorders>
          </w:tcPr>
          <w:p w14:paraId="4E53D59B" w14:textId="07ADA3FE" w:rsidR="006F3EFE" w:rsidRDefault="006F3EFE" w:rsidP="006F3EFE">
            <w:pPr>
              <w:rPr>
                <w:sz w:val="26"/>
                <w:szCs w:val="26"/>
                <w:lang w:val="nl-NL"/>
              </w:rPr>
            </w:pPr>
            <w:r>
              <w:rPr>
                <w:sz w:val="26"/>
                <w:szCs w:val="26"/>
                <w:lang w:val="nl-NL"/>
              </w:rPr>
              <w:t>Nguyên, vật liệu, năng lượng</w:t>
            </w:r>
          </w:p>
        </w:tc>
        <w:tc>
          <w:tcPr>
            <w:tcW w:w="1170" w:type="dxa"/>
            <w:tcBorders>
              <w:top w:val="single" w:sz="4" w:space="0" w:color="auto"/>
              <w:left w:val="single" w:sz="4" w:space="0" w:color="auto"/>
              <w:bottom w:val="single" w:sz="4" w:space="0" w:color="auto"/>
              <w:right w:val="single" w:sz="4" w:space="0" w:color="auto"/>
            </w:tcBorders>
          </w:tcPr>
          <w:p w14:paraId="01367AFF" w14:textId="77777777" w:rsidR="006F3EFE" w:rsidRDefault="006F3EFE" w:rsidP="006F3EFE">
            <w:pPr>
              <w:rPr>
                <w:sz w:val="26"/>
                <w:szCs w:val="26"/>
                <w:lang w:val="nl-NL"/>
              </w:rPr>
            </w:pPr>
          </w:p>
        </w:tc>
        <w:tc>
          <w:tcPr>
            <w:tcW w:w="1170" w:type="dxa"/>
            <w:tcBorders>
              <w:top w:val="single" w:sz="4" w:space="0" w:color="auto"/>
              <w:left w:val="single" w:sz="4" w:space="0" w:color="auto"/>
              <w:bottom w:val="single" w:sz="4" w:space="0" w:color="auto"/>
              <w:right w:val="single" w:sz="4" w:space="0" w:color="auto"/>
            </w:tcBorders>
          </w:tcPr>
          <w:p w14:paraId="22193A64" w14:textId="77777777" w:rsidR="006F3EFE" w:rsidRDefault="006F3EFE" w:rsidP="006F3EFE">
            <w:pPr>
              <w:rPr>
                <w:sz w:val="26"/>
                <w:szCs w:val="26"/>
                <w:lang w:val="nl-NL"/>
              </w:rPr>
            </w:pPr>
          </w:p>
        </w:tc>
        <w:tc>
          <w:tcPr>
            <w:tcW w:w="1190" w:type="dxa"/>
            <w:tcBorders>
              <w:top w:val="single" w:sz="4" w:space="0" w:color="auto"/>
              <w:left w:val="single" w:sz="4" w:space="0" w:color="auto"/>
              <w:bottom w:val="single" w:sz="4" w:space="0" w:color="auto"/>
              <w:right w:val="single" w:sz="4" w:space="0" w:color="auto"/>
            </w:tcBorders>
          </w:tcPr>
          <w:p w14:paraId="3CE1D92F" w14:textId="77777777" w:rsidR="006F3EFE" w:rsidRDefault="006F3EFE" w:rsidP="006F3EFE">
            <w:pPr>
              <w:rPr>
                <w:sz w:val="26"/>
                <w:szCs w:val="26"/>
                <w:lang w:val="nl-NL"/>
              </w:rPr>
            </w:pPr>
          </w:p>
        </w:tc>
        <w:tc>
          <w:tcPr>
            <w:tcW w:w="1037" w:type="dxa"/>
            <w:tcBorders>
              <w:top w:val="single" w:sz="4" w:space="0" w:color="auto"/>
              <w:left w:val="single" w:sz="4" w:space="0" w:color="auto"/>
              <w:bottom w:val="single" w:sz="4" w:space="0" w:color="auto"/>
              <w:right w:val="single" w:sz="4" w:space="0" w:color="auto"/>
            </w:tcBorders>
          </w:tcPr>
          <w:p w14:paraId="3F55B0A9" w14:textId="77777777" w:rsidR="006F3EFE" w:rsidRDefault="006F3EFE" w:rsidP="006F3EFE">
            <w:pPr>
              <w:rPr>
                <w:sz w:val="26"/>
                <w:szCs w:val="26"/>
                <w:lang w:val="nl-NL"/>
              </w:rPr>
            </w:pPr>
          </w:p>
        </w:tc>
        <w:tc>
          <w:tcPr>
            <w:tcW w:w="1171" w:type="dxa"/>
            <w:tcBorders>
              <w:top w:val="single" w:sz="4" w:space="0" w:color="auto"/>
              <w:left w:val="single" w:sz="4" w:space="0" w:color="auto"/>
              <w:bottom w:val="single" w:sz="4" w:space="0" w:color="auto"/>
              <w:right w:val="single" w:sz="4" w:space="0" w:color="auto"/>
            </w:tcBorders>
          </w:tcPr>
          <w:p w14:paraId="5567179D" w14:textId="77777777" w:rsidR="006F3EFE" w:rsidRDefault="006F3EFE" w:rsidP="006F3EFE">
            <w:pPr>
              <w:rPr>
                <w:sz w:val="26"/>
                <w:szCs w:val="26"/>
                <w:lang w:val="nl-NL"/>
              </w:rPr>
            </w:pPr>
          </w:p>
        </w:tc>
      </w:tr>
      <w:tr w:rsidR="006F3EFE" w:rsidRPr="00517151" w14:paraId="14861A29" w14:textId="77777777" w:rsidTr="009B1CD7">
        <w:tc>
          <w:tcPr>
            <w:tcW w:w="710" w:type="dxa"/>
            <w:tcBorders>
              <w:top w:val="single" w:sz="4" w:space="0" w:color="auto"/>
              <w:left w:val="single" w:sz="4" w:space="0" w:color="auto"/>
              <w:bottom w:val="single" w:sz="4" w:space="0" w:color="auto"/>
              <w:right w:val="single" w:sz="4" w:space="0" w:color="auto"/>
            </w:tcBorders>
          </w:tcPr>
          <w:p w14:paraId="3182C72F" w14:textId="1CAD0600" w:rsidR="006F3EFE" w:rsidRDefault="009B1CD7" w:rsidP="009B1CD7">
            <w:pPr>
              <w:spacing w:after="160" w:line="259" w:lineRule="auto"/>
              <w:ind w:right="-24"/>
              <w:jc w:val="center"/>
              <w:rPr>
                <w:sz w:val="26"/>
                <w:szCs w:val="26"/>
                <w:lang w:val="nl-NL"/>
              </w:rPr>
            </w:pPr>
            <w:r>
              <w:rPr>
                <w:sz w:val="26"/>
                <w:szCs w:val="26"/>
                <w:lang w:val="nl-NL"/>
              </w:rPr>
              <w:t>3</w:t>
            </w:r>
          </w:p>
        </w:tc>
        <w:tc>
          <w:tcPr>
            <w:tcW w:w="3182" w:type="dxa"/>
            <w:tcBorders>
              <w:top w:val="single" w:sz="4" w:space="0" w:color="auto"/>
              <w:left w:val="single" w:sz="4" w:space="0" w:color="auto"/>
              <w:bottom w:val="single" w:sz="4" w:space="0" w:color="auto"/>
              <w:right w:val="single" w:sz="4" w:space="0" w:color="auto"/>
            </w:tcBorders>
          </w:tcPr>
          <w:p w14:paraId="4AACF7C0" w14:textId="2B78FCB3" w:rsidR="006F3EFE" w:rsidRDefault="006F3EFE" w:rsidP="006F3EFE">
            <w:pPr>
              <w:rPr>
                <w:sz w:val="26"/>
                <w:szCs w:val="26"/>
                <w:lang w:val="nl-NL"/>
              </w:rPr>
            </w:pPr>
            <w:r>
              <w:rPr>
                <w:sz w:val="26"/>
                <w:szCs w:val="26"/>
                <w:lang w:val="nl-NL"/>
              </w:rPr>
              <w:t>Thiết bị, máy móc chuyên dùng</w:t>
            </w:r>
          </w:p>
        </w:tc>
        <w:tc>
          <w:tcPr>
            <w:tcW w:w="1170" w:type="dxa"/>
            <w:tcBorders>
              <w:top w:val="single" w:sz="4" w:space="0" w:color="auto"/>
              <w:left w:val="single" w:sz="4" w:space="0" w:color="auto"/>
              <w:bottom w:val="single" w:sz="4" w:space="0" w:color="auto"/>
              <w:right w:val="single" w:sz="4" w:space="0" w:color="auto"/>
            </w:tcBorders>
          </w:tcPr>
          <w:p w14:paraId="68A94F59" w14:textId="77777777" w:rsidR="006F3EFE" w:rsidRDefault="006F3EFE" w:rsidP="006F3EFE">
            <w:pPr>
              <w:rPr>
                <w:sz w:val="26"/>
                <w:szCs w:val="26"/>
                <w:lang w:val="nl-NL"/>
              </w:rPr>
            </w:pPr>
          </w:p>
        </w:tc>
        <w:tc>
          <w:tcPr>
            <w:tcW w:w="1170" w:type="dxa"/>
            <w:tcBorders>
              <w:top w:val="single" w:sz="4" w:space="0" w:color="auto"/>
              <w:left w:val="single" w:sz="4" w:space="0" w:color="auto"/>
              <w:bottom w:val="single" w:sz="4" w:space="0" w:color="auto"/>
              <w:right w:val="single" w:sz="4" w:space="0" w:color="auto"/>
            </w:tcBorders>
          </w:tcPr>
          <w:p w14:paraId="42560364" w14:textId="77777777" w:rsidR="006F3EFE" w:rsidRDefault="006F3EFE" w:rsidP="006F3EFE">
            <w:pPr>
              <w:rPr>
                <w:sz w:val="26"/>
                <w:szCs w:val="26"/>
                <w:lang w:val="nl-NL"/>
              </w:rPr>
            </w:pPr>
          </w:p>
        </w:tc>
        <w:tc>
          <w:tcPr>
            <w:tcW w:w="1190" w:type="dxa"/>
            <w:tcBorders>
              <w:top w:val="single" w:sz="4" w:space="0" w:color="auto"/>
              <w:left w:val="single" w:sz="4" w:space="0" w:color="auto"/>
              <w:bottom w:val="single" w:sz="4" w:space="0" w:color="auto"/>
              <w:right w:val="single" w:sz="4" w:space="0" w:color="auto"/>
            </w:tcBorders>
          </w:tcPr>
          <w:p w14:paraId="78CCE90B" w14:textId="77777777" w:rsidR="006F3EFE" w:rsidRDefault="006F3EFE" w:rsidP="006F3EFE">
            <w:pPr>
              <w:rPr>
                <w:sz w:val="26"/>
                <w:szCs w:val="26"/>
                <w:lang w:val="nl-NL"/>
              </w:rPr>
            </w:pPr>
          </w:p>
        </w:tc>
        <w:tc>
          <w:tcPr>
            <w:tcW w:w="1037" w:type="dxa"/>
            <w:tcBorders>
              <w:top w:val="single" w:sz="4" w:space="0" w:color="auto"/>
              <w:left w:val="single" w:sz="4" w:space="0" w:color="auto"/>
              <w:bottom w:val="single" w:sz="4" w:space="0" w:color="auto"/>
              <w:right w:val="single" w:sz="4" w:space="0" w:color="auto"/>
            </w:tcBorders>
          </w:tcPr>
          <w:p w14:paraId="68154367" w14:textId="77777777" w:rsidR="006F3EFE" w:rsidRDefault="006F3EFE" w:rsidP="006F3EFE">
            <w:pPr>
              <w:rPr>
                <w:sz w:val="26"/>
                <w:szCs w:val="26"/>
                <w:lang w:val="nl-NL"/>
              </w:rPr>
            </w:pPr>
          </w:p>
        </w:tc>
        <w:tc>
          <w:tcPr>
            <w:tcW w:w="1171" w:type="dxa"/>
            <w:tcBorders>
              <w:top w:val="single" w:sz="4" w:space="0" w:color="auto"/>
              <w:left w:val="single" w:sz="4" w:space="0" w:color="auto"/>
              <w:bottom w:val="single" w:sz="4" w:space="0" w:color="auto"/>
              <w:right w:val="single" w:sz="4" w:space="0" w:color="auto"/>
            </w:tcBorders>
          </w:tcPr>
          <w:p w14:paraId="12C7C2BA" w14:textId="77777777" w:rsidR="006F3EFE" w:rsidRDefault="006F3EFE" w:rsidP="006F3EFE">
            <w:pPr>
              <w:rPr>
                <w:sz w:val="26"/>
                <w:szCs w:val="26"/>
                <w:lang w:val="nl-NL"/>
              </w:rPr>
            </w:pPr>
          </w:p>
        </w:tc>
      </w:tr>
      <w:tr w:rsidR="006F3EFE" w14:paraId="53169ABB" w14:textId="77777777" w:rsidTr="009B1CD7">
        <w:tc>
          <w:tcPr>
            <w:tcW w:w="710" w:type="dxa"/>
            <w:tcBorders>
              <w:top w:val="single" w:sz="4" w:space="0" w:color="auto"/>
              <w:left w:val="single" w:sz="4" w:space="0" w:color="auto"/>
              <w:bottom w:val="single" w:sz="4" w:space="0" w:color="auto"/>
              <w:right w:val="single" w:sz="4" w:space="0" w:color="auto"/>
            </w:tcBorders>
          </w:tcPr>
          <w:p w14:paraId="77A66065" w14:textId="34CBFA47" w:rsidR="006F3EFE" w:rsidRDefault="009B1CD7" w:rsidP="009B1CD7">
            <w:pPr>
              <w:spacing w:after="160" w:line="259" w:lineRule="auto"/>
              <w:ind w:right="-24"/>
              <w:jc w:val="center"/>
              <w:rPr>
                <w:sz w:val="26"/>
                <w:szCs w:val="26"/>
                <w:lang w:val="nl-NL"/>
              </w:rPr>
            </w:pPr>
            <w:r>
              <w:rPr>
                <w:sz w:val="26"/>
                <w:szCs w:val="26"/>
                <w:lang w:val="nl-NL"/>
              </w:rPr>
              <w:t>4</w:t>
            </w:r>
          </w:p>
        </w:tc>
        <w:tc>
          <w:tcPr>
            <w:tcW w:w="3182" w:type="dxa"/>
            <w:tcBorders>
              <w:top w:val="single" w:sz="4" w:space="0" w:color="auto"/>
              <w:left w:val="single" w:sz="4" w:space="0" w:color="auto"/>
              <w:bottom w:val="single" w:sz="4" w:space="0" w:color="auto"/>
              <w:right w:val="single" w:sz="4" w:space="0" w:color="auto"/>
            </w:tcBorders>
          </w:tcPr>
          <w:p w14:paraId="090BB053" w14:textId="5B83260F" w:rsidR="006F3EFE" w:rsidRDefault="006F3EFE" w:rsidP="006F3EFE">
            <w:pPr>
              <w:rPr>
                <w:sz w:val="26"/>
                <w:szCs w:val="26"/>
                <w:lang w:val="nl-NL"/>
              </w:rPr>
            </w:pPr>
            <w:r>
              <w:rPr>
                <w:sz w:val="26"/>
                <w:szCs w:val="26"/>
                <w:lang w:val="nl-NL"/>
              </w:rPr>
              <w:t>Xây dựng, sửa chữa nhỏ</w:t>
            </w:r>
          </w:p>
        </w:tc>
        <w:tc>
          <w:tcPr>
            <w:tcW w:w="1170" w:type="dxa"/>
            <w:tcBorders>
              <w:top w:val="single" w:sz="4" w:space="0" w:color="auto"/>
              <w:left w:val="single" w:sz="4" w:space="0" w:color="auto"/>
              <w:bottom w:val="single" w:sz="4" w:space="0" w:color="auto"/>
              <w:right w:val="single" w:sz="4" w:space="0" w:color="auto"/>
            </w:tcBorders>
          </w:tcPr>
          <w:p w14:paraId="20780312" w14:textId="77777777" w:rsidR="006F3EFE" w:rsidRDefault="006F3EFE" w:rsidP="006F3EFE">
            <w:pPr>
              <w:rPr>
                <w:sz w:val="26"/>
                <w:szCs w:val="26"/>
                <w:lang w:val="nl-NL"/>
              </w:rPr>
            </w:pPr>
          </w:p>
        </w:tc>
        <w:tc>
          <w:tcPr>
            <w:tcW w:w="1170" w:type="dxa"/>
            <w:tcBorders>
              <w:top w:val="single" w:sz="4" w:space="0" w:color="auto"/>
              <w:left w:val="single" w:sz="4" w:space="0" w:color="auto"/>
              <w:bottom w:val="single" w:sz="4" w:space="0" w:color="auto"/>
              <w:right w:val="single" w:sz="4" w:space="0" w:color="auto"/>
            </w:tcBorders>
          </w:tcPr>
          <w:p w14:paraId="371A95BE" w14:textId="77777777" w:rsidR="006F3EFE" w:rsidRDefault="006F3EFE" w:rsidP="006F3EFE">
            <w:pPr>
              <w:rPr>
                <w:sz w:val="26"/>
                <w:szCs w:val="26"/>
                <w:lang w:val="nl-NL"/>
              </w:rPr>
            </w:pPr>
          </w:p>
        </w:tc>
        <w:tc>
          <w:tcPr>
            <w:tcW w:w="1190" w:type="dxa"/>
            <w:tcBorders>
              <w:top w:val="single" w:sz="4" w:space="0" w:color="auto"/>
              <w:left w:val="single" w:sz="4" w:space="0" w:color="auto"/>
              <w:bottom w:val="single" w:sz="4" w:space="0" w:color="auto"/>
              <w:right w:val="single" w:sz="4" w:space="0" w:color="auto"/>
            </w:tcBorders>
          </w:tcPr>
          <w:p w14:paraId="11EF6973" w14:textId="77777777" w:rsidR="006F3EFE" w:rsidRDefault="006F3EFE" w:rsidP="006F3EFE">
            <w:pPr>
              <w:rPr>
                <w:sz w:val="26"/>
                <w:szCs w:val="26"/>
                <w:lang w:val="nl-NL"/>
              </w:rPr>
            </w:pPr>
          </w:p>
        </w:tc>
        <w:tc>
          <w:tcPr>
            <w:tcW w:w="1037" w:type="dxa"/>
            <w:tcBorders>
              <w:top w:val="single" w:sz="4" w:space="0" w:color="auto"/>
              <w:left w:val="single" w:sz="4" w:space="0" w:color="auto"/>
              <w:bottom w:val="single" w:sz="4" w:space="0" w:color="auto"/>
              <w:right w:val="single" w:sz="4" w:space="0" w:color="auto"/>
            </w:tcBorders>
          </w:tcPr>
          <w:p w14:paraId="28AD28EF" w14:textId="77777777" w:rsidR="006F3EFE" w:rsidRDefault="006F3EFE" w:rsidP="006F3EFE">
            <w:pPr>
              <w:rPr>
                <w:sz w:val="26"/>
                <w:szCs w:val="26"/>
                <w:lang w:val="nl-NL"/>
              </w:rPr>
            </w:pPr>
          </w:p>
        </w:tc>
        <w:tc>
          <w:tcPr>
            <w:tcW w:w="1171" w:type="dxa"/>
            <w:tcBorders>
              <w:top w:val="single" w:sz="4" w:space="0" w:color="auto"/>
              <w:left w:val="single" w:sz="4" w:space="0" w:color="auto"/>
              <w:bottom w:val="single" w:sz="4" w:space="0" w:color="auto"/>
              <w:right w:val="single" w:sz="4" w:space="0" w:color="auto"/>
            </w:tcBorders>
          </w:tcPr>
          <w:p w14:paraId="16082F98" w14:textId="77777777" w:rsidR="006F3EFE" w:rsidRDefault="006F3EFE" w:rsidP="006F3EFE">
            <w:pPr>
              <w:rPr>
                <w:sz w:val="26"/>
                <w:szCs w:val="26"/>
                <w:lang w:val="nl-NL"/>
              </w:rPr>
            </w:pPr>
          </w:p>
        </w:tc>
      </w:tr>
      <w:tr w:rsidR="006F3EFE" w14:paraId="086F06D5" w14:textId="77777777" w:rsidTr="009B1CD7">
        <w:tc>
          <w:tcPr>
            <w:tcW w:w="710" w:type="dxa"/>
            <w:tcBorders>
              <w:top w:val="single" w:sz="4" w:space="0" w:color="auto"/>
              <w:left w:val="single" w:sz="4" w:space="0" w:color="auto"/>
              <w:bottom w:val="single" w:sz="4" w:space="0" w:color="auto"/>
              <w:right w:val="single" w:sz="4" w:space="0" w:color="auto"/>
            </w:tcBorders>
          </w:tcPr>
          <w:p w14:paraId="253AE0D6" w14:textId="104D4C30" w:rsidR="006F3EFE" w:rsidRDefault="009B1CD7" w:rsidP="009B1CD7">
            <w:pPr>
              <w:spacing w:after="160" w:line="259" w:lineRule="auto"/>
              <w:ind w:right="-24"/>
              <w:jc w:val="center"/>
              <w:rPr>
                <w:sz w:val="26"/>
                <w:szCs w:val="26"/>
                <w:lang w:val="nl-NL"/>
              </w:rPr>
            </w:pPr>
            <w:r>
              <w:rPr>
                <w:sz w:val="26"/>
                <w:szCs w:val="26"/>
                <w:lang w:val="nl-NL"/>
              </w:rPr>
              <w:t>5</w:t>
            </w:r>
          </w:p>
        </w:tc>
        <w:tc>
          <w:tcPr>
            <w:tcW w:w="3182" w:type="dxa"/>
            <w:tcBorders>
              <w:top w:val="single" w:sz="4" w:space="0" w:color="auto"/>
              <w:left w:val="single" w:sz="4" w:space="0" w:color="auto"/>
              <w:bottom w:val="single" w:sz="4" w:space="0" w:color="auto"/>
              <w:right w:val="single" w:sz="4" w:space="0" w:color="auto"/>
            </w:tcBorders>
          </w:tcPr>
          <w:p w14:paraId="73E5935B" w14:textId="5157EEC8" w:rsidR="006F3EFE" w:rsidRDefault="006F3EFE" w:rsidP="006F3EFE">
            <w:pPr>
              <w:rPr>
                <w:sz w:val="26"/>
                <w:szCs w:val="26"/>
                <w:lang w:val="nl-NL"/>
              </w:rPr>
            </w:pPr>
            <w:r>
              <w:rPr>
                <w:sz w:val="26"/>
                <w:szCs w:val="26"/>
                <w:lang w:val="nl-NL"/>
              </w:rPr>
              <w:t>Chi khác</w:t>
            </w:r>
          </w:p>
        </w:tc>
        <w:tc>
          <w:tcPr>
            <w:tcW w:w="1170" w:type="dxa"/>
            <w:tcBorders>
              <w:top w:val="single" w:sz="4" w:space="0" w:color="auto"/>
              <w:left w:val="single" w:sz="4" w:space="0" w:color="auto"/>
              <w:bottom w:val="single" w:sz="4" w:space="0" w:color="auto"/>
              <w:right w:val="single" w:sz="4" w:space="0" w:color="auto"/>
            </w:tcBorders>
          </w:tcPr>
          <w:p w14:paraId="4952FD39" w14:textId="77777777" w:rsidR="006F3EFE" w:rsidRDefault="006F3EFE" w:rsidP="006F3EFE">
            <w:pPr>
              <w:rPr>
                <w:sz w:val="26"/>
                <w:szCs w:val="26"/>
                <w:lang w:val="nl-NL"/>
              </w:rPr>
            </w:pPr>
          </w:p>
        </w:tc>
        <w:tc>
          <w:tcPr>
            <w:tcW w:w="1170" w:type="dxa"/>
            <w:tcBorders>
              <w:top w:val="single" w:sz="4" w:space="0" w:color="auto"/>
              <w:left w:val="single" w:sz="4" w:space="0" w:color="auto"/>
              <w:bottom w:val="single" w:sz="4" w:space="0" w:color="auto"/>
              <w:right w:val="single" w:sz="4" w:space="0" w:color="auto"/>
            </w:tcBorders>
          </w:tcPr>
          <w:p w14:paraId="0FC95498" w14:textId="77777777" w:rsidR="006F3EFE" w:rsidRDefault="006F3EFE" w:rsidP="006F3EFE">
            <w:pPr>
              <w:rPr>
                <w:sz w:val="26"/>
                <w:szCs w:val="26"/>
                <w:lang w:val="nl-NL"/>
              </w:rPr>
            </w:pPr>
          </w:p>
        </w:tc>
        <w:tc>
          <w:tcPr>
            <w:tcW w:w="1190" w:type="dxa"/>
            <w:tcBorders>
              <w:top w:val="single" w:sz="4" w:space="0" w:color="auto"/>
              <w:left w:val="single" w:sz="4" w:space="0" w:color="auto"/>
              <w:bottom w:val="single" w:sz="4" w:space="0" w:color="auto"/>
              <w:right w:val="single" w:sz="4" w:space="0" w:color="auto"/>
            </w:tcBorders>
          </w:tcPr>
          <w:p w14:paraId="39BEF960" w14:textId="77777777" w:rsidR="006F3EFE" w:rsidRDefault="006F3EFE" w:rsidP="006F3EFE">
            <w:pPr>
              <w:rPr>
                <w:sz w:val="26"/>
                <w:szCs w:val="26"/>
                <w:lang w:val="nl-NL"/>
              </w:rPr>
            </w:pPr>
          </w:p>
        </w:tc>
        <w:tc>
          <w:tcPr>
            <w:tcW w:w="1037" w:type="dxa"/>
            <w:tcBorders>
              <w:top w:val="single" w:sz="4" w:space="0" w:color="auto"/>
              <w:left w:val="single" w:sz="4" w:space="0" w:color="auto"/>
              <w:bottom w:val="single" w:sz="4" w:space="0" w:color="auto"/>
              <w:right w:val="single" w:sz="4" w:space="0" w:color="auto"/>
            </w:tcBorders>
          </w:tcPr>
          <w:p w14:paraId="6E71AD84" w14:textId="77777777" w:rsidR="006F3EFE" w:rsidRDefault="006F3EFE" w:rsidP="006F3EFE">
            <w:pPr>
              <w:rPr>
                <w:sz w:val="26"/>
                <w:szCs w:val="26"/>
                <w:lang w:val="nl-NL"/>
              </w:rPr>
            </w:pPr>
          </w:p>
        </w:tc>
        <w:tc>
          <w:tcPr>
            <w:tcW w:w="1171" w:type="dxa"/>
            <w:tcBorders>
              <w:top w:val="single" w:sz="4" w:space="0" w:color="auto"/>
              <w:left w:val="single" w:sz="4" w:space="0" w:color="auto"/>
              <w:bottom w:val="single" w:sz="4" w:space="0" w:color="auto"/>
              <w:right w:val="single" w:sz="4" w:space="0" w:color="auto"/>
            </w:tcBorders>
          </w:tcPr>
          <w:p w14:paraId="1A1A9266" w14:textId="77777777" w:rsidR="006F3EFE" w:rsidRDefault="006F3EFE" w:rsidP="006F3EFE">
            <w:pPr>
              <w:rPr>
                <w:sz w:val="26"/>
                <w:szCs w:val="26"/>
                <w:lang w:val="nl-NL"/>
              </w:rPr>
            </w:pPr>
          </w:p>
        </w:tc>
      </w:tr>
      <w:tr w:rsidR="006F3EFE" w14:paraId="3D7C76FC" w14:textId="77777777" w:rsidTr="009B1CD7">
        <w:tc>
          <w:tcPr>
            <w:tcW w:w="710" w:type="dxa"/>
            <w:tcBorders>
              <w:top w:val="single" w:sz="4" w:space="0" w:color="auto"/>
              <w:left w:val="single" w:sz="4" w:space="0" w:color="auto"/>
              <w:bottom w:val="single" w:sz="4" w:space="0" w:color="auto"/>
            </w:tcBorders>
          </w:tcPr>
          <w:p w14:paraId="2665E090" w14:textId="77777777" w:rsidR="006F3EFE" w:rsidRDefault="006F3EFE" w:rsidP="006F3EFE">
            <w:pPr>
              <w:jc w:val="center"/>
              <w:rPr>
                <w:sz w:val="26"/>
                <w:szCs w:val="26"/>
                <w:lang w:val="nl-NL"/>
              </w:rPr>
            </w:pPr>
          </w:p>
        </w:tc>
        <w:tc>
          <w:tcPr>
            <w:tcW w:w="3182" w:type="dxa"/>
            <w:tcBorders>
              <w:top w:val="single" w:sz="4" w:space="0" w:color="auto"/>
              <w:left w:val="nil"/>
              <w:bottom w:val="single" w:sz="4" w:space="0" w:color="auto"/>
              <w:right w:val="single" w:sz="4" w:space="0" w:color="auto"/>
            </w:tcBorders>
          </w:tcPr>
          <w:p w14:paraId="2D64BD38" w14:textId="77777777" w:rsidR="006F3EFE" w:rsidRPr="00E7298C" w:rsidRDefault="006F3EFE" w:rsidP="006F3EFE">
            <w:pPr>
              <w:keepNext/>
              <w:spacing w:before="240" w:after="60"/>
              <w:outlineLvl w:val="1"/>
              <w:rPr>
                <w:b/>
                <w:bCs/>
                <w:iCs/>
                <w:sz w:val="26"/>
                <w:szCs w:val="26"/>
                <w:lang w:val="nl-NL" w:bidi="en-US"/>
              </w:rPr>
            </w:pPr>
            <w:r>
              <w:rPr>
                <w:b/>
                <w:bCs/>
                <w:i/>
                <w:iCs/>
                <w:sz w:val="26"/>
                <w:szCs w:val="26"/>
                <w:lang w:val="nl-NL" w:bidi="en-US"/>
              </w:rPr>
              <w:t xml:space="preserve"> </w:t>
            </w:r>
            <w:r w:rsidRPr="00E7298C">
              <w:rPr>
                <w:b/>
                <w:bCs/>
                <w:iCs/>
                <w:sz w:val="26"/>
                <w:szCs w:val="26"/>
                <w:lang w:val="nl-NL" w:bidi="en-US"/>
              </w:rPr>
              <w:t>Tổng cộng</w:t>
            </w:r>
          </w:p>
        </w:tc>
        <w:tc>
          <w:tcPr>
            <w:tcW w:w="1170" w:type="dxa"/>
            <w:tcBorders>
              <w:top w:val="single" w:sz="4" w:space="0" w:color="auto"/>
              <w:left w:val="single" w:sz="4" w:space="0" w:color="auto"/>
              <w:bottom w:val="single" w:sz="4" w:space="0" w:color="auto"/>
              <w:right w:val="single" w:sz="4" w:space="0" w:color="auto"/>
            </w:tcBorders>
          </w:tcPr>
          <w:p w14:paraId="0CBBDD12" w14:textId="77777777" w:rsidR="006F3EFE" w:rsidRDefault="006F3EFE" w:rsidP="006F3EFE">
            <w:pPr>
              <w:rPr>
                <w:sz w:val="26"/>
                <w:szCs w:val="26"/>
                <w:lang w:val="nl-NL"/>
              </w:rPr>
            </w:pPr>
          </w:p>
        </w:tc>
        <w:tc>
          <w:tcPr>
            <w:tcW w:w="1170" w:type="dxa"/>
            <w:tcBorders>
              <w:top w:val="single" w:sz="4" w:space="0" w:color="auto"/>
              <w:left w:val="single" w:sz="4" w:space="0" w:color="auto"/>
              <w:bottom w:val="single" w:sz="4" w:space="0" w:color="auto"/>
              <w:right w:val="single" w:sz="4" w:space="0" w:color="auto"/>
            </w:tcBorders>
          </w:tcPr>
          <w:p w14:paraId="1E1CB935" w14:textId="77777777" w:rsidR="006F3EFE" w:rsidRDefault="006F3EFE" w:rsidP="006F3EFE">
            <w:pPr>
              <w:rPr>
                <w:sz w:val="26"/>
                <w:szCs w:val="26"/>
                <w:lang w:val="nl-NL"/>
              </w:rPr>
            </w:pPr>
          </w:p>
          <w:p w14:paraId="4EF9EC89" w14:textId="77777777" w:rsidR="006F3EFE" w:rsidRDefault="006F3EFE" w:rsidP="006F3EFE">
            <w:pPr>
              <w:rPr>
                <w:sz w:val="26"/>
                <w:szCs w:val="26"/>
                <w:lang w:val="nl-NL"/>
              </w:rPr>
            </w:pPr>
          </w:p>
        </w:tc>
        <w:tc>
          <w:tcPr>
            <w:tcW w:w="1190" w:type="dxa"/>
            <w:tcBorders>
              <w:top w:val="single" w:sz="4" w:space="0" w:color="auto"/>
              <w:left w:val="single" w:sz="4" w:space="0" w:color="auto"/>
              <w:bottom w:val="single" w:sz="4" w:space="0" w:color="auto"/>
              <w:right w:val="single" w:sz="4" w:space="0" w:color="auto"/>
            </w:tcBorders>
          </w:tcPr>
          <w:p w14:paraId="64F42C25" w14:textId="77777777" w:rsidR="006F3EFE" w:rsidRDefault="006F3EFE" w:rsidP="006F3EFE">
            <w:pPr>
              <w:jc w:val="center"/>
              <w:rPr>
                <w:sz w:val="26"/>
                <w:szCs w:val="26"/>
                <w:lang w:val="nl-NL"/>
              </w:rPr>
            </w:pPr>
          </w:p>
        </w:tc>
        <w:tc>
          <w:tcPr>
            <w:tcW w:w="1037" w:type="dxa"/>
            <w:tcBorders>
              <w:top w:val="single" w:sz="4" w:space="0" w:color="auto"/>
              <w:left w:val="single" w:sz="4" w:space="0" w:color="auto"/>
              <w:bottom w:val="single" w:sz="4" w:space="0" w:color="auto"/>
              <w:right w:val="single" w:sz="4" w:space="0" w:color="auto"/>
            </w:tcBorders>
          </w:tcPr>
          <w:p w14:paraId="064E6242" w14:textId="77777777" w:rsidR="006F3EFE" w:rsidRDefault="006F3EFE" w:rsidP="006F3EFE">
            <w:pPr>
              <w:jc w:val="center"/>
              <w:rPr>
                <w:sz w:val="26"/>
                <w:szCs w:val="26"/>
                <w:lang w:val="nl-NL"/>
              </w:rPr>
            </w:pPr>
          </w:p>
        </w:tc>
        <w:tc>
          <w:tcPr>
            <w:tcW w:w="1171" w:type="dxa"/>
            <w:tcBorders>
              <w:top w:val="single" w:sz="4" w:space="0" w:color="auto"/>
              <w:left w:val="single" w:sz="4" w:space="0" w:color="auto"/>
              <w:bottom w:val="single" w:sz="4" w:space="0" w:color="auto"/>
              <w:right w:val="single" w:sz="4" w:space="0" w:color="auto"/>
            </w:tcBorders>
          </w:tcPr>
          <w:p w14:paraId="081C3727" w14:textId="77777777" w:rsidR="006F3EFE" w:rsidRDefault="006F3EFE" w:rsidP="006F3EFE">
            <w:pPr>
              <w:jc w:val="center"/>
              <w:rPr>
                <w:sz w:val="26"/>
                <w:szCs w:val="26"/>
                <w:lang w:val="nl-NL"/>
              </w:rPr>
            </w:pPr>
          </w:p>
        </w:tc>
      </w:tr>
    </w:tbl>
    <w:p w14:paraId="6AED74A4" w14:textId="77777777" w:rsidR="006F3EFE" w:rsidRDefault="006F3EFE" w:rsidP="006F3EFE">
      <w:pPr>
        <w:rPr>
          <w:sz w:val="26"/>
          <w:szCs w:val="26"/>
          <w:lang w:val="nl-NL"/>
        </w:rPr>
      </w:pPr>
      <w:r>
        <w:rPr>
          <w:sz w:val="26"/>
          <w:szCs w:val="26"/>
          <w:lang w:val="nl-NL"/>
        </w:rPr>
        <w:tab/>
      </w:r>
      <w:r>
        <w:rPr>
          <w:sz w:val="26"/>
          <w:szCs w:val="26"/>
          <w:lang w:val="nl-NL"/>
        </w:rPr>
        <w:tab/>
      </w:r>
    </w:p>
    <w:p w14:paraId="32A0A247" w14:textId="77777777" w:rsidR="006F3EFE" w:rsidRDefault="006F3EFE" w:rsidP="006F3EFE">
      <w:pPr>
        <w:jc w:val="center"/>
        <w:rPr>
          <w:sz w:val="26"/>
          <w:szCs w:val="26"/>
          <w:lang w:val="nl-NL"/>
        </w:rPr>
      </w:pPr>
      <w:r>
        <w:rPr>
          <w:b/>
          <w:sz w:val="26"/>
          <w:szCs w:val="26"/>
          <w:lang w:val="nl-NL"/>
        </w:rPr>
        <w:t>Giải trình các khoản chi</w:t>
      </w:r>
    </w:p>
    <w:p w14:paraId="577E4A72" w14:textId="77777777" w:rsidR="006F3EFE" w:rsidRDefault="006F3EFE" w:rsidP="006F3EFE">
      <w:pPr>
        <w:jc w:val="center"/>
        <w:rPr>
          <w:sz w:val="26"/>
          <w:szCs w:val="26"/>
          <w:lang w:val="nl-NL"/>
        </w:rPr>
      </w:pPr>
      <w:r>
        <w:rPr>
          <w:sz w:val="26"/>
          <w:szCs w:val="26"/>
          <w:lang w:val="nl-NL"/>
        </w:rPr>
        <w:t xml:space="preserve"> (</w:t>
      </w:r>
      <w:r>
        <w:rPr>
          <w:i/>
          <w:sz w:val="26"/>
          <w:szCs w:val="26"/>
          <w:lang w:val="nl-NL"/>
        </w:rPr>
        <w:t>Triệu đồng</w:t>
      </w:r>
      <w:r>
        <w:rPr>
          <w:sz w:val="26"/>
          <w:szCs w:val="26"/>
          <w:lang w:val="nl-NL"/>
        </w:rPr>
        <w:t>)</w:t>
      </w:r>
    </w:p>
    <w:p w14:paraId="0A2F2851" w14:textId="77777777" w:rsidR="006F3EFE" w:rsidRPr="009B1CD7" w:rsidRDefault="006F3EFE" w:rsidP="009B1CD7">
      <w:pPr>
        <w:keepNext/>
        <w:spacing w:before="240" w:after="60"/>
        <w:ind w:firstLine="567"/>
        <w:rPr>
          <w:b/>
          <w:bCs/>
          <w:sz w:val="26"/>
          <w:szCs w:val="26"/>
          <w:lang w:val="nl-NL" w:bidi="en-US"/>
        </w:rPr>
      </w:pPr>
      <w:r w:rsidRPr="009B1CD7">
        <w:rPr>
          <w:b/>
          <w:bCs/>
          <w:sz w:val="26"/>
          <w:szCs w:val="26"/>
          <w:lang w:val="nl-NL" w:bidi="en-US"/>
        </w:rPr>
        <w:t>Khoản 1.  Thuê khoán chuyên môn</w:t>
      </w:r>
    </w:p>
    <w:p w14:paraId="4E2A5E14" w14:textId="77777777" w:rsidR="006F3EFE" w:rsidRPr="009B1CD7" w:rsidRDefault="006F3EFE" w:rsidP="006F3EFE">
      <w:pPr>
        <w:rPr>
          <w:sz w:val="18"/>
          <w:szCs w:val="26"/>
          <w:lang w:val="nl-NL"/>
        </w:rPr>
      </w:pPr>
    </w:p>
    <w:tbl>
      <w:tblPr>
        <w:tblW w:w="963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309"/>
        <w:gridCol w:w="1170"/>
        <w:gridCol w:w="1303"/>
        <w:gridCol w:w="1037"/>
        <w:gridCol w:w="1170"/>
      </w:tblGrid>
      <w:tr w:rsidR="006F3EFE" w14:paraId="63E494E3" w14:textId="77777777" w:rsidTr="009B1CD7">
        <w:trPr>
          <w:cantSplit/>
        </w:trPr>
        <w:tc>
          <w:tcPr>
            <w:tcW w:w="648" w:type="dxa"/>
            <w:vMerge w:val="restart"/>
            <w:vAlign w:val="center"/>
          </w:tcPr>
          <w:p w14:paraId="4A67F703" w14:textId="77777777" w:rsidR="006F3EFE" w:rsidRPr="009B1CD7" w:rsidRDefault="006F3EFE" w:rsidP="006F3EFE">
            <w:pPr>
              <w:rPr>
                <w:b/>
                <w:sz w:val="26"/>
                <w:szCs w:val="26"/>
                <w:lang w:val="nl-NL"/>
              </w:rPr>
            </w:pPr>
            <w:r w:rsidRPr="009B1CD7">
              <w:rPr>
                <w:b/>
                <w:sz w:val="26"/>
                <w:szCs w:val="26"/>
                <w:lang w:val="nl-NL"/>
              </w:rPr>
              <w:t>TT</w:t>
            </w:r>
          </w:p>
        </w:tc>
        <w:tc>
          <w:tcPr>
            <w:tcW w:w="4309" w:type="dxa"/>
            <w:vMerge w:val="restart"/>
            <w:vAlign w:val="center"/>
          </w:tcPr>
          <w:p w14:paraId="117C0E73" w14:textId="4A7FB149" w:rsidR="006F3EFE" w:rsidRPr="009B1CD7" w:rsidRDefault="006F3EFE" w:rsidP="00E7298C">
            <w:pPr>
              <w:jc w:val="center"/>
              <w:rPr>
                <w:b/>
                <w:sz w:val="26"/>
                <w:szCs w:val="26"/>
                <w:lang w:val="nl-NL"/>
              </w:rPr>
            </w:pPr>
            <w:r w:rsidRPr="009B1CD7">
              <w:rPr>
                <w:b/>
                <w:sz w:val="26"/>
                <w:szCs w:val="26"/>
                <w:lang w:val="nl-NL"/>
              </w:rPr>
              <w:t>Nội dung thuê khoán</w:t>
            </w:r>
          </w:p>
        </w:tc>
        <w:tc>
          <w:tcPr>
            <w:tcW w:w="1170" w:type="dxa"/>
            <w:vMerge w:val="restart"/>
            <w:vAlign w:val="center"/>
          </w:tcPr>
          <w:p w14:paraId="5F431BE1" w14:textId="77777777" w:rsidR="006F3EFE" w:rsidRPr="009B1CD7" w:rsidRDefault="006F3EFE" w:rsidP="009B1CD7">
            <w:pPr>
              <w:jc w:val="center"/>
              <w:rPr>
                <w:b/>
                <w:sz w:val="26"/>
                <w:szCs w:val="26"/>
                <w:lang w:val="nl-NL"/>
              </w:rPr>
            </w:pPr>
            <w:r w:rsidRPr="009B1CD7">
              <w:rPr>
                <w:b/>
                <w:sz w:val="26"/>
                <w:szCs w:val="26"/>
                <w:lang w:val="nl-NL"/>
              </w:rPr>
              <w:t>Tổng kinh phí</w:t>
            </w:r>
          </w:p>
        </w:tc>
        <w:tc>
          <w:tcPr>
            <w:tcW w:w="3510" w:type="dxa"/>
            <w:gridSpan w:val="3"/>
            <w:vAlign w:val="center"/>
          </w:tcPr>
          <w:p w14:paraId="2C91793B" w14:textId="77777777" w:rsidR="006F3EFE" w:rsidRPr="009B1CD7" w:rsidRDefault="006F3EFE" w:rsidP="006F3EFE">
            <w:pPr>
              <w:jc w:val="center"/>
              <w:rPr>
                <w:b/>
                <w:sz w:val="26"/>
                <w:szCs w:val="26"/>
                <w:lang w:val="nl-NL"/>
              </w:rPr>
            </w:pPr>
            <w:r w:rsidRPr="009B1CD7">
              <w:rPr>
                <w:b/>
                <w:sz w:val="26"/>
                <w:szCs w:val="26"/>
                <w:lang w:val="nl-NL"/>
              </w:rPr>
              <w:t>Nguồn vốn</w:t>
            </w:r>
          </w:p>
        </w:tc>
      </w:tr>
      <w:tr w:rsidR="006F3EFE" w14:paraId="6DCCB50F" w14:textId="77777777" w:rsidTr="009B1CD7">
        <w:trPr>
          <w:cantSplit/>
        </w:trPr>
        <w:tc>
          <w:tcPr>
            <w:tcW w:w="648" w:type="dxa"/>
            <w:vMerge/>
            <w:vAlign w:val="center"/>
          </w:tcPr>
          <w:p w14:paraId="5330BB1B" w14:textId="77777777" w:rsidR="006F3EFE" w:rsidRPr="009B1CD7" w:rsidRDefault="006F3EFE" w:rsidP="006F3EFE">
            <w:pPr>
              <w:rPr>
                <w:sz w:val="26"/>
                <w:szCs w:val="26"/>
                <w:lang w:val="nl-NL"/>
              </w:rPr>
            </w:pPr>
          </w:p>
        </w:tc>
        <w:tc>
          <w:tcPr>
            <w:tcW w:w="4309" w:type="dxa"/>
            <w:vMerge/>
            <w:vAlign w:val="center"/>
          </w:tcPr>
          <w:p w14:paraId="0F86D134" w14:textId="77777777" w:rsidR="006F3EFE" w:rsidRPr="009B1CD7" w:rsidRDefault="006F3EFE" w:rsidP="006F3EFE">
            <w:pPr>
              <w:rPr>
                <w:sz w:val="26"/>
                <w:szCs w:val="26"/>
                <w:lang w:val="nl-NL"/>
              </w:rPr>
            </w:pPr>
          </w:p>
        </w:tc>
        <w:tc>
          <w:tcPr>
            <w:tcW w:w="1170" w:type="dxa"/>
            <w:vMerge/>
            <w:vAlign w:val="center"/>
          </w:tcPr>
          <w:p w14:paraId="42147BED" w14:textId="77777777" w:rsidR="006F3EFE" w:rsidRPr="009B1CD7" w:rsidRDefault="006F3EFE" w:rsidP="006F3EFE">
            <w:pPr>
              <w:rPr>
                <w:sz w:val="26"/>
                <w:szCs w:val="26"/>
                <w:lang w:val="nl-NL"/>
              </w:rPr>
            </w:pPr>
          </w:p>
        </w:tc>
        <w:tc>
          <w:tcPr>
            <w:tcW w:w="1303" w:type="dxa"/>
            <w:vAlign w:val="center"/>
          </w:tcPr>
          <w:p w14:paraId="26E30A3E" w14:textId="77777777" w:rsidR="006F3EFE" w:rsidRPr="009B1CD7" w:rsidRDefault="006F3EFE" w:rsidP="006F3EFE">
            <w:pPr>
              <w:jc w:val="center"/>
              <w:rPr>
                <w:b/>
                <w:sz w:val="26"/>
                <w:szCs w:val="26"/>
                <w:lang w:val="nl-NL"/>
              </w:rPr>
            </w:pPr>
            <w:r w:rsidRPr="009B1CD7">
              <w:rPr>
                <w:b/>
                <w:sz w:val="26"/>
                <w:szCs w:val="26"/>
                <w:lang w:val="nl-NL"/>
              </w:rPr>
              <w:t>NSSNKH</w:t>
            </w:r>
          </w:p>
        </w:tc>
        <w:tc>
          <w:tcPr>
            <w:tcW w:w="1037" w:type="dxa"/>
            <w:vAlign w:val="center"/>
          </w:tcPr>
          <w:p w14:paraId="6F0CA983" w14:textId="77777777" w:rsidR="006F3EFE" w:rsidRPr="009B1CD7" w:rsidRDefault="006F3EFE" w:rsidP="006F3EFE">
            <w:pPr>
              <w:jc w:val="center"/>
              <w:rPr>
                <w:b/>
                <w:sz w:val="26"/>
                <w:szCs w:val="26"/>
                <w:lang w:val="nl-NL"/>
              </w:rPr>
            </w:pPr>
            <w:r w:rsidRPr="009B1CD7">
              <w:rPr>
                <w:b/>
                <w:sz w:val="26"/>
                <w:szCs w:val="26"/>
                <w:lang w:val="nl-NL"/>
              </w:rPr>
              <w:t>Tài trợ</w:t>
            </w:r>
          </w:p>
        </w:tc>
        <w:tc>
          <w:tcPr>
            <w:tcW w:w="1170" w:type="dxa"/>
            <w:vAlign w:val="center"/>
          </w:tcPr>
          <w:p w14:paraId="53D0013F" w14:textId="77777777" w:rsidR="006F3EFE" w:rsidRPr="009B1CD7" w:rsidRDefault="006F3EFE" w:rsidP="006F3EFE">
            <w:pPr>
              <w:jc w:val="center"/>
              <w:rPr>
                <w:b/>
                <w:sz w:val="26"/>
                <w:szCs w:val="26"/>
                <w:lang w:val="nl-NL"/>
              </w:rPr>
            </w:pPr>
            <w:r w:rsidRPr="009B1CD7">
              <w:rPr>
                <w:b/>
                <w:sz w:val="26"/>
                <w:szCs w:val="26"/>
                <w:lang w:val="nl-NL"/>
              </w:rPr>
              <w:t>Khác</w:t>
            </w:r>
          </w:p>
        </w:tc>
      </w:tr>
      <w:tr w:rsidR="006F3EFE" w14:paraId="5B6291FA" w14:textId="77777777" w:rsidTr="009B1CD7">
        <w:trPr>
          <w:cantSplit/>
        </w:trPr>
        <w:tc>
          <w:tcPr>
            <w:tcW w:w="648" w:type="dxa"/>
          </w:tcPr>
          <w:p w14:paraId="614B0538" w14:textId="77777777" w:rsidR="006F3EFE" w:rsidRDefault="006F3EFE" w:rsidP="006F3EFE">
            <w:pPr>
              <w:rPr>
                <w:sz w:val="26"/>
                <w:szCs w:val="26"/>
                <w:lang w:val="nl-NL"/>
              </w:rPr>
            </w:pPr>
          </w:p>
        </w:tc>
        <w:tc>
          <w:tcPr>
            <w:tcW w:w="4309" w:type="dxa"/>
          </w:tcPr>
          <w:p w14:paraId="16143074" w14:textId="77777777" w:rsidR="006F3EFE" w:rsidRDefault="006F3EFE" w:rsidP="006F3EFE">
            <w:pPr>
              <w:rPr>
                <w:sz w:val="26"/>
                <w:szCs w:val="26"/>
                <w:lang w:val="nl-NL"/>
              </w:rPr>
            </w:pPr>
          </w:p>
        </w:tc>
        <w:tc>
          <w:tcPr>
            <w:tcW w:w="1170" w:type="dxa"/>
          </w:tcPr>
          <w:p w14:paraId="1F939654" w14:textId="77777777" w:rsidR="006F3EFE" w:rsidRDefault="006F3EFE" w:rsidP="006F3EFE">
            <w:pPr>
              <w:rPr>
                <w:sz w:val="26"/>
                <w:szCs w:val="26"/>
                <w:lang w:val="nl-NL"/>
              </w:rPr>
            </w:pPr>
          </w:p>
        </w:tc>
        <w:tc>
          <w:tcPr>
            <w:tcW w:w="1303" w:type="dxa"/>
          </w:tcPr>
          <w:p w14:paraId="7BFAD33A" w14:textId="77777777" w:rsidR="006F3EFE" w:rsidRDefault="006F3EFE" w:rsidP="006F3EFE">
            <w:pPr>
              <w:rPr>
                <w:sz w:val="26"/>
                <w:szCs w:val="26"/>
                <w:lang w:val="nl-NL"/>
              </w:rPr>
            </w:pPr>
          </w:p>
        </w:tc>
        <w:tc>
          <w:tcPr>
            <w:tcW w:w="1037" w:type="dxa"/>
          </w:tcPr>
          <w:p w14:paraId="6086598B" w14:textId="77777777" w:rsidR="006F3EFE" w:rsidRDefault="006F3EFE" w:rsidP="006F3EFE">
            <w:pPr>
              <w:rPr>
                <w:sz w:val="26"/>
                <w:szCs w:val="26"/>
                <w:lang w:val="nl-NL"/>
              </w:rPr>
            </w:pPr>
          </w:p>
        </w:tc>
        <w:tc>
          <w:tcPr>
            <w:tcW w:w="1170" w:type="dxa"/>
          </w:tcPr>
          <w:p w14:paraId="1D2624E8" w14:textId="77777777" w:rsidR="006F3EFE" w:rsidRDefault="006F3EFE" w:rsidP="006F3EFE">
            <w:pPr>
              <w:rPr>
                <w:sz w:val="26"/>
                <w:szCs w:val="26"/>
                <w:lang w:val="nl-NL"/>
              </w:rPr>
            </w:pPr>
          </w:p>
        </w:tc>
      </w:tr>
      <w:tr w:rsidR="006F3EFE" w14:paraId="67C866B7" w14:textId="77777777" w:rsidTr="009B1CD7">
        <w:trPr>
          <w:cantSplit/>
        </w:trPr>
        <w:tc>
          <w:tcPr>
            <w:tcW w:w="648" w:type="dxa"/>
          </w:tcPr>
          <w:p w14:paraId="6F86F869" w14:textId="77777777" w:rsidR="006F3EFE" w:rsidRDefault="006F3EFE" w:rsidP="006F3EFE">
            <w:pPr>
              <w:rPr>
                <w:sz w:val="26"/>
                <w:szCs w:val="26"/>
                <w:lang w:val="nl-NL"/>
              </w:rPr>
            </w:pPr>
          </w:p>
        </w:tc>
        <w:tc>
          <w:tcPr>
            <w:tcW w:w="4309" w:type="dxa"/>
          </w:tcPr>
          <w:p w14:paraId="27F4D71F" w14:textId="77777777" w:rsidR="006F3EFE" w:rsidRDefault="006F3EFE" w:rsidP="006F3EFE">
            <w:pPr>
              <w:rPr>
                <w:sz w:val="26"/>
                <w:szCs w:val="26"/>
                <w:lang w:val="nl-NL"/>
              </w:rPr>
            </w:pPr>
          </w:p>
        </w:tc>
        <w:tc>
          <w:tcPr>
            <w:tcW w:w="1170" w:type="dxa"/>
          </w:tcPr>
          <w:p w14:paraId="76ED8737" w14:textId="77777777" w:rsidR="006F3EFE" w:rsidRDefault="006F3EFE" w:rsidP="006F3EFE">
            <w:pPr>
              <w:rPr>
                <w:sz w:val="26"/>
                <w:szCs w:val="26"/>
                <w:lang w:val="nl-NL"/>
              </w:rPr>
            </w:pPr>
          </w:p>
        </w:tc>
        <w:tc>
          <w:tcPr>
            <w:tcW w:w="1303" w:type="dxa"/>
          </w:tcPr>
          <w:p w14:paraId="116949B6" w14:textId="77777777" w:rsidR="006F3EFE" w:rsidRDefault="006F3EFE" w:rsidP="006F3EFE">
            <w:pPr>
              <w:rPr>
                <w:sz w:val="26"/>
                <w:szCs w:val="26"/>
                <w:lang w:val="nl-NL"/>
              </w:rPr>
            </w:pPr>
          </w:p>
        </w:tc>
        <w:tc>
          <w:tcPr>
            <w:tcW w:w="1037" w:type="dxa"/>
          </w:tcPr>
          <w:p w14:paraId="0F3D80FE" w14:textId="77777777" w:rsidR="006F3EFE" w:rsidRDefault="006F3EFE" w:rsidP="006F3EFE">
            <w:pPr>
              <w:rPr>
                <w:sz w:val="26"/>
                <w:szCs w:val="26"/>
                <w:lang w:val="nl-NL"/>
              </w:rPr>
            </w:pPr>
          </w:p>
        </w:tc>
        <w:tc>
          <w:tcPr>
            <w:tcW w:w="1170" w:type="dxa"/>
          </w:tcPr>
          <w:p w14:paraId="458A5AC1" w14:textId="77777777" w:rsidR="006F3EFE" w:rsidRDefault="006F3EFE" w:rsidP="006F3EFE">
            <w:pPr>
              <w:rPr>
                <w:sz w:val="26"/>
                <w:szCs w:val="26"/>
                <w:lang w:val="nl-NL"/>
              </w:rPr>
            </w:pPr>
          </w:p>
        </w:tc>
      </w:tr>
      <w:tr w:rsidR="006F3EFE" w14:paraId="16C1F08B" w14:textId="77777777" w:rsidTr="009B1CD7">
        <w:trPr>
          <w:cantSplit/>
        </w:trPr>
        <w:tc>
          <w:tcPr>
            <w:tcW w:w="648" w:type="dxa"/>
          </w:tcPr>
          <w:p w14:paraId="0E197B10" w14:textId="77777777" w:rsidR="006F3EFE" w:rsidRDefault="006F3EFE" w:rsidP="006F3EFE">
            <w:pPr>
              <w:rPr>
                <w:sz w:val="26"/>
                <w:szCs w:val="26"/>
                <w:lang w:val="nl-NL"/>
              </w:rPr>
            </w:pPr>
          </w:p>
        </w:tc>
        <w:tc>
          <w:tcPr>
            <w:tcW w:w="4309" w:type="dxa"/>
          </w:tcPr>
          <w:p w14:paraId="0292BC9A" w14:textId="77777777" w:rsidR="006F3EFE" w:rsidRDefault="006F3EFE" w:rsidP="006F3EFE">
            <w:pPr>
              <w:rPr>
                <w:sz w:val="26"/>
                <w:szCs w:val="26"/>
                <w:lang w:val="nl-NL"/>
              </w:rPr>
            </w:pPr>
          </w:p>
        </w:tc>
        <w:tc>
          <w:tcPr>
            <w:tcW w:w="1170" w:type="dxa"/>
          </w:tcPr>
          <w:p w14:paraId="525A24BB" w14:textId="77777777" w:rsidR="006F3EFE" w:rsidRDefault="006F3EFE" w:rsidP="006F3EFE">
            <w:pPr>
              <w:rPr>
                <w:sz w:val="26"/>
                <w:szCs w:val="26"/>
                <w:lang w:val="nl-NL"/>
              </w:rPr>
            </w:pPr>
          </w:p>
        </w:tc>
        <w:tc>
          <w:tcPr>
            <w:tcW w:w="1303" w:type="dxa"/>
          </w:tcPr>
          <w:p w14:paraId="673FEA08" w14:textId="77777777" w:rsidR="006F3EFE" w:rsidRDefault="006F3EFE" w:rsidP="006F3EFE">
            <w:pPr>
              <w:rPr>
                <w:sz w:val="26"/>
                <w:szCs w:val="26"/>
                <w:lang w:val="nl-NL"/>
              </w:rPr>
            </w:pPr>
          </w:p>
        </w:tc>
        <w:tc>
          <w:tcPr>
            <w:tcW w:w="1037" w:type="dxa"/>
          </w:tcPr>
          <w:p w14:paraId="1A022C6B" w14:textId="77777777" w:rsidR="006F3EFE" w:rsidRDefault="006F3EFE" w:rsidP="006F3EFE">
            <w:pPr>
              <w:rPr>
                <w:sz w:val="26"/>
                <w:szCs w:val="26"/>
                <w:lang w:val="nl-NL"/>
              </w:rPr>
            </w:pPr>
          </w:p>
        </w:tc>
        <w:tc>
          <w:tcPr>
            <w:tcW w:w="1170" w:type="dxa"/>
          </w:tcPr>
          <w:p w14:paraId="606ED3D8" w14:textId="77777777" w:rsidR="006F3EFE" w:rsidRDefault="006F3EFE" w:rsidP="006F3EFE">
            <w:pPr>
              <w:rPr>
                <w:sz w:val="26"/>
                <w:szCs w:val="26"/>
                <w:lang w:val="nl-NL"/>
              </w:rPr>
            </w:pPr>
          </w:p>
        </w:tc>
      </w:tr>
      <w:tr w:rsidR="006F3EFE" w14:paraId="389CA617" w14:textId="77777777" w:rsidTr="009B1CD7">
        <w:trPr>
          <w:cantSplit/>
        </w:trPr>
        <w:tc>
          <w:tcPr>
            <w:tcW w:w="648" w:type="dxa"/>
          </w:tcPr>
          <w:p w14:paraId="2935CDA1" w14:textId="77777777" w:rsidR="006F3EFE" w:rsidRDefault="006F3EFE" w:rsidP="006F3EFE">
            <w:pPr>
              <w:rPr>
                <w:sz w:val="26"/>
                <w:szCs w:val="26"/>
                <w:lang w:val="nl-NL"/>
              </w:rPr>
            </w:pPr>
          </w:p>
        </w:tc>
        <w:tc>
          <w:tcPr>
            <w:tcW w:w="4309" w:type="dxa"/>
          </w:tcPr>
          <w:p w14:paraId="101E57C2" w14:textId="77777777" w:rsidR="006F3EFE" w:rsidRDefault="006F3EFE" w:rsidP="006F3EFE">
            <w:pPr>
              <w:rPr>
                <w:sz w:val="26"/>
                <w:szCs w:val="26"/>
                <w:lang w:val="nl-NL"/>
              </w:rPr>
            </w:pPr>
          </w:p>
        </w:tc>
        <w:tc>
          <w:tcPr>
            <w:tcW w:w="1170" w:type="dxa"/>
          </w:tcPr>
          <w:p w14:paraId="77195EC7" w14:textId="77777777" w:rsidR="006F3EFE" w:rsidRDefault="006F3EFE" w:rsidP="006F3EFE">
            <w:pPr>
              <w:rPr>
                <w:sz w:val="26"/>
                <w:szCs w:val="26"/>
                <w:lang w:val="nl-NL"/>
              </w:rPr>
            </w:pPr>
          </w:p>
        </w:tc>
        <w:tc>
          <w:tcPr>
            <w:tcW w:w="1303" w:type="dxa"/>
          </w:tcPr>
          <w:p w14:paraId="2355E611" w14:textId="77777777" w:rsidR="006F3EFE" w:rsidRDefault="006F3EFE" w:rsidP="006F3EFE">
            <w:pPr>
              <w:rPr>
                <w:sz w:val="26"/>
                <w:szCs w:val="26"/>
                <w:lang w:val="nl-NL"/>
              </w:rPr>
            </w:pPr>
          </w:p>
        </w:tc>
        <w:tc>
          <w:tcPr>
            <w:tcW w:w="1037" w:type="dxa"/>
          </w:tcPr>
          <w:p w14:paraId="3167D1B3" w14:textId="77777777" w:rsidR="006F3EFE" w:rsidRDefault="006F3EFE" w:rsidP="006F3EFE">
            <w:pPr>
              <w:rPr>
                <w:sz w:val="26"/>
                <w:szCs w:val="26"/>
                <w:lang w:val="nl-NL"/>
              </w:rPr>
            </w:pPr>
          </w:p>
        </w:tc>
        <w:tc>
          <w:tcPr>
            <w:tcW w:w="1170" w:type="dxa"/>
          </w:tcPr>
          <w:p w14:paraId="76E48A5A" w14:textId="77777777" w:rsidR="006F3EFE" w:rsidRDefault="006F3EFE" w:rsidP="006F3EFE">
            <w:pPr>
              <w:rPr>
                <w:sz w:val="26"/>
                <w:szCs w:val="26"/>
                <w:lang w:val="nl-NL"/>
              </w:rPr>
            </w:pPr>
          </w:p>
        </w:tc>
      </w:tr>
      <w:tr w:rsidR="006F3EFE" w14:paraId="4B0977C8" w14:textId="77777777" w:rsidTr="009B1CD7">
        <w:trPr>
          <w:cantSplit/>
        </w:trPr>
        <w:tc>
          <w:tcPr>
            <w:tcW w:w="648" w:type="dxa"/>
          </w:tcPr>
          <w:p w14:paraId="6C9CA2E2" w14:textId="77777777" w:rsidR="006F3EFE" w:rsidRDefault="006F3EFE" w:rsidP="006F3EFE">
            <w:pPr>
              <w:rPr>
                <w:sz w:val="26"/>
                <w:szCs w:val="26"/>
                <w:lang w:val="nl-NL"/>
              </w:rPr>
            </w:pPr>
          </w:p>
        </w:tc>
        <w:tc>
          <w:tcPr>
            <w:tcW w:w="4309" w:type="dxa"/>
          </w:tcPr>
          <w:p w14:paraId="5021B2D5" w14:textId="77777777" w:rsidR="006F3EFE" w:rsidRDefault="006F3EFE" w:rsidP="006F3EFE">
            <w:pPr>
              <w:rPr>
                <w:sz w:val="26"/>
                <w:szCs w:val="26"/>
                <w:lang w:val="nl-NL"/>
              </w:rPr>
            </w:pPr>
          </w:p>
        </w:tc>
        <w:tc>
          <w:tcPr>
            <w:tcW w:w="1170" w:type="dxa"/>
          </w:tcPr>
          <w:p w14:paraId="37D68399" w14:textId="77777777" w:rsidR="006F3EFE" w:rsidRDefault="006F3EFE" w:rsidP="006F3EFE">
            <w:pPr>
              <w:rPr>
                <w:sz w:val="26"/>
                <w:szCs w:val="26"/>
                <w:lang w:val="nl-NL"/>
              </w:rPr>
            </w:pPr>
          </w:p>
        </w:tc>
        <w:tc>
          <w:tcPr>
            <w:tcW w:w="1303" w:type="dxa"/>
          </w:tcPr>
          <w:p w14:paraId="3B8365D7" w14:textId="77777777" w:rsidR="006F3EFE" w:rsidRDefault="006F3EFE" w:rsidP="006F3EFE">
            <w:pPr>
              <w:rPr>
                <w:sz w:val="26"/>
                <w:szCs w:val="26"/>
                <w:lang w:val="nl-NL"/>
              </w:rPr>
            </w:pPr>
          </w:p>
        </w:tc>
        <w:tc>
          <w:tcPr>
            <w:tcW w:w="1037" w:type="dxa"/>
          </w:tcPr>
          <w:p w14:paraId="3AE6BA1B" w14:textId="77777777" w:rsidR="006F3EFE" w:rsidRDefault="006F3EFE" w:rsidP="006F3EFE">
            <w:pPr>
              <w:rPr>
                <w:sz w:val="26"/>
                <w:szCs w:val="26"/>
                <w:lang w:val="nl-NL"/>
              </w:rPr>
            </w:pPr>
          </w:p>
        </w:tc>
        <w:tc>
          <w:tcPr>
            <w:tcW w:w="1170" w:type="dxa"/>
          </w:tcPr>
          <w:p w14:paraId="407E5ED9" w14:textId="77777777" w:rsidR="006F3EFE" w:rsidRDefault="006F3EFE" w:rsidP="006F3EFE">
            <w:pPr>
              <w:rPr>
                <w:sz w:val="26"/>
                <w:szCs w:val="26"/>
                <w:lang w:val="nl-NL"/>
              </w:rPr>
            </w:pPr>
          </w:p>
        </w:tc>
      </w:tr>
      <w:tr w:rsidR="006F3EFE" w14:paraId="53675EA2" w14:textId="77777777" w:rsidTr="009B1CD7">
        <w:trPr>
          <w:cantSplit/>
        </w:trPr>
        <w:tc>
          <w:tcPr>
            <w:tcW w:w="648" w:type="dxa"/>
          </w:tcPr>
          <w:p w14:paraId="45452266" w14:textId="77777777" w:rsidR="006F3EFE" w:rsidRDefault="006F3EFE" w:rsidP="006F3EFE">
            <w:pPr>
              <w:rPr>
                <w:sz w:val="26"/>
                <w:szCs w:val="26"/>
                <w:lang w:val="nl-NL"/>
              </w:rPr>
            </w:pPr>
          </w:p>
        </w:tc>
        <w:tc>
          <w:tcPr>
            <w:tcW w:w="4309" w:type="dxa"/>
          </w:tcPr>
          <w:p w14:paraId="08458EBB" w14:textId="77777777" w:rsidR="006F3EFE" w:rsidRDefault="006F3EFE" w:rsidP="006F3EFE">
            <w:pPr>
              <w:rPr>
                <w:sz w:val="26"/>
                <w:szCs w:val="26"/>
                <w:lang w:val="nl-NL"/>
              </w:rPr>
            </w:pPr>
          </w:p>
        </w:tc>
        <w:tc>
          <w:tcPr>
            <w:tcW w:w="1170" w:type="dxa"/>
          </w:tcPr>
          <w:p w14:paraId="6F815015" w14:textId="77777777" w:rsidR="006F3EFE" w:rsidRDefault="006F3EFE" w:rsidP="006F3EFE">
            <w:pPr>
              <w:rPr>
                <w:sz w:val="26"/>
                <w:szCs w:val="26"/>
                <w:lang w:val="nl-NL"/>
              </w:rPr>
            </w:pPr>
          </w:p>
        </w:tc>
        <w:tc>
          <w:tcPr>
            <w:tcW w:w="1303" w:type="dxa"/>
          </w:tcPr>
          <w:p w14:paraId="4EEA1FA7" w14:textId="77777777" w:rsidR="006F3EFE" w:rsidRDefault="006F3EFE" w:rsidP="006F3EFE">
            <w:pPr>
              <w:rPr>
                <w:sz w:val="26"/>
                <w:szCs w:val="26"/>
                <w:lang w:val="nl-NL"/>
              </w:rPr>
            </w:pPr>
          </w:p>
        </w:tc>
        <w:tc>
          <w:tcPr>
            <w:tcW w:w="1037" w:type="dxa"/>
          </w:tcPr>
          <w:p w14:paraId="06CD2469" w14:textId="77777777" w:rsidR="006F3EFE" w:rsidRDefault="006F3EFE" w:rsidP="006F3EFE">
            <w:pPr>
              <w:rPr>
                <w:sz w:val="26"/>
                <w:szCs w:val="26"/>
                <w:lang w:val="nl-NL"/>
              </w:rPr>
            </w:pPr>
          </w:p>
        </w:tc>
        <w:tc>
          <w:tcPr>
            <w:tcW w:w="1170" w:type="dxa"/>
          </w:tcPr>
          <w:p w14:paraId="06FA825A" w14:textId="77777777" w:rsidR="006F3EFE" w:rsidRDefault="006F3EFE" w:rsidP="006F3EFE">
            <w:pPr>
              <w:rPr>
                <w:sz w:val="26"/>
                <w:szCs w:val="26"/>
                <w:lang w:val="nl-NL"/>
              </w:rPr>
            </w:pPr>
          </w:p>
        </w:tc>
      </w:tr>
      <w:tr w:rsidR="006F3EFE" w14:paraId="15C170DC" w14:textId="77777777" w:rsidTr="009B1CD7">
        <w:trPr>
          <w:cantSplit/>
        </w:trPr>
        <w:tc>
          <w:tcPr>
            <w:tcW w:w="648" w:type="dxa"/>
          </w:tcPr>
          <w:p w14:paraId="3FA63F93" w14:textId="77777777" w:rsidR="006F3EFE" w:rsidRDefault="006F3EFE" w:rsidP="006F3EFE">
            <w:pPr>
              <w:rPr>
                <w:sz w:val="26"/>
                <w:szCs w:val="26"/>
                <w:lang w:val="nl-NL"/>
              </w:rPr>
            </w:pPr>
          </w:p>
        </w:tc>
        <w:tc>
          <w:tcPr>
            <w:tcW w:w="4309" w:type="dxa"/>
          </w:tcPr>
          <w:p w14:paraId="67E1B242" w14:textId="77777777" w:rsidR="006F3EFE" w:rsidRDefault="006F3EFE" w:rsidP="006F3EFE">
            <w:pPr>
              <w:rPr>
                <w:sz w:val="26"/>
                <w:szCs w:val="26"/>
                <w:lang w:val="nl-NL"/>
              </w:rPr>
            </w:pPr>
          </w:p>
        </w:tc>
        <w:tc>
          <w:tcPr>
            <w:tcW w:w="1170" w:type="dxa"/>
          </w:tcPr>
          <w:p w14:paraId="58806F3B" w14:textId="77777777" w:rsidR="006F3EFE" w:rsidRDefault="006F3EFE" w:rsidP="006F3EFE">
            <w:pPr>
              <w:rPr>
                <w:sz w:val="26"/>
                <w:szCs w:val="26"/>
                <w:lang w:val="nl-NL"/>
              </w:rPr>
            </w:pPr>
          </w:p>
        </w:tc>
        <w:tc>
          <w:tcPr>
            <w:tcW w:w="1303" w:type="dxa"/>
          </w:tcPr>
          <w:p w14:paraId="523821CB" w14:textId="77777777" w:rsidR="006F3EFE" w:rsidRDefault="006F3EFE" w:rsidP="006F3EFE">
            <w:pPr>
              <w:rPr>
                <w:sz w:val="26"/>
                <w:szCs w:val="26"/>
                <w:lang w:val="nl-NL"/>
              </w:rPr>
            </w:pPr>
          </w:p>
        </w:tc>
        <w:tc>
          <w:tcPr>
            <w:tcW w:w="1037" w:type="dxa"/>
          </w:tcPr>
          <w:p w14:paraId="4E755026" w14:textId="77777777" w:rsidR="006F3EFE" w:rsidRDefault="006F3EFE" w:rsidP="006F3EFE">
            <w:pPr>
              <w:rPr>
                <w:sz w:val="26"/>
                <w:szCs w:val="26"/>
                <w:lang w:val="nl-NL"/>
              </w:rPr>
            </w:pPr>
          </w:p>
        </w:tc>
        <w:tc>
          <w:tcPr>
            <w:tcW w:w="1170" w:type="dxa"/>
          </w:tcPr>
          <w:p w14:paraId="05908EC3" w14:textId="77777777" w:rsidR="006F3EFE" w:rsidRDefault="006F3EFE" w:rsidP="006F3EFE">
            <w:pPr>
              <w:rPr>
                <w:sz w:val="26"/>
                <w:szCs w:val="26"/>
                <w:lang w:val="nl-NL"/>
              </w:rPr>
            </w:pPr>
          </w:p>
        </w:tc>
      </w:tr>
      <w:tr w:rsidR="006F3EFE" w14:paraId="2A4279F8" w14:textId="77777777" w:rsidTr="009B1CD7">
        <w:trPr>
          <w:cantSplit/>
        </w:trPr>
        <w:tc>
          <w:tcPr>
            <w:tcW w:w="648" w:type="dxa"/>
          </w:tcPr>
          <w:p w14:paraId="39136D3B" w14:textId="77777777" w:rsidR="006F3EFE" w:rsidRDefault="006F3EFE" w:rsidP="006F3EFE">
            <w:pPr>
              <w:rPr>
                <w:sz w:val="26"/>
                <w:szCs w:val="26"/>
                <w:lang w:val="nl-NL"/>
              </w:rPr>
            </w:pPr>
          </w:p>
        </w:tc>
        <w:tc>
          <w:tcPr>
            <w:tcW w:w="4309" w:type="dxa"/>
          </w:tcPr>
          <w:p w14:paraId="39524AF3" w14:textId="77777777" w:rsidR="006F3EFE" w:rsidRDefault="006F3EFE" w:rsidP="006F3EFE">
            <w:pPr>
              <w:rPr>
                <w:sz w:val="26"/>
                <w:szCs w:val="26"/>
                <w:lang w:val="nl-NL"/>
              </w:rPr>
            </w:pPr>
          </w:p>
        </w:tc>
        <w:tc>
          <w:tcPr>
            <w:tcW w:w="1170" w:type="dxa"/>
          </w:tcPr>
          <w:p w14:paraId="25120FF1" w14:textId="77777777" w:rsidR="006F3EFE" w:rsidRDefault="006F3EFE" w:rsidP="006F3EFE">
            <w:pPr>
              <w:rPr>
                <w:sz w:val="26"/>
                <w:szCs w:val="26"/>
                <w:lang w:val="nl-NL"/>
              </w:rPr>
            </w:pPr>
          </w:p>
        </w:tc>
        <w:tc>
          <w:tcPr>
            <w:tcW w:w="1303" w:type="dxa"/>
          </w:tcPr>
          <w:p w14:paraId="40FA44DA" w14:textId="77777777" w:rsidR="006F3EFE" w:rsidRDefault="006F3EFE" w:rsidP="006F3EFE">
            <w:pPr>
              <w:rPr>
                <w:sz w:val="26"/>
                <w:szCs w:val="26"/>
                <w:lang w:val="nl-NL"/>
              </w:rPr>
            </w:pPr>
          </w:p>
        </w:tc>
        <w:tc>
          <w:tcPr>
            <w:tcW w:w="1037" w:type="dxa"/>
          </w:tcPr>
          <w:p w14:paraId="5C3030CA" w14:textId="77777777" w:rsidR="006F3EFE" w:rsidRDefault="006F3EFE" w:rsidP="006F3EFE">
            <w:pPr>
              <w:rPr>
                <w:sz w:val="26"/>
                <w:szCs w:val="26"/>
                <w:lang w:val="nl-NL"/>
              </w:rPr>
            </w:pPr>
          </w:p>
        </w:tc>
        <w:tc>
          <w:tcPr>
            <w:tcW w:w="1170" w:type="dxa"/>
          </w:tcPr>
          <w:p w14:paraId="3FCCAE2B" w14:textId="77777777" w:rsidR="006F3EFE" w:rsidRDefault="006F3EFE" w:rsidP="006F3EFE">
            <w:pPr>
              <w:rPr>
                <w:sz w:val="26"/>
                <w:szCs w:val="26"/>
                <w:lang w:val="nl-NL"/>
              </w:rPr>
            </w:pPr>
          </w:p>
        </w:tc>
      </w:tr>
      <w:tr w:rsidR="006F3EFE" w14:paraId="2638A9C7" w14:textId="77777777" w:rsidTr="009B1CD7">
        <w:trPr>
          <w:cantSplit/>
        </w:trPr>
        <w:tc>
          <w:tcPr>
            <w:tcW w:w="648" w:type="dxa"/>
          </w:tcPr>
          <w:p w14:paraId="534DEA79" w14:textId="77777777" w:rsidR="006F3EFE" w:rsidRDefault="006F3EFE" w:rsidP="006F3EFE">
            <w:pPr>
              <w:rPr>
                <w:sz w:val="26"/>
                <w:szCs w:val="26"/>
                <w:lang w:val="nl-NL"/>
              </w:rPr>
            </w:pPr>
          </w:p>
        </w:tc>
        <w:tc>
          <w:tcPr>
            <w:tcW w:w="4309" w:type="dxa"/>
          </w:tcPr>
          <w:p w14:paraId="6F28F374" w14:textId="77777777" w:rsidR="006F3EFE" w:rsidRDefault="006F3EFE" w:rsidP="006F3EFE">
            <w:pPr>
              <w:rPr>
                <w:sz w:val="26"/>
                <w:szCs w:val="26"/>
                <w:lang w:val="nl-NL"/>
              </w:rPr>
            </w:pPr>
          </w:p>
        </w:tc>
        <w:tc>
          <w:tcPr>
            <w:tcW w:w="1170" w:type="dxa"/>
          </w:tcPr>
          <w:p w14:paraId="11109EA2" w14:textId="77777777" w:rsidR="006F3EFE" w:rsidRDefault="006F3EFE" w:rsidP="006F3EFE">
            <w:pPr>
              <w:rPr>
                <w:sz w:val="26"/>
                <w:szCs w:val="26"/>
                <w:lang w:val="nl-NL"/>
              </w:rPr>
            </w:pPr>
          </w:p>
        </w:tc>
        <w:tc>
          <w:tcPr>
            <w:tcW w:w="1303" w:type="dxa"/>
          </w:tcPr>
          <w:p w14:paraId="45A25922" w14:textId="77777777" w:rsidR="006F3EFE" w:rsidRDefault="006F3EFE" w:rsidP="006F3EFE">
            <w:pPr>
              <w:rPr>
                <w:sz w:val="26"/>
                <w:szCs w:val="26"/>
                <w:lang w:val="nl-NL"/>
              </w:rPr>
            </w:pPr>
          </w:p>
        </w:tc>
        <w:tc>
          <w:tcPr>
            <w:tcW w:w="1037" w:type="dxa"/>
          </w:tcPr>
          <w:p w14:paraId="0042549B" w14:textId="77777777" w:rsidR="006F3EFE" w:rsidRDefault="006F3EFE" w:rsidP="006F3EFE">
            <w:pPr>
              <w:rPr>
                <w:sz w:val="26"/>
                <w:szCs w:val="26"/>
                <w:lang w:val="nl-NL"/>
              </w:rPr>
            </w:pPr>
          </w:p>
        </w:tc>
        <w:tc>
          <w:tcPr>
            <w:tcW w:w="1170" w:type="dxa"/>
          </w:tcPr>
          <w:p w14:paraId="0BB47D54" w14:textId="77777777" w:rsidR="006F3EFE" w:rsidRDefault="006F3EFE" w:rsidP="006F3EFE">
            <w:pPr>
              <w:rPr>
                <w:sz w:val="26"/>
                <w:szCs w:val="26"/>
                <w:lang w:val="nl-NL"/>
              </w:rPr>
            </w:pPr>
          </w:p>
        </w:tc>
      </w:tr>
      <w:tr w:rsidR="006F3EFE" w14:paraId="44D5E262" w14:textId="77777777" w:rsidTr="009B1CD7">
        <w:trPr>
          <w:cantSplit/>
        </w:trPr>
        <w:tc>
          <w:tcPr>
            <w:tcW w:w="648" w:type="dxa"/>
          </w:tcPr>
          <w:p w14:paraId="66D60A3A" w14:textId="77777777" w:rsidR="006F3EFE" w:rsidRDefault="006F3EFE" w:rsidP="006F3EFE">
            <w:pPr>
              <w:rPr>
                <w:sz w:val="26"/>
                <w:szCs w:val="26"/>
                <w:lang w:val="nl-NL"/>
              </w:rPr>
            </w:pPr>
          </w:p>
        </w:tc>
        <w:tc>
          <w:tcPr>
            <w:tcW w:w="4309" w:type="dxa"/>
          </w:tcPr>
          <w:p w14:paraId="3C5346F3" w14:textId="77777777" w:rsidR="006F3EFE" w:rsidRDefault="006F3EFE" w:rsidP="006F3EFE">
            <w:pPr>
              <w:rPr>
                <w:sz w:val="26"/>
                <w:szCs w:val="26"/>
                <w:lang w:val="nl-NL"/>
              </w:rPr>
            </w:pPr>
          </w:p>
        </w:tc>
        <w:tc>
          <w:tcPr>
            <w:tcW w:w="1170" w:type="dxa"/>
          </w:tcPr>
          <w:p w14:paraId="61D59B69" w14:textId="77777777" w:rsidR="006F3EFE" w:rsidRDefault="006F3EFE" w:rsidP="006F3EFE">
            <w:pPr>
              <w:rPr>
                <w:sz w:val="26"/>
                <w:szCs w:val="26"/>
                <w:lang w:val="nl-NL"/>
              </w:rPr>
            </w:pPr>
          </w:p>
        </w:tc>
        <w:tc>
          <w:tcPr>
            <w:tcW w:w="1303" w:type="dxa"/>
          </w:tcPr>
          <w:p w14:paraId="5AB801C1" w14:textId="77777777" w:rsidR="006F3EFE" w:rsidRDefault="006F3EFE" w:rsidP="006F3EFE">
            <w:pPr>
              <w:rPr>
                <w:sz w:val="26"/>
                <w:szCs w:val="26"/>
                <w:lang w:val="nl-NL"/>
              </w:rPr>
            </w:pPr>
          </w:p>
        </w:tc>
        <w:tc>
          <w:tcPr>
            <w:tcW w:w="1037" w:type="dxa"/>
          </w:tcPr>
          <w:p w14:paraId="6028378E" w14:textId="77777777" w:rsidR="006F3EFE" w:rsidRDefault="006F3EFE" w:rsidP="006F3EFE">
            <w:pPr>
              <w:rPr>
                <w:sz w:val="26"/>
                <w:szCs w:val="26"/>
                <w:lang w:val="nl-NL"/>
              </w:rPr>
            </w:pPr>
          </w:p>
        </w:tc>
        <w:tc>
          <w:tcPr>
            <w:tcW w:w="1170" w:type="dxa"/>
          </w:tcPr>
          <w:p w14:paraId="01E838C1" w14:textId="77777777" w:rsidR="006F3EFE" w:rsidRDefault="006F3EFE" w:rsidP="006F3EFE">
            <w:pPr>
              <w:rPr>
                <w:sz w:val="26"/>
                <w:szCs w:val="26"/>
                <w:lang w:val="nl-NL"/>
              </w:rPr>
            </w:pPr>
          </w:p>
        </w:tc>
      </w:tr>
      <w:tr w:rsidR="006F3EFE" w14:paraId="59B328D5" w14:textId="77777777" w:rsidTr="009B1CD7">
        <w:trPr>
          <w:cantSplit/>
        </w:trPr>
        <w:tc>
          <w:tcPr>
            <w:tcW w:w="648" w:type="dxa"/>
          </w:tcPr>
          <w:p w14:paraId="5C5AB221" w14:textId="77777777" w:rsidR="006F3EFE" w:rsidRDefault="006F3EFE" w:rsidP="006F3EFE">
            <w:pPr>
              <w:rPr>
                <w:sz w:val="26"/>
                <w:szCs w:val="26"/>
                <w:lang w:val="nl-NL"/>
              </w:rPr>
            </w:pPr>
          </w:p>
        </w:tc>
        <w:tc>
          <w:tcPr>
            <w:tcW w:w="4309" w:type="dxa"/>
          </w:tcPr>
          <w:p w14:paraId="1E707561" w14:textId="77777777" w:rsidR="006F3EFE" w:rsidRDefault="006F3EFE" w:rsidP="006F3EFE">
            <w:pPr>
              <w:rPr>
                <w:sz w:val="26"/>
                <w:szCs w:val="26"/>
                <w:lang w:val="nl-NL"/>
              </w:rPr>
            </w:pPr>
          </w:p>
        </w:tc>
        <w:tc>
          <w:tcPr>
            <w:tcW w:w="1170" w:type="dxa"/>
          </w:tcPr>
          <w:p w14:paraId="5B53D876" w14:textId="77777777" w:rsidR="006F3EFE" w:rsidRDefault="006F3EFE" w:rsidP="006F3EFE">
            <w:pPr>
              <w:rPr>
                <w:sz w:val="26"/>
                <w:szCs w:val="26"/>
                <w:lang w:val="nl-NL"/>
              </w:rPr>
            </w:pPr>
          </w:p>
        </w:tc>
        <w:tc>
          <w:tcPr>
            <w:tcW w:w="1303" w:type="dxa"/>
          </w:tcPr>
          <w:p w14:paraId="3AA418FC" w14:textId="77777777" w:rsidR="006F3EFE" w:rsidRDefault="006F3EFE" w:rsidP="006F3EFE">
            <w:pPr>
              <w:rPr>
                <w:sz w:val="26"/>
                <w:szCs w:val="26"/>
                <w:lang w:val="nl-NL"/>
              </w:rPr>
            </w:pPr>
          </w:p>
        </w:tc>
        <w:tc>
          <w:tcPr>
            <w:tcW w:w="1037" w:type="dxa"/>
          </w:tcPr>
          <w:p w14:paraId="445F4786" w14:textId="77777777" w:rsidR="006F3EFE" w:rsidRDefault="006F3EFE" w:rsidP="006F3EFE">
            <w:pPr>
              <w:rPr>
                <w:sz w:val="26"/>
                <w:szCs w:val="26"/>
                <w:lang w:val="nl-NL"/>
              </w:rPr>
            </w:pPr>
          </w:p>
        </w:tc>
        <w:tc>
          <w:tcPr>
            <w:tcW w:w="1170" w:type="dxa"/>
          </w:tcPr>
          <w:p w14:paraId="1647C091" w14:textId="77777777" w:rsidR="006F3EFE" w:rsidRDefault="006F3EFE" w:rsidP="006F3EFE">
            <w:pPr>
              <w:rPr>
                <w:sz w:val="26"/>
                <w:szCs w:val="26"/>
                <w:lang w:val="nl-NL"/>
              </w:rPr>
            </w:pPr>
          </w:p>
        </w:tc>
      </w:tr>
      <w:tr w:rsidR="006F3EFE" w14:paraId="02080A12" w14:textId="77777777" w:rsidTr="009B1CD7">
        <w:trPr>
          <w:cantSplit/>
        </w:trPr>
        <w:tc>
          <w:tcPr>
            <w:tcW w:w="648" w:type="dxa"/>
          </w:tcPr>
          <w:p w14:paraId="49324906" w14:textId="77777777" w:rsidR="006F3EFE" w:rsidRDefault="006F3EFE" w:rsidP="006F3EFE">
            <w:pPr>
              <w:rPr>
                <w:sz w:val="26"/>
                <w:szCs w:val="26"/>
                <w:lang w:val="nl-NL"/>
              </w:rPr>
            </w:pPr>
          </w:p>
        </w:tc>
        <w:tc>
          <w:tcPr>
            <w:tcW w:w="4309" w:type="dxa"/>
          </w:tcPr>
          <w:p w14:paraId="29283642" w14:textId="77777777" w:rsidR="006F3EFE" w:rsidRDefault="006F3EFE" w:rsidP="006F3EFE">
            <w:pPr>
              <w:rPr>
                <w:sz w:val="26"/>
                <w:szCs w:val="26"/>
                <w:lang w:val="nl-NL"/>
              </w:rPr>
            </w:pPr>
          </w:p>
        </w:tc>
        <w:tc>
          <w:tcPr>
            <w:tcW w:w="1170" w:type="dxa"/>
          </w:tcPr>
          <w:p w14:paraId="06B65BF8" w14:textId="77777777" w:rsidR="006F3EFE" w:rsidRDefault="006F3EFE" w:rsidP="006F3EFE">
            <w:pPr>
              <w:rPr>
                <w:sz w:val="26"/>
                <w:szCs w:val="26"/>
                <w:lang w:val="nl-NL"/>
              </w:rPr>
            </w:pPr>
          </w:p>
        </w:tc>
        <w:tc>
          <w:tcPr>
            <w:tcW w:w="1303" w:type="dxa"/>
          </w:tcPr>
          <w:p w14:paraId="1CF2F257" w14:textId="77777777" w:rsidR="006F3EFE" w:rsidRDefault="006F3EFE" w:rsidP="006F3EFE">
            <w:pPr>
              <w:rPr>
                <w:sz w:val="26"/>
                <w:szCs w:val="26"/>
                <w:lang w:val="nl-NL"/>
              </w:rPr>
            </w:pPr>
          </w:p>
        </w:tc>
        <w:tc>
          <w:tcPr>
            <w:tcW w:w="1037" w:type="dxa"/>
          </w:tcPr>
          <w:p w14:paraId="2F47C4C1" w14:textId="77777777" w:rsidR="006F3EFE" w:rsidRDefault="006F3EFE" w:rsidP="006F3EFE">
            <w:pPr>
              <w:rPr>
                <w:sz w:val="26"/>
                <w:szCs w:val="26"/>
                <w:lang w:val="nl-NL"/>
              </w:rPr>
            </w:pPr>
          </w:p>
        </w:tc>
        <w:tc>
          <w:tcPr>
            <w:tcW w:w="1170" w:type="dxa"/>
          </w:tcPr>
          <w:p w14:paraId="6F53EF16" w14:textId="77777777" w:rsidR="006F3EFE" w:rsidRDefault="006F3EFE" w:rsidP="006F3EFE">
            <w:pPr>
              <w:rPr>
                <w:sz w:val="26"/>
                <w:szCs w:val="26"/>
                <w:lang w:val="nl-NL"/>
              </w:rPr>
            </w:pPr>
          </w:p>
        </w:tc>
      </w:tr>
      <w:tr w:rsidR="006F3EFE" w14:paraId="4F87738A" w14:textId="77777777" w:rsidTr="009B1CD7">
        <w:trPr>
          <w:cantSplit/>
        </w:trPr>
        <w:tc>
          <w:tcPr>
            <w:tcW w:w="648" w:type="dxa"/>
          </w:tcPr>
          <w:p w14:paraId="0976F762" w14:textId="77777777" w:rsidR="006F3EFE" w:rsidRDefault="006F3EFE" w:rsidP="006F3EFE">
            <w:pPr>
              <w:rPr>
                <w:sz w:val="26"/>
                <w:szCs w:val="26"/>
                <w:lang w:val="nl-NL"/>
              </w:rPr>
            </w:pPr>
          </w:p>
        </w:tc>
        <w:tc>
          <w:tcPr>
            <w:tcW w:w="4309" w:type="dxa"/>
          </w:tcPr>
          <w:p w14:paraId="33FD2FD7" w14:textId="77777777" w:rsidR="006F3EFE" w:rsidRDefault="006F3EFE" w:rsidP="006F3EFE">
            <w:pPr>
              <w:rPr>
                <w:sz w:val="26"/>
                <w:szCs w:val="26"/>
                <w:lang w:val="nl-NL"/>
              </w:rPr>
            </w:pPr>
          </w:p>
        </w:tc>
        <w:tc>
          <w:tcPr>
            <w:tcW w:w="1170" w:type="dxa"/>
          </w:tcPr>
          <w:p w14:paraId="13210F49" w14:textId="77777777" w:rsidR="006F3EFE" w:rsidRDefault="006F3EFE" w:rsidP="006F3EFE">
            <w:pPr>
              <w:rPr>
                <w:sz w:val="26"/>
                <w:szCs w:val="26"/>
                <w:lang w:val="nl-NL"/>
              </w:rPr>
            </w:pPr>
          </w:p>
        </w:tc>
        <w:tc>
          <w:tcPr>
            <w:tcW w:w="1303" w:type="dxa"/>
          </w:tcPr>
          <w:p w14:paraId="765412FC" w14:textId="77777777" w:rsidR="006F3EFE" w:rsidRDefault="006F3EFE" w:rsidP="006F3EFE">
            <w:pPr>
              <w:rPr>
                <w:sz w:val="26"/>
                <w:szCs w:val="26"/>
                <w:lang w:val="nl-NL"/>
              </w:rPr>
            </w:pPr>
          </w:p>
        </w:tc>
        <w:tc>
          <w:tcPr>
            <w:tcW w:w="1037" w:type="dxa"/>
          </w:tcPr>
          <w:p w14:paraId="12693D3B" w14:textId="77777777" w:rsidR="006F3EFE" w:rsidRDefault="006F3EFE" w:rsidP="006F3EFE">
            <w:pPr>
              <w:rPr>
                <w:sz w:val="26"/>
                <w:szCs w:val="26"/>
                <w:lang w:val="nl-NL"/>
              </w:rPr>
            </w:pPr>
          </w:p>
        </w:tc>
        <w:tc>
          <w:tcPr>
            <w:tcW w:w="1170" w:type="dxa"/>
          </w:tcPr>
          <w:p w14:paraId="6A5EBD0C" w14:textId="77777777" w:rsidR="006F3EFE" w:rsidRDefault="006F3EFE" w:rsidP="006F3EFE">
            <w:pPr>
              <w:rPr>
                <w:sz w:val="26"/>
                <w:szCs w:val="26"/>
                <w:lang w:val="nl-NL"/>
              </w:rPr>
            </w:pPr>
          </w:p>
        </w:tc>
      </w:tr>
      <w:tr w:rsidR="006F3EFE" w14:paraId="1AAD054C" w14:textId="77777777" w:rsidTr="009B1CD7">
        <w:trPr>
          <w:cantSplit/>
        </w:trPr>
        <w:tc>
          <w:tcPr>
            <w:tcW w:w="648" w:type="dxa"/>
            <w:tcBorders>
              <w:bottom w:val="nil"/>
            </w:tcBorders>
          </w:tcPr>
          <w:p w14:paraId="1A684A7B" w14:textId="77777777" w:rsidR="006F3EFE" w:rsidRDefault="006F3EFE" w:rsidP="006F3EFE">
            <w:pPr>
              <w:rPr>
                <w:sz w:val="26"/>
                <w:szCs w:val="26"/>
                <w:lang w:val="nl-NL"/>
              </w:rPr>
            </w:pPr>
          </w:p>
        </w:tc>
        <w:tc>
          <w:tcPr>
            <w:tcW w:w="4309" w:type="dxa"/>
          </w:tcPr>
          <w:p w14:paraId="2DFDFFE4" w14:textId="77777777" w:rsidR="006F3EFE" w:rsidRDefault="006F3EFE" w:rsidP="006F3EFE">
            <w:pPr>
              <w:rPr>
                <w:sz w:val="26"/>
                <w:szCs w:val="26"/>
                <w:lang w:val="nl-NL"/>
              </w:rPr>
            </w:pPr>
          </w:p>
        </w:tc>
        <w:tc>
          <w:tcPr>
            <w:tcW w:w="1170" w:type="dxa"/>
          </w:tcPr>
          <w:p w14:paraId="044E91F1" w14:textId="77777777" w:rsidR="006F3EFE" w:rsidRDefault="006F3EFE" w:rsidP="006F3EFE">
            <w:pPr>
              <w:rPr>
                <w:sz w:val="26"/>
                <w:szCs w:val="26"/>
                <w:lang w:val="nl-NL"/>
              </w:rPr>
            </w:pPr>
          </w:p>
        </w:tc>
        <w:tc>
          <w:tcPr>
            <w:tcW w:w="1303" w:type="dxa"/>
          </w:tcPr>
          <w:p w14:paraId="5541824C" w14:textId="77777777" w:rsidR="006F3EFE" w:rsidRDefault="006F3EFE" w:rsidP="006F3EFE">
            <w:pPr>
              <w:rPr>
                <w:sz w:val="26"/>
                <w:szCs w:val="26"/>
                <w:lang w:val="nl-NL"/>
              </w:rPr>
            </w:pPr>
          </w:p>
        </w:tc>
        <w:tc>
          <w:tcPr>
            <w:tcW w:w="1037" w:type="dxa"/>
          </w:tcPr>
          <w:p w14:paraId="4D307CD8" w14:textId="77777777" w:rsidR="006F3EFE" w:rsidRDefault="006F3EFE" w:rsidP="006F3EFE">
            <w:pPr>
              <w:rPr>
                <w:sz w:val="26"/>
                <w:szCs w:val="26"/>
                <w:lang w:val="nl-NL"/>
              </w:rPr>
            </w:pPr>
          </w:p>
        </w:tc>
        <w:tc>
          <w:tcPr>
            <w:tcW w:w="1170" w:type="dxa"/>
          </w:tcPr>
          <w:p w14:paraId="58323F23" w14:textId="77777777" w:rsidR="006F3EFE" w:rsidRDefault="006F3EFE" w:rsidP="006F3EFE">
            <w:pPr>
              <w:rPr>
                <w:sz w:val="26"/>
                <w:szCs w:val="26"/>
                <w:lang w:val="nl-NL"/>
              </w:rPr>
            </w:pPr>
          </w:p>
        </w:tc>
      </w:tr>
      <w:tr w:rsidR="006F3EFE" w14:paraId="18A499A2" w14:textId="77777777" w:rsidTr="009B1CD7">
        <w:trPr>
          <w:cantSplit/>
        </w:trPr>
        <w:tc>
          <w:tcPr>
            <w:tcW w:w="648" w:type="dxa"/>
            <w:tcBorders>
              <w:right w:val="nil"/>
            </w:tcBorders>
          </w:tcPr>
          <w:p w14:paraId="7AB0F771" w14:textId="77777777" w:rsidR="006F3EFE" w:rsidRDefault="006F3EFE" w:rsidP="006F3EFE">
            <w:pPr>
              <w:rPr>
                <w:sz w:val="26"/>
                <w:szCs w:val="26"/>
                <w:lang w:val="nl-NL"/>
              </w:rPr>
            </w:pPr>
          </w:p>
        </w:tc>
        <w:tc>
          <w:tcPr>
            <w:tcW w:w="4309" w:type="dxa"/>
            <w:tcBorders>
              <w:left w:val="nil"/>
            </w:tcBorders>
          </w:tcPr>
          <w:p w14:paraId="7211AB26" w14:textId="77777777" w:rsidR="006F3EFE" w:rsidRPr="00E7298C" w:rsidRDefault="006F3EFE" w:rsidP="006F3EFE">
            <w:pPr>
              <w:keepNext/>
              <w:spacing w:before="240" w:after="60"/>
              <w:outlineLvl w:val="1"/>
              <w:rPr>
                <w:b/>
                <w:bCs/>
                <w:iCs/>
                <w:sz w:val="26"/>
                <w:szCs w:val="26"/>
                <w:lang w:val="nl-NL" w:bidi="en-US"/>
              </w:rPr>
            </w:pPr>
            <w:r w:rsidRPr="00E7298C">
              <w:rPr>
                <w:b/>
                <w:bCs/>
                <w:iCs/>
                <w:sz w:val="26"/>
                <w:szCs w:val="26"/>
                <w:lang w:val="nl-NL" w:bidi="en-US"/>
              </w:rPr>
              <w:t xml:space="preserve">Cộng                                             </w:t>
            </w:r>
          </w:p>
        </w:tc>
        <w:tc>
          <w:tcPr>
            <w:tcW w:w="1170" w:type="dxa"/>
          </w:tcPr>
          <w:p w14:paraId="2ADFCFCF" w14:textId="77777777" w:rsidR="006F3EFE" w:rsidRDefault="006F3EFE" w:rsidP="006F3EFE">
            <w:pPr>
              <w:rPr>
                <w:sz w:val="26"/>
                <w:szCs w:val="26"/>
                <w:lang w:val="nl-NL"/>
              </w:rPr>
            </w:pPr>
          </w:p>
        </w:tc>
        <w:tc>
          <w:tcPr>
            <w:tcW w:w="1303" w:type="dxa"/>
          </w:tcPr>
          <w:p w14:paraId="67340D8A" w14:textId="77777777" w:rsidR="006F3EFE" w:rsidRDefault="006F3EFE" w:rsidP="006F3EFE">
            <w:pPr>
              <w:rPr>
                <w:sz w:val="26"/>
                <w:szCs w:val="26"/>
                <w:lang w:val="nl-NL"/>
              </w:rPr>
            </w:pPr>
          </w:p>
        </w:tc>
        <w:tc>
          <w:tcPr>
            <w:tcW w:w="1037" w:type="dxa"/>
          </w:tcPr>
          <w:p w14:paraId="52F86310" w14:textId="77777777" w:rsidR="006F3EFE" w:rsidRDefault="006F3EFE" w:rsidP="006F3EFE">
            <w:pPr>
              <w:rPr>
                <w:sz w:val="26"/>
                <w:szCs w:val="26"/>
                <w:lang w:val="nl-NL"/>
              </w:rPr>
            </w:pPr>
          </w:p>
        </w:tc>
        <w:tc>
          <w:tcPr>
            <w:tcW w:w="1170" w:type="dxa"/>
          </w:tcPr>
          <w:p w14:paraId="1DFD474A" w14:textId="77777777" w:rsidR="006F3EFE" w:rsidRDefault="006F3EFE" w:rsidP="006F3EFE">
            <w:pPr>
              <w:rPr>
                <w:sz w:val="26"/>
                <w:szCs w:val="26"/>
                <w:lang w:val="nl-NL"/>
              </w:rPr>
            </w:pPr>
          </w:p>
        </w:tc>
      </w:tr>
    </w:tbl>
    <w:p w14:paraId="7DA694B8" w14:textId="77777777" w:rsidR="006F3EFE" w:rsidRPr="009B1CD7" w:rsidRDefault="006F3EFE" w:rsidP="009B1CD7">
      <w:pPr>
        <w:ind w:firstLine="567"/>
        <w:rPr>
          <w:b/>
          <w:sz w:val="26"/>
          <w:szCs w:val="26"/>
          <w:lang w:val="nl-NL"/>
        </w:rPr>
      </w:pPr>
      <w:r>
        <w:rPr>
          <w:sz w:val="26"/>
          <w:szCs w:val="26"/>
          <w:lang w:val="nl-NL"/>
        </w:rPr>
        <w:br w:type="page"/>
      </w:r>
      <w:r w:rsidRPr="009B1CD7">
        <w:rPr>
          <w:b/>
          <w:sz w:val="26"/>
          <w:szCs w:val="26"/>
          <w:lang w:val="nl-NL"/>
        </w:rPr>
        <w:lastRenderedPageBreak/>
        <w:t>Khoản 2. Nguyên vật liệu, năng lượng</w:t>
      </w:r>
    </w:p>
    <w:p w14:paraId="7AA451DF" w14:textId="77777777" w:rsidR="006F3EFE" w:rsidRDefault="006F3EFE" w:rsidP="006F3EFE">
      <w:pPr>
        <w:rPr>
          <w:sz w:val="26"/>
          <w:szCs w:val="26"/>
          <w:lang w:val="nl-NL"/>
        </w:rPr>
      </w:pPr>
    </w:p>
    <w:tbl>
      <w:tblPr>
        <w:tblW w:w="957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2182"/>
        <w:gridCol w:w="990"/>
        <w:gridCol w:w="889"/>
        <w:gridCol w:w="815"/>
        <w:gridCol w:w="1075"/>
        <w:gridCol w:w="8"/>
        <w:gridCol w:w="982"/>
        <w:gridCol w:w="8"/>
        <w:gridCol w:w="982"/>
        <w:gridCol w:w="8"/>
        <w:gridCol w:w="982"/>
        <w:gridCol w:w="8"/>
      </w:tblGrid>
      <w:tr w:rsidR="006F3EFE" w14:paraId="702DCCEB" w14:textId="77777777" w:rsidTr="009B1CD7">
        <w:trPr>
          <w:gridAfter w:val="1"/>
          <w:wAfter w:w="8" w:type="dxa"/>
          <w:cantSplit/>
        </w:trPr>
        <w:tc>
          <w:tcPr>
            <w:tcW w:w="648" w:type="dxa"/>
            <w:vMerge w:val="restart"/>
            <w:vAlign w:val="center"/>
          </w:tcPr>
          <w:p w14:paraId="0CE5E21C" w14:textId="77777777" w:rsidR="006F3EFE" w:rsidRPr="009B1CD7" w:rsidRDefault="006F3EFE" w:rsidP="006F3EFE">
            <w:pPr>
              <w:jc w:val="center"/>
              <w:rPr>
                <w:b/>
                <w:sz w:val="26"/>
                <w:szCs w:val="26"/>
                <w:lang w:val="nl-NL"/>
              </w:rPr>
            </w:pPr>
            <w:r w:rsidRPr="009B1CD7">
              <w:rPr>
                <w:b/>
                <w:sz w:val="26"/>
                <w:szCs w:val="26"/>
                <w:lang w:val="nl-NL"/>
              </w:rPr>
              <w:t>TT</w:t>
            </w:r>
          </w:p>
        </w:tc>
        <w:tc>
          <w:tcPr>
            <w:tcW w:w="2182" w:type="dxa"/>
            <w:vMerge w:val="restart"/>
            <w:vAlign w:val="center"/>
          </w:tcPr>
          <w:p w14:paraId="6A1FF6A7" w14:textId="77777777" w:rsidR="006F3EFE" w:rsidRPr="009B1CD7" w:rsidRDefault="006F3EFE" w:rsidP="006F3EFE">
            <w:pPr>
              <w:jc w:val="center"/>
              <w:rPr>
                <w:b/>
                <w:sz w:val="26"/>
                <w:szCs w:val="26"/>
                <w:lang w:val="nl-NL"/>
              </w:rPr>
            </w:pPr>
            <w:r w:rsidRPr="009B1CD7">
              <w:rPr>
                <w:b/>
                <w:sz w:val="26"/>
                <w:szCs w:val="26"/>
                <w:lang w:val="nl-NL"/>
              </w:rPr>
              <w:t>Nội dung</w:t>
            </w:r>
          </w:p>
        </w:tc>
        <w:tc>
          <w:tcPr>
            <w:tcW w:w="990" w:type="dxa"/>
            <w:vMerge w:val="restart"/>
            <w:vAlign w:val="center"/>
          </w:tcPr>
          <w:p w14:paraId="6746647E" w14:textId="77777777" w:rsidR="006F3EFE" w:rsidRPr="009B1CD7" w:rsidRDefault="006F3EFE" w:rsidP="006F3EFE">
            <w:pPr>
              <w:jc w:val="center"/>
              <w:rPr>
                <w:b/>
                <w:sz w:val="26"/>
                <w:szCs w:val="26"/>
                <w:lang w:val="nl-NL"/>
              </w:rPr>
            </w:pPr>
            <w:r w:rsidRPr="009B1CD7">
              <w:rPr>
                <w:b/>
                <w:sz w:val="26"/>
                <w:szCs w:val="26"/>
                <w:lang w:val="nl-NL"/>
              </w:rPr>
              <w:t>Đơn vị tính</w:t>
            </w:r>
          </w:p>
        </w:tc>
        <w:tc>
          <w:tcPr>
            <w:tcW w:w="889" w:type="dxa"/>
            <w:vMerge w:val="restart"/>
            <w:vAlign w:val="center"/>
          </w:tcPr>
          <w:p w14:paraId="128A3155" w14:textId="77777777" w:rsidR="006F3EFE" w:rsidRPr="009B1CD7" w:rsidRDefault="006F3EFE" w:rsidP="006F3EFE">
            <w:pPr>
              <w:jc w:val="center"/>
              <w:rPr>
                <w:b/>
                <w:sz w:val="26"/>
                <w:szCs w:val="26"/>
                <w:lang w:val="nl-NL"/>
              </w:rPr>
            </w:pPr>
            <w:r w:rsidRPr="009B1CD7">
              <w:rPr>
                <w:b/>
                <w:sz w:val="26"/>
                <w:szCs w:val="26"/>
                <w:lang w:val="nl-NL"/>
              </w:rPr>
              <w:t>Số lượng</w:t>
            </w:r>
          </w:p>
        </w:tc>
        <w:tc>
          <w:tcPr>
            <w:tcW w:w="815" w:type="dxa"/>
            <w:vMerge w:val="restart"/>
            <w:vAlign w:val="center"/>
          </w:tcPr>
          <w:p w14:paraId="5A935182" w14:textId="77777777" w:rsidR="006F3EFE" w:rsidRPr="009B1CD7" w:rsidRDefault="006F3EFE" w:rsidP="006F3EFE">
            <w:pPr>
              <w:jc w:val="center"/>
              <w:rPr>
                <w:b/>
                <w:sz w:val="26"/>
                <w:szCs w:val="26"/>
                <w:lang w:val="nl-NL"/>
              </w:rPr>
            </w:pPr>
            <w:r w:rsidRPr="009B1CD7">
              <w:rPr>
                <w:b/>
                <w:sz w:val="26"/>
                <w:szCs w:val="26"/>
                <w:lang w:val="nl-NL"/>
              </w:rPr>
              <w:t>Đơn giá</w:t>
            </w:r>
          </w:p>
        </w:tc>
        <w:tc>
          <w:tcPr>
            <w:tcW w:w="1075" w:type="dxa"/>
            <w:vMerge w:val="restart"/>
            <w:vAlign w:val="center"/>
          </w:tcPr>
          <w:p w14:paraId="60AADAF1" w14:textId="77777777" w:rsidR="006F3EFE" w:rsidRPr="009B1CD7" w:rsidRDefault="006F3EFE" w:rsidP="006F3EFE">
            <w:pPr>
              <w:jc w:val="center"/>
              <w:rPr>
                <w:b/>
                <w:sz w:val="26"/>
                <w:szCs w:val="26"/>
                <w:lang w:val="nl-NL"/>
              </w:rPr>
            </w:pPr>
            <w:r w:rsidRPr="009B1CD7">
              <w:rPr>
                <w:b/>
                <w:sz w:val="26"/>
                <w:szCs w:val="26"/>
                <w:lang w:val="nl-NL"/>
              </w:rPr>
              <w:t>Thành tiền</w:t>
            </w:r>
          </w:p>
        </w:tc>
        <w:tc>
          <w:tcPr>
            <w:tcW w:w="2970" w:type="dxa"/>
            <w:gridSpan w:val="6"/>
            <w:vAlign w:val="center"/>
          </w:tcPr>
          <w:p w14:paraId="159E2CEA" w14:textId="77777777" w:rsidR="006F3EFE" w:rsidRPr="009B1CD7" w:rsidRDefault="006F3EFE" w:rsidP="006F3EFE">
            <w:pPr>
              <w:jc w:val="center"/>
              <w:rPr>
                <w:b/>
                <w:sz w:val="26"/>
                <w:szCs w:val="26"/>
                <w:lang w:val="nl-NL"/>
              </w:rPr>
            </w:pPr>
            <w:r w:rsidRPr="009B1CD7">
              <w:rPr>
                <w:b/>
                <w:sz w:val="26"/>
                <w:szCs w:val="26"/>
                <w:lang w:val="nl-NL"/>
              </w:rPr>
              <w:t>Nguồn vốn</w:t>
            </w:r>
          </w:p>
        </w:tc>
      </w:tr>
      <w:tr w:rsidR="006F3EFE" w14:paraId="02985C5F" w14:textId="77777777" w:rsidTr="009B1CD7">
        <w:trPr>
          <w:gridAfter w:val="1"/>
          <w:wAfter w:w="8" w:type="dxa"/>
          <w:cantSplit/>
        </w:trPr>
        <w:tc>
          <w:tcPr>
            <w:tcW w:w="648" w:type="dxa"/>
            <w:vMerge/>
            <w:vAlign w:val="center"/>
          </w:tcPr>
          <w:p w14:paraId="281B5141" w14:textId="77777777" w:rsidR="006F3EFE" w:rsidRPr="009B1CD7" w:rsidRDefault="006F3EFE" w:rsidP="006F3EFE">
            <w:pPr>
              <w:jc w:val="center"/>
              <w:rPr>
                <w:sz w:val="26"/>
                <w:szCs w:val="26"/>
                <w:lang w:val="nl-NL"/>
              </w:rPr>
            </w:pPr>
          </w:p>
        </w:tc>
        <w:tc>
          <w:tcPr>
            <w:tcW w:w="2182" w:type="dxa"/>
            <w:vMerge/>
            <w:vAlign w:val="center"/>
          </w:tcPr>
          <w:p w14:paraId="3B08E415" w14:textId="77777777" w:rsidR="006F3EFE" w:rsidRPr="009B1CD7" w:rsidRDefault="006F3EFE" w:rsidP="006F3EFE">
            <w:pPr>
              <w:jc w:val="center"/>
              <w:rPr>
                <w:sz w:val="26"/>
                <w:szCs w:val="26"/>
                <w:lang w:val="nl-NL"/>
              </w:rPr>
            </w:pPr>
          </w:p>
        </w:tc>
        <w:tc>
          <w:tcPr>
            <w:tcW w:w="990" w:type="dxa"/>
            <w:vMerge/>
            <w:vAlign w:val="center"/>
          </w:tcPr>
          <w:p w14:paraId="5F22DFAE" w14:textId="77777777" w:rsidR="006F3EFE" w:rsidRPr="009B1CD7" w:rsidRDefault="006F3EFE" w:rsidP="006F3EFE">
            <w:pPr>
              <w:jc w:val="center"/>
              <w:rPr>
                <w:sz w:val="26"/>
                <w:szCs w:val="26"/>
                <w:lang w:val="nl-NL"/>
              </w:rPr>
            </w:pPr>
          </w:p>
        </w:tc>
        <w:tc>
          <w:tcPr>
            <w:tcW w:w="889" w:type="dxa"/>
            <w:vMerge/>
            <w:vAlign w:val="center"/>
          </w:tcPr>
          <w:p w14:paraId="57EBFF2F" w14:textId="77777777" w:rsidR="006F3EFE" w:rsidRPr="009B1CD7" w:rsidRDefault="006F3EFE" w:rsidP="006F3EFE">
            <w:pPr>
              <w:jc w:val="center"/>
              <w:rPr>
                <w:sz w:val="26"/>
                <w:szCs w:val="26"/>
                <w:lang w:val="nl-NL"/>
              </w:rPr>
            </w:pPr>
          </w:p>
        </w:tc>
        <w:tc>
          <w:tcPr>
            <w:tcW w:w="815" w:type="dxa"/>
            <w:vMerge/>
            <w:vAlign w:val="center"/>
          </w:tcPr>
          <w:p w14:paraId="13A99A46" w14:textId="77777777" w:rsidR="006F3EFE" w:rsidRPr="009B1CD7" w:rsidRDefault="006F3EFE" w:rsidP="006F3EFE">
            <w:pPr>
              <w:jc w:val="center"/>
              <w:rPr>
                <w:sz w:val="26"/>
                <w:szCs w:val="26"/>
                <w:lang w:val="nl-NL"/>
              </w:rPr>
            </w:pPr>
          </w:p>
        </w:tc>
        <w:tc>
          <w:tcPr>
            <w:tcW w:w="1075" w:type="dxa"/>
            <w:vMerge/>
            <w:vAlign w:val="center"/>
          </w:tcPr>
          <w:p w14:paraId="6C902DFE" w14:textId="77777777" w:rsidR="006F3EFE" w:rsidRPr="009B1CD7" w:rsidRDefault="006F3EFE" w:rsidP="006F3EFE">
            <w:pPr>
              <w:jc w:val="center"/>
              <w:rPr>
                <w:sz w:val="26"/>
                <w:szCs w:val="26"/>
                <w:lang w:val="nl-NL"/>
              </w:rPr>
            </w:pPr>
          </w:p>
        </w:tc>
        <w:tc>
          <w:tcPr>
            <w:tcW w:w="990" w:type="dxa"/>
            <w:gridSpan w:val="2"/>
            <w:vAlign w:val="center"/>
          </w:tcPr>
          <w:p w14:paraId="40D66D38" w14:textId="77777777" w:rsidR="008E645F" w:rsidRPr="009B1CD7" w:rsidRDefault="006F3EFE" w:rsidP="006F3EFE">
            <w:pPr>
              <w:jc w:val="center"/>
              <w:rPr>
                <w:b/>
                <w:sz w:val="26"/>
                <w:szCs w:val="26"/>
                <w:lang w:val="nl-NL"/>
              </w:rPr>
            </w:pPr>
            <w:r w:rsidRPr="009B1CD7">
              <w:rPr>
                <w:b/>
                <w:sz w:val="26"/>
                <w:szCs w:val="26"/>
                <w:lang w:val="nl-NL"/>
              </w:rPr>
              <w:t>NS</w:t>
            </w:r>
          </w:p>
          <w:p w14:paraId="72415CCF" w14:textId="46AEF414" w:rsidR="006F3EFE" w:rsidRPr="009B1CD7" w:rsidRDefault="006F3EFE" w:rsidP="006F3EFE">
            <w:pPr>
              <w:jc w:val="center"/>
              <w:rPr>
                <w:b/>
                <w:sz w:val="26"/>
                <w:szCs w:val="26"/>
                <w:lang w:val="nl-NL"/>
              </w:rPr>
            </w:pPr>
            <w:r w:rsidRPr="009B1CD7">
              <w:rPr>
                <w:b/>
                <w:sz w:val="26"/>
                <w:szCs w:val="26"/>
                <w:lang w:val="nl-NL"/>
              </w:rPr>
              <w:t>SNKH</w:t>
            </w:r>
          </w:p>
        </w:tc>
        <w:tc>
          <w:tcPr>
            <w:tcW w:w="990" w:type="dxa"/>
            <w:gridSpan w:val="2"/>
            <w:vAlign w:val="center"/>
          </w:tcPr>
          <w:p w14:paraId="509274FF" w14:textId="77777777" w:rsidR="006F3EFE" w:rsidRPr="009B1CD7" w:rsidRDefault="006F3EFE" w:rsidP="006F3EFE">
            <w:pPr>
              <w:jc w:val="center"/>
              <w:rPr>
                <w:b/>
                <w:sz w:val="26"/>
                <w:szCs w:val="26"/>
                <w:lang w:val="nl-NL"/>
              </w:rPr>
            </w:pPr>
            <w:r w:rsidRPr="009B1CD7">
              <w:rPr>
                <w:b/>
                <w:sz w:val="26"/>
                <w:szCs w:val="26"/>
                <w:lang w:val="nl-NL"/>
              </w:rPr>
              <w:t>Tài trợ</w:t>
            </w:r>
          </w:p>
        </w:tc>
        <w:tc>
          <w:tcPr>
            <w:tcW w:w="990" w:type="dxa"/>
            <w:gridSpan w:val="2"/>
            <w:vAlign w:val="center"/>
          </w:tcPr>
          <w:p w14:paraId="1D9F47F6" w14:textId="77777777" w:rsidR="006F3EFE" w:rsidRPr="009B1CD7" w:rsidRDefault="006F3EFE" w:rsidP="006F3EFE">
            <w:pPr>
              <w:jc w:val="center"/>
              <w:rPr>
                <w:b/>
                <w:sz w:val="26"/>
                <w:szCs w:val="26"/>
                <w:lang w:val="nl-NL"/>
              </w:rPr>
            </w:pPr>
            <w:r w:rsidRPr="009B1CD7">
              <w:rPr>
                <w:b/>
                <w:sz w:val="26"/>
                <w:szCs w:val="26"/>
                <w:lang w:val="nl-NL"/>
              </w:rPr>
              <w:t>Khác</w:t>
            </w:r>
          </w:p>
        </w:tc>
      </w:tr>
      <w:tr w:rsidR="006F3EFE" w14:paraId="12C2CCDE" w14:textId="77777777" w:rsidTr="009B1CD7">
        <w:trPr>
          <w:gridAfter w:val="1"/>
          <w:wAfter w:w="8" w:type="dxa"/>
        </w:trPr>
        <w:tc>
          <w:tcPr>
            <w:tcW w:w="648" w:type="dxa"/>
          </w:tcPr>
          <w:p w14:paraId="2A1C5E3D" w14:textId="77777777" w:rsidR="006F3EFE" w:rsidRPr="009B1CD7" w:rsidRDefault="006F3EFE" w:rsidP="009B1CD7">
            <w:pPr>
              <w:spacing w:before="40" w:after="40"/>
              <w:rPr>
                <w:sz w:val="26"/>
                <w:szCs w:val="26"/>
                <w:lang w:val="nl-NL"/>
              </w:rPr>
            </w:pPr>
            <w:r w:rsidRPr="009B1CD7">
              <w:rPr>
                <w:sz w:val="26"/>
                <w:szCs w:val="26"/>
                <w:lang w:val="nl-NL"/>
              </w:rPr>
              <w:t>2.1</w:t>
            </w:r>
          </w:p>
        </w:tc>
        <w:tc>
          <w:tcPr>
            <w:tcW w:w="2182" w:type="dxa"/>
          </w:tcPr>
          <w:p w14:paraId="1D5806B5" w14:textId="77777777" w:rsidR="006F3EFE" w:rsidRPr="009B1CD7" w:rsidRDefault="006F3EFE" w:rsidP="009B1CD7">
            <w:pPr>
              <w:spacing w:before="40" w:after="40"/>
              <w:rPr>
                <w:sz w:val="26"/>
                <w:szCs w:val="26"/>
                <w:lang w:val="nl-NL"/>
              </w:rPr>
            </w:pPr>
            <w:r w:rsidRPr="009B1CD7">
              <w:rPr>
                <w:sz w:val="26"/>
                <w:szCs w:val="26"/>
                <w:lang w:val="nl-NL"/>
              </w:rPr>
              <w:t>Nguyên, vật liệu</w:t>
            </w:r>
          </w:p>
        </w:tc>
        <w:tc>
          <w:tcPr>
            <w:tcW w:w="990" w:type="dxa"/>
          </w:tcPr>
          <w:p w14:paraId="55060F3E" w14:textId="77777777" w:rsidR="006F3EFE" w:rsidRDefault="006F3EFE" w:rsidP="009B1CD7">
            <w:pPr>
              <w:spacing w:before="40" w:after="40"/>
              <w:rPr>
                <w:i/>
                <w:sz w:val="26"/>
                <w:szCs w:val="26"/>
                <w:lang w:val="nl-NL"/>
              </w:rPr>
            </w:pPr>
          </w:p>
        </w:tc>
        <w:tc>
          <w:tcPr>
            <w:tcW w:w="889" w:type="dxa"/>
          </w:tcPr>
          <w:p w14:paraId="64838DEB" w14:textId="77777777" w:rsidR="006F3EFE" w:rsidRDefault="006F3EFE" w:rsidP="009B1CD7">
            <w:pPr>
              <w:spacing w:before="40" w:after="40"/>
              <w:rPr>
                <w:i/>
                <w:sz w:val="26"/>
                <w:szCs w:val="26"/>
                <w:lang w:val="nl-NL"/>
              </w:rPr>
            </w:pPr>
          </w:p>
        </w:tc>
        <w:tc>
          <w:tcPr>
            <w:tcW w:w="815" w:type="dxa"/>
          </w:tcPr>
          <w:p w14:paraId="25E86CC1" w14:textId="77777777" w:rsidR="006F3EFE" w:rsidRDefault="006F3EFE" w:rsidP="009B1CD7">
            <w:pPr>
              <w:spacing w:before="40" w:after="40"/>
              <w:rPr>
                <w:i/>
                <w:sz w:val="26"/>
                <w:szCs w:val="26"/>
                <w:lang w:val="nl-NL"/>
              </w:rPr>
            </w:pPr>
          </w:p>
        </w:tc>
        <w:tc>
          <w:tcPr>
            <w:tcW w:w="1075" w:type="dxa"/>
          </w:tcPr>
          <w:p w14:paraId="60A0EFAB" w14:textId="77777777" w:rsidR="006F3EFE" w:rsidRDefault="006F3EFE" w:rsidP="006F3EFE">
            <w:pPr>
              <w:rPr>
                <w:i/>
                <w:sz w:val="26"/>
                <w:szCs w:val="26"/>
                <w:lang w:val="nl-NL"/>
              </w:rPr>
            </w:pPr>
          </w:p>
        </w:tc>
        <w:tc>
          <w:tcPr>
            <w:tcW w:w="990" w:type="dxa"/>
            <w:gridSpan w:val="2"/>
          </w:tcPr>
          <w:p w14:paraId="19175EDF" w14:textId="77777777" w:rsidR="006F3EFE" w:rsidRDefault="006F3EFE" w:rsidP="006F3EFE">
            <w:pPr>
              <w:rPr>
                <w:i/>
                <w:sz w:val="26"/>
                <w:szCs w:val="26"/>
                <w:lang w:val="nl-NL"/>
              </w:rPr>
            </w:pPr>
          </w:p>
        </w:tc>
        <w:tc>
          <w:tcPr>
            <w:tcW w:w="990" w:type="dxa"/>
            <w:gridSpan w:val="2"/>
          </w:tcPr>
          <w:p w14:paraId="309F4C22" w14:textId="77777777" w:rsidR="006F3EFE" w:rsidRDefault="006F3EFE" w:rsidP="006F3EFE">
            <w:pPr>
              <w:rPr>
                <w:i/>
                <w:sz w:val="26"/>
                <w:szCs w:val="26"/>
                <w:lang w:val="nl-NL"/>
              </w:rPr>
            </w:pPr>
          </w:p>
        </w:tc>
        <w:tc>
          <w:tcPr>
            <w:tcW w:w="990" w:type="dxa"/>
            <w:gridSpan w:val="2"/>
          </w:tcPr>
          <w:p w14:paraId="6A3873E3" w14:textId="77777777" w:rsidR="006F3EFE" w:rsidRDefault="006F3EFE" w:rsidP="006F3EFE">
            <w:pPr>
              <w:rPr>
                <w:i/>
                <w:sz w:val="26"/>
                <w:szCs w:val="26"/>
                <w:lang w:val="nl-NL"/>
              </w:rPr>
            </w:pPr>
          </w:p>
        </w:tc>
      </w:tr>
      <w:tr w:rsidR="006F3EFE" w14:paraId="5BFFF7FA" w14:textId="77777777" w:rsidTr="009B1CD7">
        <w:trPr>
          <w:gridAfter w:val="1"/>
          <w:wAfter w:w="8" w:type="dxa"/>
        </w:trPr>
        <w:tc>
          <w:tcPr>
            <w:tcW w:w="648" w:type="dxa"/>
          </w:tcPr>
          <w:p w14:paraId="563A2EB9" w14:textId="77777777" w:rsidR="006F3EFE" w:rsidRDefault="006F3EFE" w:rsidP="009B1CD7">
            <w:pPr>
              <w:spacing w:before="40" w:after="40"/>
              <w:rPr>
                <w:sz w:val="26"/>
                <w:szCs w:val="26"/>
                <w:lang w:val="nl-NL"/>
              </w:rPr>
            </w:pPr>
          </w:p>
        </w:tc>
        <w:tc>
          <w:tcPr>
            <w:tcW w:w="2182" w:type="dxa"/>
          </w:tcPr>
          <w:p w14:paraId="111F5364" w14:textId="77777777" w:rsidR="006F3EFE" w:rsidRDefault="006F3EFE" w:rsidP="009B1CD7">
            <w:pPr>
              <w:spacing w:before="40" w:after="40"/>
              <w:rPr>
                <w:sz w:val="26"/>
                <w:szCs w:val="26"/>
                <w:lang w:val="nl-NL"/>
              </w:rPr>
            </w:pPr>
          </w:p>
        </w:tc>
        <w:tc>
          <w:tcPr>
            <w:tcW w:w="990" w:type="dxa"/>
          </w:tcPr>
          <w:p w14:paraId="79CED12E" w14:textId="77777777" w:rsidR="006F3EFE" w:rsidRDefault="006F3EFE" w:rsidP="009B1CD7">
            <w:pPr>
              <w:spacing w:before="40" w:after="40"/>
              <w:rPr>
                <w:sz w:val="26"/>
                <w:szCs w:val="26"/>
                <w:lang w:val="nl-NL"/>
              </w:rPr>
            </w:pPr>
          </w:p>
        </w:tc>
        <w:tc>
          <w:tcPr>
            <w:tcW w:w="889" w:type="dxa"/>
          </w:tcPr>
          <w:p w14:paraId="0E3BD836" w14:textId="77777777" w:rsidR="006F3EFE" w:rsidRDefault="006F3EFE" w:rsidP="009B1CD7">
            <w:pPr>
              <w:spacing w:before="40" w:after="40"/>
              <w:rPr>
                <w:sz w:val="26"/>
                <w:szCs w:val="26"/>
                <w:lang w:val="nl-NL"/>
              </w:rPr>
            </w:pPr>
          </w:p>
        </w:tc>
        <w:tc>
          <w:tcPr>
            <w:tcW w:w="815" w:type="dxa"/>
          </w:tcPr>
          <w:p w14:paraId="28E244E5" w14:textId="77777777" w:rsidR="006F3EFE" w:rsidRDefault="006F3EFE" w:rsidP="009B1CD7">
            <w:pPr>
              <w:spacing w:before="40" w:after="40"/>
              <w:rPr>
                <w:sz w:val="26"/>
                <w:szCs w:val="26"/>
                <w:lang w:val="nl-NL"/>
              </w:rPr>
            </w:pPr>
          </w:p>
        </w:tc>
        <w:tc>
          <w:tcPr>
            <w:tcW w:w="1075" w:type="dxa"/>
          </w:tcPr>
          <w:p w14:paraId="0B79BE4A" w14:textId="77777777" w:rsidR="006F3EFE" w:rsidRDefault="006F3EFE" w:rsidP="006F3EFE">
            <w:pPr>
              <w:rPr>
                <w:sz w:val="26"/>
                <w:szCs w:val="26"/>
                <w:lang w:val="nl-NL"/>
              </w:rPr>
            </w:pPr>
          </w:p>
        </w:tc>
        <w:tc>
          <w:tcPr>
            <w:tcW w:w="990" w:type="dxa"/>
            <w:gridSpan w:val="2"/>
          </w:tcPr>
          <w:p w14:paraId="5885E018" w14:textId="77777777" w:rsidR="006F3EFE" w:rsidRDefault="006F3EFE" w:rsidP="006F3EFE">
            <w:pPr>
              <w:rPr>
                <w:sz w:val="26"/>
                <w:szCs w:val="26"/>
                <w:lang w:val="nl-NL"/>
              </w:rPr>
            </w:pPr>
          </w:p>
        </w:tc>
        <w:tc>
          <w:tcPr>
            <w:tcW w:w="990" w:type="dxa"/>
            <w:gridSpan w:val="2"/>
          </w:tcPr>
          <w:p w14:paraId="22F2CFF0" w14:textId="77777777" w:rsidR="006F3EFE" w:rsidRDefault="006F3EFE" w:rsidP="006F3EFE">
            <w:pPr>
              <w:rPr>
                <w:sz w:val="26"/>
                <w:szCs w:val="26"/>
                <w:lang w:val="nl-NL"/>
              </w:rPr>
            </w:pPr>
          </w:p>
        </w:tc>
        <w:tc>
          <w:tcPr>
            <w:tcW w:w="990" w:type="dxa"/>
            <w:gridSpan w:val="2"/>
          </w:tcPr>
          <w:p w14:paraId="581FEE25" w14:textId="77777777" w:rsidR="006F3EFE" w:rsidRDefault="006F3EFE" w:rsidP="006F3EFE">
            <w:pPr>
              <w:rPr>
                <w:sz w:val="26"/>
                <w:szCs w:val="26"/>
                <w:lang w:val="nl-NL"/>
              </w:rPr>
            </w:pPr>
          </w:p>
        </w:tc>
      </w:tr>
      <w:tr w:rsidR="006F3EFE" w14:paraId="41607CE0" w14:textId="77777777" w:rsidTr="009B1CD7">
        <w:trPr>
          <w:gridAfter w:val="1"/>
          <w:wAfter w:w="8" w:type="dxa"/>
        </w:trPr>
        <w:tc>
          <w:tcPr>
            <w:tcW w:w="648" w:type="dxa"/>
          </w:tcPr>
          <w:p w14:paraId="05D9194D" w14:textId="77777777" w:rsidR="006F3EFE" w:rsidRDefault="006F3EFE" w:rsidP="009B1CD7">
            <w:pPr>
              <w:spacing w:before="40" w:after="40"/>
              <w:rPr>
                <w:sz w:val="26"/>
                <w:szCs w:val="26"/>
                <w:lang w:val="nl-NL"/>
              </w:rPr>
            </w:pPr>
          </w:p>
        </w:tc>
        <w:tc>
          <w:tcPr>
            <w:tcW w:w="2182" w:type="dxa"/>
          </w:tcPr>
          <w:p w14:paraId="74AC4C87" w14:textId="77777777" w:rsidR="006F3EFE" w:rsidRDefault="006F3EFE" w:rsidP="009B1CD7">
            <w:pPr>
              <w:spacing w:before="40" w:after="40"/>
              <w:rPr>
                <w:sz w:val="26"/>
                <w:szCs w:val="26"/>
                <w:lang w:val="nl-NL"/>
              </w:rPr>
            </w:pPr>
          </w:p>
        </w:tc>
        <w:tc>
          <w:tcPr>
            <w:tcW w:w="990" w:type="dxa"/>
          </w:tcPr>
          <w:p w14:paraId="1100C1AB" w14:textId="77777777" w:rsidR="006F3EFE" w:rsidRDefault="006F3EFE" w:rsidP="009B1CD7">
            <w:pPr>
              <w:spacing w:before="40" w:after="40"/>
              <w:rPr>
                <w:sz w:val="26"/>
                <w:szCs w:val="26"/>
                <w:lang w:val="nl-NL"/>
              </w:rPr>
            </w:pPr>
          </w:p>
        </w:tc>
        <w:tc>
          <w:tcPr>
            <w:tcW w:w="889" w:type="dxa"/>
          </w:tcPr>
          <w:p w14:paraId="651282E1" w14:textId="77777777" w:rsidR="006F3EFE" w:rsidRDefault="006F3EFE" w:rsidP="009B1CD7">
            <w:pPr>
              <w:spacing w:before="40" w:after="40"/>
              <w:rPr>
                <w:sz w:val="26"/>
                <w:szCs w:val="26"/>
                <w:lang w:val="nl-NL"/>
              </w:rPr>
            </w:pPr>
          </w:p>
        </w:tc>
        <w:tc>
          <w:tcPr>
            <w:tcW w:w="815" w:type="dxa"/>
          </w:tcPr>
          <w:p w14:paraId="1233CFB4" w14:textId="77777777" w:rsidR="006F3EFE" w:rsidRDefault="006F3EFE" w:rsidP="009B1CD7">
            <w:pPr>
              <w:spacing w:before="40" w:after="40"/>
              <w:rPr>
                <w:sz w:val="26"/>
                <w:szCs w:val="26"/>
                <w:lang w:val="nl-NL"/>
              </w:rPr>
            </w:pPr>
          </w:p>
        </w:tc>
        <w:tc>
          <w:tcPr>
            <w:tcW w:w="1075" w:type="dxa"/>
          </w:tcPr>
          <w:p w14:paraId="68B3D753" w14:textId="77777777" w:rsidR="006F3EFE" w:rsidRDefault="006F3EFE" w:rsidP="006F3EFE">
            <w:pPr>
              <w:rPr>
                <w:sz w:val="26"/>
                <w:szCs w:val="26"/>
                <w:lang w:val="nl-NL"/>
              </w:rPr>
            </w:pPr>
          </w:p>
        </w:tc>
        <w:tc>
          <w:tcPr>
            <w:tcW w:w="990" w:type="dxa"/>
            <w:gridSpan w:val="2"/>
          </w:tcPr>
          <w:p w14:paraId="56586810" w14:textId="77777777" w:rsidR="006F3EFE" w:rsidRDefault="006F3EFE" w:rsidP="006F3EFE">
            <w:pPr>
              <w:rPr>
                <w:sz w:val="26"/>
                <w:szCs w:val="26"/>
                <w:lang w:val="nl-NL"/>
              </w:rPr>
            </w:pPr>
          </w:p>
        </w:tc>
        <w:tc>
          <w:tcPr>
            <w:tcW w:w="990" w:type="dxa"/>
            <w:gridSpan w:val="2"/>
          </w:tcPr>
          <w:p w14:paraId="189D10A5" w14:textId="77777777" w:rsidR="006F3EFE" w:rsidRDefault="006F3EFE" w:rsidP="006F3EFE">
            <w:pPr>
              <w:rPr>
                <w:sz w:val="26"/>
                <w:szCs w:val="26"/>
                <w:lang w:val="nl-NL"/>
              </w:rPr>
            </w:pPr>
          </w:p>
        </w:tc>
        <w:tc>
          <w:tcPr>
            <w:tcW w:w="990" w:type="dxa"/>
            <w:gridSpan w:val="2"/>
          </w:tcPr>
          <w:p w14:paraId="5C9453D2" w14:textId="77777777" w:rsidR="006F3EFE" w:rsidRDefault="006F3EFE" w:rsidP="006F3EFE">
            <w:pPr>
              <w:rPr>
                <w:sz w:val="26"/>
                <w:szCs w:val="26"/>
                <w:lang w:val="nl-NL"/>
              </w:rPr>
            </w:pPr>
          </w:p>
        </w:tc>
      </w:tr>
      <w:tr w:rsidR="006F3EFE" w14:paraId="53DA7545" w14:textId="77777777" w:rsidTr="009B1CD7">
        <w:trPr>
          <w:gridAfter w:val="1"/>
          <w:wAfter w:w="8" w:type="dxa"/>
        </w:trPr>
        <w:tc>
          <w:tcPr>
            <w:tcW w:w="648" w:type="dxa"/>
          </w:tcPr>
          <w:p w14:paraId="2DA37232" w14:textId="77777777" w:rsidR="006F3EFE" w:rsidRDefault="006F3EFE" w:rsidP="009B1CD7">
            <w:pPr>
              <w:spacing w:before="40" w:after="40"/>
              <w:rPr>
                <w:sz w:val="26"/>
                <w:szCs w:val="26"/>
                <w:lang w:val="nl-NL"/>
              </w:rPr>
            </w:pPr>
          </w:p>
        </w:tc>
        <w:tc>
          <w:tcPr>
            <w:tcW w:w="2182" w:type="dxa"/>
          </w:tcPr>
          <w:p w14:paraId="7260B350" w14:textId="77777777" w:rsidR="006F3EFE" w:rsidRDefault="006F3EFE" w:rsidP="009B1CD7">
            <w:pPr>
              <w:spacing w:before="40" w:after="40"/>
              <w:rPr>
                <w:sz w:val="26"/>
                <w:szCs w:val="26"/>
                <w:lang w:val="nl-NL"/>
              </w:rPr>
            </w:pPr>
          </w:p>
        </w:tc>
        <w:tc>
          <w:tcPr>
            <w:tcW w:w="990" w:type="dxa"/>
          </w:tcPr>
          <w:p w14:paraId="02CC0B63" w14:textId="77777777" w:rsidR="006F3EFE" w:rsidRDefault="006F3EFE" w:rsidP="009B1CD7">
            <w:pPr>
              <w:spacing w:before="40" w:after="40"/>
              <w:rPr>
                <w:sz w:val="26"/>
                <w:szCs w:val="26"/>
                <w:lang w:val="nl-NL"/>
              </w:rPr>
            </w:pPr>
          </w:p>
        </w:tc>
        <w:tc>
          <w:tcPr>
            <w:tcW w:w="889" w:type="dxa"/>
          </w:tcPr>
          <w:p w14:paraId="68DD8A3D" w14:textId="77777777" w:rsidR="006F3EFE" w:rsidRDefault="006F3EFE" w:rsidP="009B1CD7">
            <w:pPr>
              <w:spacing w:before="40" w:after="40"/>
              <w:rPr>
                <w:sz w:val="26"/>
                <w:szCs w:val="26"/>
                <w:lang w:val="nl-NL"/>
              </w:rPr>
            </w:pPr>
          </w:p>
        </w:tc>
        <w:tc>
          <w:tcPr>
            <w:tcW w:w="815" w:type="dxa"/>
          </w:tcPr>
          <w:p w14:paraId="160D25A0" w14:textId="77777777" w:rsidR="006F3EFE" w:rsidRDefault="006F3EFE" w:rsidP="009B1CD7">
            <w:pPr>
              <w:spacing w:before="40" w:after="40"/>
              <w:rPr>
                <w:sz w:val="26"/>
                <w:szCs w:val="26"/>
                <w:lang w:val="nl-NL"/>
              </w:rPr>
            </w:pPr>
          </w:p>
        </w:tc>
        <w:tc>
          <w:tcPr>
            <w:tcW w:w="1075" w:type="dxa"/>
          </w:tcPr>
          <w:p w14:paraId="11691EFB" w14:textId="77777777" w:rsidR="006F3EFE" w:rsidRDefault="006F3EFE" w:rsidP="006F3EFE">
            <w:pPr>
              <w:rPr>
                <w:sz w:val="26"/>
                <w:szCs w:val="26"/>
                <w:lang w:val="nl-NL"/>
              </w:rPr>
            </w:pPr>
          </w:p>
        </w:tc>
        <w:tc>
          <w:tcPr>
            <w:tcW w:w="990" w:type="dxa"/>
            <w:gridSpan w:val="2"/>
          </w:tcPr>
          <w:p w14:paraId="08D62AF9" w14:textId="77777777" w:rsidR="006F3EFE" w:rsidRDefault="006F3EFE" w:rsidP="006F3EFE">
            <w:pPr>
              <w:rPr>
                <w:sz w:val="26"/>
                <w:szCs w:val="26"/>
                <w:lang w:val="nl-NL"/>
              </w:rPr>
            </w:pPr>
          </w:p>
        </w:tc>
        <w:tc>
          <w:tcPr>
            <w:tcW w:w="990" w:type="dxa"/>
            <w:gridSpan w:val="2"/>
          </w:tcPr>
          <w:p w14:paraId="1B3B573E" w14:textId="77777777" w:rsidR="006F3EFE" w:rsidRDefault="006F3EFE" w:rsidP="006F3EFE">
            <w:pPr>
              <w:rPr>
                <w:sz w:val="26"/>
                <w:szCs w:val="26"/>
                <w:lang w:val="nl-NL"/>
              </w:rPr>
            </w:pPr>
          </w:p>
        </w:tc>
        <w:tc>
          <w:tcPr>
            <w:tcW w:w="990" w:type="dxa"/>
            <w:gridSpan w:val="2"/>
          </w:tcPr>
          <w:p w14:paraId="4E8EB59F" w14:textId="77777777" w:rsidR="006F3EFE" w:rsidRDefault="006F3EFE" w:rsidP="006F3EFE">
            <w:pPr>
              <w:rPr>
                <w:sz w:val="26"/>
                <w:szCs w:val="26"/>
                <w:lang w:val="nl-NL"/>
              </w:rPr>
            </w:pPr>
          </w:p>
        </w:tc>
      </w:tr>
      <w:tr w:rsidR="006F3EFE" w14:paraId="10A02166" w14:textId="77777777" w:rsidTr="009B1CD7">
        <w:trPr>
          <w:gridAfter w:val="1"/>
          <w:wAfter w:w="8" w:type="dxa"/>
        </w:trPr>
        <w:tc>
          <w:tcPr>
            <w:tcW w:w="648" w:type="dxa"/>
          </w:tcPr>
          <w:p w14:paraId="7ED1B01B" w14:textId="77777777" w:rsidR="006F3EFE" w:rsidRDefault="006F3EFE" w:rsidP="009B1CD7">
            <w:pPr>
              <w:spacing w:before="40" w:after="40"/>
              <w:rPr>
                <w:sz w:val="26"/>
                <w:szCs w:val="26"/>
                <w:lang w:val="nl-NL"/>
              </w:rPr>
            </w:pPr>
          </w:p>
        </w:tc>
        <w:tc>
          <w:tcPr>
            <w:tcW w:w="2182" w:type="dxa"/>
          </w:tcPr>
          <w:p w14:paraId="4D5DE60E" w14:textId="77777777" w:rsidR="006F3EFE" w:rsidRDefault="006F3EFE" w:rsidP="009B1CD7">
            <w:pPr>
              <w:spacing w:before="40" w:after="40"/>
              <w:rPr>
                <w:sz w:val="26"/>
                <w:szCs w:val="26"/>
                <w:lang w:val="nl-NL"/>
              </w:rPr>
            </w:pPr>
          </w:p>
        </w:tc>
        <w:tc>
          <w:tcPr>
            <w:tcW w:w="990" w:type="dxa"/>
          </w:tcPr>
          <w:p w14:paraId="264F96CE" w14:textId="77777777" w:rsidR="006F3EFE" w:rsidRDefault="006F3EFE" w:rsidP="009B1CD7">
            <w:pPr>
              <w:spacing w:before="40" w:after="40"/>
              <w:rPr>
                <w:sz w:val="26"/>
                <w:szCs w:val="26"/>
                <w:lang w:val="nl-NL"/>
              </w:rPr>
            </w:pPr>
          </w:p>
        </w:tc>
        <w:tc>
          <w:tcPr>
            <w:tcW w:w="889" w:type="dxa"/>
          </w:tcPr>
          <w:p w14:paraId="56593001" w14:textId="77777777" w:rsidR="006F3EFE" w:rsidRDefault="006F3EFE" w:rsidP="009B1CD7">
            <w:pPr>
              <w:spacing w:before="40" w:after="40"/>
              <w:rPr>
                <w:sz w:val="26"/>
                <w:szCs w:val="26"/>
                <w:lang w:val="nl-NL"/>
              </w:rPr>
            </w:pPr>
          </w:p>
        </w:tc>
        <w:tc>
          <w:tcPr>
            <w:tcW w:w="815" w:type="dxa"/>
          </w:tcPr>
          <w:p w14:paraId="36938808" w14:textId="77777777" w:rsidR="006F3EFE" w:rsidRDefault="006F3EFE" w:rsidP="009B1CD7">
            <w:pPr>
              <w:spacing w:before="40" w:after="40"/>
              <w:rPr>
                <w:sz w:val="26"/>
                <w:szCs w:val="26"/>
                <w:lang w:val="nl-NL"/>
              </w:rPr>
            </w:pPr>
          </w:p>
        </w:tc>
        <w:tc>
          <w:tcPr>
            <w:tcW w:w="1075" w:type="dxa"/>
          </w:tcPr>
          <w:p w14:paraId="54D66370" w14:textId="77777777" w:rsidR="006F3EFE" w:rsidRDefault="006F3EFE" w:rsidP="006F3EFE">
            <w:pPr>
              <w:rPr>
                <w:sz w:val="26"/>
                <w:szCs w:val="26"/>
                <w:lang w:val="nl-NL"/>
              </w:rPr>
            </w:pPr>
          </w:p>
        </w:tc>
        <w:tc>
          <w:tcPr>
            <w:tcW w:w="990" w:type="dxa"/>
            <w:gridSpan w:val="2"/>
          </w:tcPr>
          <w:p w14:paraId="3FB192EF" w14:textId="77777777" w:rsidR="006F3EFE" w:rsidRDefault="006F3EFE" w:rsidP="006F3EFE">
            <w:pPr>
              <w:rPr>
                <w:sz w:val="26"/>
                <w:szCs w:val="26"/>
                <w:lang w:val="nl-NL"/>
              </w:rPr>
            </w:pPr>
          </w:p>
        </w:tc>
        <w:tc>
          <w:tcPr>
            <w:tcW w:w="990" w:type="dxa"/>
            <w:gridSpan w:val="2"/>
          </w:tcPr>
          <w:p w14:paraId="1A5EAD19" w14:textId="77777777" w:rsidR="006F3EFE" w:rsidRDefault="006F3EFE" w:rsidP="006F3EFE">
            <w:pPr>
              <w:rPr>
                <w:sz w:val="26"/>
                <w:szCs w:val="26"/>
                <w:lang w:val="nl-NL"/>
              </w:rPr>
            </w:pPr>
          </w:p>
        </w:tc>
        <w:tc>
          <w:tcPr>
            <w:tcW w:w="990" w:type="dxa"/>
            <w:gridSpan w:val="2"/>
          </w:tcPr>
          <w:p w14:paraId="3D235C7E" w14:textId="77777777" w:rsidR="006F3EFE" w:rsidRDefault="006F3EFE" w:rsidP="006F3EFE">
            <w:pPr>
              <w:rPr>
                <w:sz w:val="26"/>
                <w:szCs w:val="26"/>
                <w:lang w:val="nl-NL"/>
              </w:rPr>
            </w:pPr>
          </w:p>
        </w:tc>
      </w:tr>
      <w:tr w:rsidR="006F3EFE" w14:paraId="399475E0" w14:textId="77777777" w:rsidTr="009B1CD7">
        <w:trPr>
          <w:gridAfter w:val="1"/>
          <w:wAfter w:w="8" w:type="dxa"/>
        </w:trPr>
        <w:tc>
          <w:tcPr>
            <w:tcW w:w="648" w:type="dxa"/>
          </w:tcPr>
          <w:p w14:paraId="6A2DEE70" w14:textId="77777777" w:rsidR="006F3EFE" w:rsidRDefault="006F3EFE" w:rsidP="009B1CD7">
            <w:pPr>
              <w:spacing w:before="40" w:after="40"/>
              <w:rPr>
                <w:sz w:val="26"/>
                <w:szCs w:val="26"/>
                <w:lang w:val="nl-NL"/>
              </w:rPr>
            </w:pPr>
          </w:p>
        </w:tc>
        <w:tc>
          <w:tcPr>
            <w:tcW w:w="2182" w:type="dxa"/>
          </w:tcPr>
          <w:p w14:paraId="7F213B37" w14:textId="77777777" w:rsidR="006F3EFE" w:rsidRDefault="006F3EFE" w:rsidP="009B1CD7">
            <w:pPr>
              <w:spacing w:before="40" w:after="40"/>
              <w:rPr>
                <w:sz w:val="26"/>
                <w:szCs w:val="26"/>
                <w:lang w:val="nl-NL"/>
              </w:rPr>
            </w:pPr>
          </w:p>
        </w:tc>
        <w:tc>
          <w:tcPr>
            <w:tcW w:w="990" w:type="dxa"/>
          </w:tcPr>
          <w:p w14:paraId="38E9A8D6" w14:textId="77777777" w:rsidR="006F3EFE" w:rsidRDefault="006F3EFE" w:rsidP="009B1CD7">
            <w:pPr>
              <w:spacing w:before="40" w:after="40"/>
              <w:rPr>
                <w:sz w:val="26"/>
                <w:szCs w:val="26"/>
                <w:lang w:val="nl-NL"/>
              </w:rPr>
            </w:pPr>
          </w:p>
        </w:tc>
        <w:tc>
          <w:tcPr>
            <w:tcW w:w="889" w:type="dxa"/>
          </w:tcPr>
          <w:p w14:paraId="76FEFD52" w14:textId="77777777" w:rsidR="006F3EFE" w:rsidRDefault="006F3EFE" w:rsidP="009B1CD7">
            <w:pPr>
              <w:spacing w:before="40" w:after="40"/>
              <w:rPr>
                <w:sz w:val="26"/>
                <w:szCs w:val="26"/>
                <w:lang w:val="nl-NL"/>
              </w:rPr>
            </w:pPr>
          </w:p>
        </w:tc>
        <w:tc>
          <w:tcPr>
            <w:tcW w:w="815" w:type="dxa"/>
          </w:tcPr>
          <w:p w14:paraId="2F491BFD" w14:textId="77777777" w:rsidR="006F3EFE" w:rsidRDefault="006F3EFE" w:rsidP="009B1CD7">
            <w:pPr>
              <w:spacing w:before="40" w:after="40"/>
              <w:rPr>
                <w:sz w:val="26"/>
                <w:szCs w:val="26"/>
                <w:lang w:val="nl-NL"/>
              </w:rPr>
            </w:pPr>
          </w:p>
        </w:tc>
        <w:tc>
          <w:tcPr>
            <w:tcW w:w="1075" w:type="dxa"/>
          </w:tcPr>
          <w:p w14:paraId="22C393A7" w14:textId="77777777" w:rsidR="006F3EFE" w:rsidRDefault="006F3EFE" w:rsidP="006F3EFE">
            <w:pPr>
              <w:rPr>
                <w:sz w:val="26"/>
                <w:szCs w:val="26"/>
                <w:lang w:val="nl-NL"/>
              </w:rPr>
            </w:pPr>
          </w:p>
        </w:tc>
        <w:tc>
          <w:tcPr>
            <w:tcW w:w="990" w:type="dxa"/>
            <w:gridSpan w:val="2"/>
          </w:tcPr>
          <w:p w14:paraId="44041FDF" w14:textId="77777777" w:rsidR="006F3EFE" w:rsidRDefault="006F3EFE" w:rsidP="006F3EFE">
            <w:pPr>
              <w:rPr>
                <w:sz w:val="26"/>
                <w:szCs w:val="26"/>
                <w:lang w:val="nl-NL"/>
              </w:rPr>
            </w:pPr>
          </w:p>
        </w:tc>
        <w:tc>
          <w:tcPr>
            <w:tcW w:w="990" w:type="dxa"/>
            <w:gridSpan w:val="2"/>
          </w:tcPr>
          <w:p w14:paraId="6D477C4F" w14:textId="77777777" w:rsidR="006F3EFE" w:rsidRDefault="006F3EFE" w:rsidP="006F3EFE">
            <w:pPr>
              <w:rPr>
                <w:sz w:val="26"/>
                <w:szCs w:val="26"/>
                <w:lang w:val="nl-NL"/>
              </w:rPr>
            </w:pPr>
          </w:p>
        </w:tc>
        <w:tc>
          <w:tcPr>
            <w:tcW w:w="990" w:type="dxa"/>
            <w:gridSpan w:val="2"/>
          </w:tcPr>
          <w:p w14:paraId="6A78DBC8" w14:textId="77777777" w:rsidR="006F3EFE" w:rsidRDefault="006F3EFE" w:rsidP="006F3EFE">
            <w:pPr>
              <w:rPr>
                <w:sz w:val="26"/>
                <w:szCs w:val="26"/>
                <w:lang w:val="nl-NL"/>
              </w:rPr>
            </w:pPr>
          </w:p>
        </w:tc>
      </w:tr>
      <w:tr w:rsidR="006F3EFE" w14:paraId="260166C0" w14:textId="77777777" w:rsidTr="009B1CD7">
        <w:trPr>
          <w:gridAfter w:val="1"/>
          <w:wAfter w:w="8" w:type="dxa"/>
        </w:trPr>
        <w:tc>
          <w:tcPr>
            <w:tcW w:w="648" w:type="dxa"/>
          </w:tcPr>
          <w:p w14:paraId="0F7AF3A3" w14:textId="77777777" w:rsidR="006F3EFE" w:rsidRDefault="006F3EFE" w:rsidP="009B1CD7">
            <w:pPr>
              <w:spacing w:before="40" w:after="40"/>
              <w:rPr>
                <w:sz w:val="26"/>
                <w:szCs w:val="26"/>
                <w:lang w:val="nl-NL"/>
              </w:rPr>
            </w:pPr>
          </w:p>
        </w:tc>
        <w:tc>
          <w:tcPr>
            <w:tcW w:w="2182" w:type="dxa"/>
          </w:tcPr>
          <w:p w14:paraId="7AE15ED9" w14:textId="77777777" w:rsidR="006F3EFE" w:rsidRDefault="006F3EFE" w:rsidP="009B1CD7">
            <w:pPr>
              <w:spacing w:before="40" w:after="40"/>
              <w:rPr>
                <w:sz w:val="26"/>
                <w:szCs w:val="26"/>
                <w:lang w:val="nl-NL"/>
              </w:rPr>
            </w:pPr>
          </w:p>
        </w:tc>
        <w:tc>
          <w:tcPr>
            <w:tcW w:w="990" w:type="dxa"/>
          </w:tcPr>
          <w:p w14:paraId="3300923C" w14:textId="77777777" w:rsidR="006F3EFE" w:rsidRDefault="006F3EFE" w:rsidP="009B1CD7">
            <w:pPr>
              <w:spacing w:before="40" w:after="40"/>
              <w:rPr>
                <w:sz w:val="26"/>
                <w:szCs w:val="26"/>
                <w:lang w:val="nl-NL"/>
              </w:rPr>
            </w:pPr>
          </w:p>
        </w:tc>
        <w:tc>
          <w:tcPr>
            <w:tcW w:w="889" w:type="dxa"/>
          </w:tcPr>
          <w:p w14:paraId="37F6D4C0" w14:textId="77777777" w:rsidR="006F3EFE" w:rsidRDefault="006F3EFE" w:rsidP="009B1CD7">
            <w:pPr>
              <w:spacing w:before="40" w:after="40"/>
              <w:rPr>
                <w:sz w:val="26"/>
                <w:szCs w:val="26"/>
                <w:lang w:val="nl-NL"/>
              </w:rPr>
            </w:pPr>
          </w:p>
        </w:tc>
        <w:tc>
          <w:tcPr>
            <w:tcW w:w="815" w:type="dxa"/>
          </w:tcPr>
          <w:p w14:paraId="134C9222" w14:textId="77777777" w:rsidR="006F3EFE" w:rsidRDefault="006F3EFE" w:rsidP="009B1CD7">
            <w:pPr>
              <w:spacing w:before="40" w:after="40"/>
              <w:rPr>
                <w:sz w:val="26"/>
                <w:szCs w:val="26"/>
                <w:lang w:val="nl-NL"/>
              </w:rPr>
            </w:pPr>
          </w:p>
        </w:tc>
        <w:tc>
          <w:tcPr>
            <w:tcW w:w="1075" w:type="dxa"/>
          </w:tcPr>
          <w:p w14:paraId="7B8EE7A8" w14:textId="77777777" w:rsidR="006F3EFE" w:rsidRDefault="006F3EFE" w:rsidP="006F3EFE">
            <w:pPr>
              <w:rPr>
                <w:sz w:val="26"/>
                <w:szCs w:val="26"/>
                <w:lang w:val="nl-NL"/>
              </w:rPr>
            </w:pPr>
          </w:p>
        </w:tc>
        <w:tc>
          <w:tcPr>
            <w:tcW w:w="990" w:type="dxa"/>
            <w:gridSpan w:val="2"/>
          </w:tcPr>
          <w:p w14:paraId="345A18E9" w14:textId="77777777" w:rsidR="006F3EFE" w:rsidRDefault="006F3EFE" w:rsidP="006F3EFE">
            <w:pPr>
              <w:rPr>
                <w:sz w:val="26"/>
                <w:szCs w:val="26"/>
                <w:lang w:val="nl-NL"/>
              </w:rPr>
            </w:pPr>
          </w:p>
        </w:tc>
        <w:tc>
          <w:tcPr>
            <w:tcW w:w="990" w:type="dxa"/>
            <w:gridSpan w:val="2"/>
          </w:tcPr>
          <w:p w14:paraId="7F7A664D" w14:textId="77777777" w:rsidR="006F3EFE" w:rsidRDefault="006F3EFE" w:rsidP="006F3EFE">
            <w:pPr>
              <w:rPr>
                <w:sz w:val="26"/>
                <w:szCs w:val="26"/>
                <w:lang w:val="nl-NL"/>
              </w:rPr>
            </w:pPr>
          </w:p>
        </w:tc>
        <w:tc>
          <w:tcPr>
            <w:tcW w:w="990" w:type="dxa"/>
            <w:gridSpan w:val="2"/>
          </w:tcPr>
          <w:p w14:paraId="15B39901" w14:textId="77777777" w:rsidR="006F3EFE" w:rsidRDefault="006F3EFE" w:rsidP="006F3EFE">
            <w:pPr>
              <w:rPr>
                <w:sz w:val="26"/>
                <w:szCs w:val="26"/>
                <w:lang w:val="nl-NL"/>
              </w:rPr>
            </w:pPr>
          </w:p>
        </w:tc>
      </w:tr>
      <w:tr w:rsidR="006F3EFE" w14:paraId="49BA998F" w14:textId="77777777" w:rsidTr="009B1CD7">
        <w:trPr>
          <w:gridAfter w:val="1"/>
          <w:wAfter w:w="8" w:type="dxa"/>
        </w:trPr>
        <w:tc>
          <w:tcPr>
            <w:tcW w:w="648" w:type="dxa"/>
          </w:tcPr>
          <w:p w14:paraId="1ECF8DBF" w14:textId="77777777" w:rsidR="006F3EFE" w:rsidRDefault="006F3EFE" w:rsidP="009B1CD7">
            <w:pPr>
              <w:spacing w:before="40" w:after="40"/>
              <w:rPr>
                <w:sz w:val="26"/>
                <w:szCs w:val="26"/>
                <w:lang w:val="nl-NL"/>
              </w:rPr>
            </w:pPr>
          </w:p>
        </w:tc>
        <w:tc>
          <w:tcPr>
            <w:tcW w:w="2182" w:type="dxa"/>
          </w:tcPr>
          <w:p w14:paraId="1B7DA27E" w14:textId="77777777" w:rsidR="006F3EFE" w:rsidRDefault="006F3EFE" w:rsidP="009B1CD7">
            <w:pPr>
              <w:spacing w:before="40" w:after="40"/>
              <w:rPr>
                <w:sz w:val="26"/>
                <w:szCs w:val="26"/>
                <w:lang w:val="nl-NL"/>
              </w:rPr>
            </w:pPr>
          </w:p>
        </w:tc>
        <w:tc>
          <w:tcPr>
            <w:tcW w:w="990" w:type="dxa"/>
          </w:tcPr>
          <w:p w14:paraId="3DCF87E7" w14:textId="77777777" w:rsidR="006F3EFE" w:rsidRDefault="006F3EFE" w:rsidP="009B1CD7">
            <w:pPr>
              <w:spacing w:before="40" w:after="40"/>
              <w:rPr>
                <w:sz w:val="26"/>
                <w:szCs w:val="26"/>
                <w:lang w:val="nl-NL"/>
              </w:rPr>
            </w:pPr>
          </w:p>
        </w:tc>
        <w:tc>
          <w:tcPr>
            <w:tcW w:w="889" w:type="dxa"/>
          </w:tcPr>
          <w:p w14:paraId="5D9D715F" w14:textId="77777777" w:rsidR="006F3EFE" w:rsidRDefault="006F3EFE" w:rsidP="009B1CD7">
            <w:pPr>
              <w:spacing w:before="40" w:after="40"/>
              <w:rPr>
                <w:sz w:val="26"/>
                <w:szCs w:val="26"/>
                <w:lang w:val="nl-NL"/>
              </w:rPr>
            </w:pPr>
          </w:p>
        </w:tc>
        <w:tc>
          <w:tcPr>
            <w:tcW w:w="815" w:type="dxa"/>
          </w:tcPr>
          <w:p w14:paraId="7C133C26" w14:textId="77777777" w:rsidR="006F3EFE" w:rsidRDefault="006F3EFE" w:rsidP="009B1CD7">
            <w:pPr>
              <w:spacing w:before="40" w:after="40"/>
              <w:rPr>
                <w:sz w:val="26"/>
                <w:szCs w:val="26"/>
                <w:lang w:val="nl-NL"/>
              </w:rPr>
            </w:pPr>
          </w:p>
        </w:tc>
        <w:tc>
          <w:tcPr>
            <w:tcW w:w="1075" w:type="dxa"/>
          </w:tcPr>
          <w:p w14:paraId="08F77A90" w14:textId="77777777" w:rsidR="006F3EFE" w:rsidRDefault="006F3EFE" w:rsidP="006F3EFE">
            <w:pPr>
              <w:rPr>
                <w:sz w:val="26"/>
                <w:szCs w:val="26"/>
                <w:lang w:val="nl-NL"/>
              </w:rPr>
            </w:pPr>
          </w:p>
        </w:tc>
        <w:tc>
          <w:tcPr>
            <w:tcW w:w="990" w:type="dxa"/>
            <w:gridSpan w:val="2"/>
          </w:tcPr>
          <w:p w14:paraId="1925AA6D" w14:textId="77777777" w:rsidR="006F3EFE" w:rsidRDefault="006F3EFE" w:rsidP="006F3EFE">
            <w:pPr>
              <w:rPr>
                <w:sz w:val="26"/>
                <w:szCs w:val="26"/>
                <w:lang w:val="nl-NL"/>
              </w:rPr>
            </w:pPr>
          </w:p>
        </w:tc>
        <w:tc>
          <w:tcPr>
            <w:tcW w:w="990" w:type="dxa"/>
            <w:gridSpan w:val="2"/>
          </w:tcPr>
          <w:p w14:paraId="5507CF58" w14:textId="77777777" w:rsidR="006F3EFE" w:rsidRDefault="006F3EFE" w:rsidP="006F3EFE">
            <w:pPr>
              <w:rPr>
                <w:sz w:val="26"/>
                <w:szCs w:val="26"/>
                <w:lang w:val="nl-NL"/>
              </w:rPr>
            </w:pPr>
          </w:p>
        </w:tc>
        <w:tc>
          <w:tcPr>
            <w:tcW w:w="990" w:type="dxa"/>
            <w:gridSpan w:val="2"/>
          </w:tcPr>
          <w:p w14:paraId="27AA4234" w14:textId="77777777" w:rsidR="006F3EFE" w:rsidRDefault="006F3EFE" w:rsidP="006F3EFE">
            <w:pPr>
              <w:rPr>
                <w:sz w:val="26"/>
                <w:szCs w:val="26"/>
                <w:lang w:val="nl-NL"/>
              </w:rPr>
            </w:pPr>
          </w:p>
        </w:tc>
      </w:tr>
      <w:tr w:rsidR="006F3EFE" w14:paraId="1A0AE91D" w14:textId="77777777" w:rsidTr="009B1CD7">
        <w:trPr>
          <w:gridAfter w:val="1"/>
          <w:wAfter w:w="8" w:type="dxa"/>
        </w:trPr>
        <w:tc>
          <w:tcPr>
            <w:tcW w:w="648" w:type="dxa"/>
          </w:tcPr>
          <w:p w14:paraId="16A1E688" w14:textId="77777777" w:rsidR="006F3EFE" w:rsidRDefault="006F3EFE" w:rsidP="009B1CD7">
            <w:pPr>
              <w:spacing w:before="40" w:after="40"/>
              <w:rPr>
                <w:sz w:val="26"/>
                <w:szCs w:val="26"/>
                <w:lang w:val="nl-NL"/>
              </w:rPr>
            </w:pPr>
          </w:p>
        </w:tc>
        <w:tc>
          <w:tcPr>
            <w:tcW w:w="2182" w:type="dxa"/>
          </w:tcPr>
          <w:p w14:paraId="5C15B23E" w14:textId="77777777" w:rsidR="006F3EFE" w:rsidRDefault="006F3EFE" w:rsidP="009B1CD7">
            <w:pPr>
              <w:spacing w:before="40" w:after="40"/>
              <w:rPr>
                <w:sz w:val="26"/>
                <w:szCs w:val="26"/>
                <w:lang w:val="nl-NL"/>
              </w:rPr>
            </w:pPr>
          </w:p>
        </w:tc>
        <w:tc>
          <w:tcPr>
            <w:tcW w:w="990" w:type="dxa"/>
          </w:tcPr>
          <w:p w14:paraId="4763CF43" w14:textId="77777777" w:rsidR="006F3EFE" w:rsidRDefault="006F3EFE" w:rsidP="009B1CD7">
            <w:pPr>
              <w:spacing w:before="40" w:after="40"/>
              <w:rPr>
                <w:sz w:val="26"/>
                <w:szCs w:val="26"/>
                <w:lang w:val="nl-NL"/>
              </w:rPr>
            </w:pPr>
          </w:p>
        </w:tc>
        <w:tc>
          <w:tcPr>
            <w:tcW w:w="889" w:type="dxa"/>
          </w:tcPr>
          <w:p w14:paraId="5B1315E7" w14:textId="77777777" w:rsidR="006F3EFE" w:rsidRDefault="006F3EFE" w:rsidP="009B1CD7">
            <w:pPr>
              <w:spacing w:before="40" w:after="40"/>
              <w:rPr>
                <w:sz w:val="26"/>
                <w:szCs w:val="26"/>
                <w:lang w:val="nl-NL"/>
              </w:rPr>
            </w:pPr>
          </w:p>
        </w:tc>
        <w:tc>
          <w:tcPr>
            <w:tcW w:w="815" w:type="dxa"/>
          </w:tcPr>
          <w:p w14:paraId="063C3396" w14:textId="77777777" w:rsidR="006F3EFE" w:rsidRDefault="006F3EFE" w:rsidP="009B1CD7">
            <w:pPr>
              <w:spacing w:before="40" w:after="40"/>
              <w:rPr>
                <w:sz w:val="26"/>
                <w:szCs w:val="26"/>
                <w:lang w:val="nl-NL"/>
              </w:rPr>
            </w:pPr>
          </w:p>
        </w:tc>
        <w:tc>
          <w:tcPr>
            <w:tcW w:w="1075" w:type="dxa"/>
          </w:tcPr>
          <w:p w14:paraId="4E93ADD9" w14:textId="77777777" w:rsidR="006F3EFE" w:rsidRDefault="006F3EFE" w:rsidP="006F3EFE">
            <w:pPr>
              <w:rPr>
                <w:sz w:val="26"/>
                <w:szCs w:val="26"/>
                <w:lang w:val="nl-NL"/>
              </w:rPr>
            </w:pPr>
          </w:p>
        </w:tc>
        <w:tc>
          <w:tcPr>
            <w:tcW w:w="990" w:type="dxa"/>
            <w:gridSpan w:val="2"/>
          </w:tcPr>
          <w:p w14:paraId="12814C0E" w14:textId="77777777" w:rsidR="006F3EFE" w:rsidRDefault="006F3EFE" w:rsidP="006F3EFE">
            <w:pPr>
              <w:rPr>
                <w:sz w:val="26"/>
                <w:szCs w:val="26"/>
                <w:lang w:val="nl-NL"/>
              </w:rPr>
            </w:pPr>
          </w:p>
        </w:tc>
        <w:tc>
          <w:tcPr>
            <w:tcW w:w="990" w:type="dxa"/>
            <w:gridSpan w:val="2"/>
          </w:tcPr>
          <w:p w14:paraId="054F6FFC" w14:textId="77777777" w:rsidR="006F3EFE" w:rsidRDefault="006F3EFE" w:rsidP="006F3EFE">
            <w:pPr>
              <w:rPr>
                <w:sz w:val="26"/>
                <w:szCs w:val="26"/>
                <w:lang w:val="nl-NL"/>
              </w:rPr>
            </w:pPr>
          </w:p>
        </w:tc>
        <w:tc>
          <w:tcPr>
            <w:tcW w:w="990" w:type="dxa"/>
            <w:gridSpan w:val="2"/>
          </w:tcPr>
          <w:p w14:paraId="5387C12E" w14:textId="77777777" w:rsidR="006F3EFE" w:rsidRDefault="006F3EFE" w:rsidP="006F3EFE">
            <w:pPr>
              <w:rPr>
                <w:sz w:val="26"/>
                <w:szCs w:val="26"/>
                <w:lang w:val="nl-NL"/>
              </w:rPr>
            </w:pPr>
          </w:p>
        </w:tc>
      </w:tr>
      <w:tr w:rsidR="006F3EFE" w14:paraId="25CA86AC" w14:textId="77777777" w:rsidTr="009B1CD7">
        <w:trPr>
          <w:gridAfter w:val="1"/>
          <w:wAfter w:w="8" w:type="dxa"/>
        </w:trPr>
        <w:tc>
          <w:tcPr>
            <w:tcW w:w="648" w:type="dxa"/>
          </w:tcPr>
          <w:p w14:paraId="2F9DCA7D" w14:textId="77777777" w:rsidR="006F3EFE" w:rsidRDefault="006F3EFE" w:rsidP="009B1CD7">
            <w:pPr>
              <w:spacing w:before="40" w:after="40"/>
              <w:rPr>
                <w:sz w:val="26"/>
                <w:szCs w:val="26"/>
                <w:lang w:val="nl-NL"/>
              </w:rPr>
            </w:pPr>
          </w:p>
        </w:tc>
        <w:tc>
          <w:tcPr>
            <w:tcW w:w="2182" w:type="dxa"/>
          </w:tcPr>
          <w:p w14:paraId="536DE5CA" w14:textId="77777777" w:rsidR="006F3EFE" w:rsidRDefault="006F3EFE" w:rsidP="009B1CD7">
            <w:pPr>
              <w:spacing w:before="40" w:after="40"/>
              <w:rPr>
                <w:sz w:val="26"/>
                <w:szCs w:val="26"/>
                <w:lang w:val="nl-NL"/>
              </w:rPr>
            </w:pPr>
          </w:p>
        </w:tc>
        <w:tc>
          <w:tcPr>
            <w:tcW w:w="990" w:type="dxa"/>
          </w:tcPr>
          <w:p w14:paraId="3A15620E" w14:textId="77777777" w:rsidR="006F3EFE" w:rsidRDefault="006F3EFE" w:rsidP="009B1CD7">
            <w:pPr>
              <w:spacing w:before="40" w:after="40"/>
              <w:rPr>
                <w:sz w:val="26"/>
                <w:szCs w:val="26"/>
                <w:lang w:val="nl-NL"/>
              </w:rPr>
            </w:pPr>
          </w:p>
        </w:tc>
        <w:tc>
          <w:tcPr>
            <w:tcW w:w="889" w:type="dxa"/>
          </w:tcPr>
          <w:p w14:paraId="615F8D99" w14:textId="77777777" w:rsidR="006F3EFE" w:rsidRDefault="006F3EFE" w:rsidP="009B1CD7">
            <w:pPr>
              <w:spacing w:before="40" w:after="40"/>
              <w:rPr>
                <w:sz w:val="26"/>
                <w:szCs w:val="26"/>
                <w:lang w:val="nl-NL"/>
              </w:rPr>
            </w:pPr>
          </w:p>
        </w:tc>
        <w:tc>
          <w:tcPr>
            <w:tcW w:w="815" w:type="dxa"/>
          </w:tcPr>
          <w:p w14:paraId="29C8109B" w14:textId="77777777" w:rsidR="006F3EFE" w:rsidRDefault="006F3EFE" w:rsidP="009B1CD7">
            <w:pPr>
              <w:spacing w:before="40" w:after="40"/>
              <w:rPr>
                <w:sz w:val="26"/>
                <w:szCs w:val="26"/>
                <w:lang w:val="nl-NL"/>
              </w:rPr>
            </w:pPr>
          </w:p>
        </w:tc>
        <w:tc>
          <w:tcPr>
            <w:tcW w:w="1075" w:type="dxa"/>
          </w:tcPr>
          <w:p w14:paraId="7B31E4F8" w14:textId="77777777" w:rsidR="006F3EFE" w:rsidRDefault="006F3EFE" w:rsidP="006F3EFE">
            <w:pPr>
              <w:rPr>
                <w:sz w:val="26"/>
                <w:szCs w:val="26"/>
                <w:lang w:val="nl-NL"/>
              </w:rPr>
            </w:pPr>
          </w:p>
        </w:tc>
        <w:tc>
          <w:tcPr>
            <w:tcW w:w="990" w:type="dxa"/>
            <w:gridSpan w:val="2"/>
          </w:tcPr>
          <w:p w14:paraId="4429F60E" w14:textId="77777777" w:rsidR="006F3EFE" w:rsidRDefault="006F3EFE" w:rsidP="006F3EFE">
            <w:pPr>
              <w:rPr>
                <w:sz w:val="26"/>
                <w:szCs w:val="26"/>
                <w:lang w:val="nl-NL"/>
              </w:rPr>
            </w:pPr>
          </w:p>
        </w:tc>
        <w:tc>
          <w:tcPr>
            <w:tcW w:w="990" w:type="dxa"/>
            <w:gridSpan w:val="2"/>
          </w:tcPr>
          <w:p w14:paraId="18D14996" w14:textId="77777777" w:rsidR="006F3EFE" w:rsidRDefault="006F3EFE" w:rsidP="006F3EFE">
            <w:pPr>
              <w:rPr>
                <w:sz w:val="26"/>
                <w:szCs w:val="26"/>
                <w:lang w:val="nl-NL"/>
              </w:rPr>
            </w:pPr>
          </w:p>
        </w:tc>
        <w:tc>
          <w:tcPr>
            <w:tcW w:w="990" w:type="dxa"/>
            <w:gridSpan w:val="2"/>
          </w:tcPr>
          <w:p w14:paraId="3000B272" w14:textId="77777777" w:rsidR="006F3EFE" w:rsidRDefault="006F3EFE" w:rsidP="006F3EFE">
            <w:pPr>
              <w:rPr>
                <w:sz w:val="26"/>
                <w:szCs w:val="26"/>
                <w:lang w:val="nl-NL"/>
              </w:rPr>
            </w:pPr>
          </w:p>
        </w:tc>
      </w:tr>
      <w:tr w:rsidR="006F3EFE" w14:paraId="35504EB6" w14:textId="77777777" w:rsidTr="009B1CD7">
        <w:trPr>
          <w:gridAfter w:val="1"/>
          <w:wAfter w:w="8" w:type="dxa"/>
        </w:trPr>
        <w:tc>
          <w:tcPr>
            <w:tcW w:w="648" w:type="dxa"/>
          </w:tcPr>
          <w:p w14:paraId="659D445B" w14:textId="77777777" w:rsidR="006F3EFE" w:rsidRDefault="006F3EFE" w:rsidP="009B1CD7">
            <w:pPr>
              <w:spacing w:before="40" w:after="40"/>
              <w:rPr>
                <w:sz w:val="26"/>
                <w:szCs w:val="26"/>
                <w:lang w:val="nl-NL"/>
              </w:rPr>
            </w:pPr>
          </w:p>
        </w:tc>
        <w:tc>
          <w:tcPr>
            <w:tcW w:w="2182" w:type="dxa"/>
          </w:tcPr>
          <w:p w14:paraId="5D544906" w14:textId="77777777" w:rsidR="006F3EFE" w:rsidRDefault="006F3EFE" w:rsidP="009B1CD7">
            <w:pPr>
              <w:spacing w:before="40" w:after="40"/>
              <w:rPr>
                <w:sz w:val="26"/>
                <w:szCs w:val="26"/>
                <w:lang w:val="nl-NL"/>
              </w:rPr>
            </w:pPr>
          </w:p>
        </w:tc>
        <w:tc>
          <w:tcPr>
            <w:tcW w:w="990" w:type="dxa"/>
          </w:tcPr>
          <w:p w14:paraId="05824F96" w14:textId="77777777" w:rsidR="006F3EFE" w:rsidRDefault="006F3EFE" w:rsidP="009B1CD7">
            <w:pPr>
              <w:spacing w:before="40" w:after="40"/>
              <w:rPr>
                <w:sz w:val="26"/>
                <w:szCs w:val="26"/>
                <w:lang w:val="nl-NL"/>
              </w:rPr>
            </w:pPr>
          </w:p>
        </w:tc>
        <w:tc>
          <w:tcPr>
            <w:tcW w:w="889" w:type="dxa"/>
          </w:tcPr>
          <w:p w14:paraId="7333F040" w14:textId="77777777" w:rsidR="006F3EFE" w:rsidRDefault="006F3EFE" w:rsidP="009B1CD7">
            <w:pPr>
              <w:spacing w:before="40" w:after="40"/>
              <w:rPr>
                <w:sz w:val="26"/>
                <w:szCs w:val="26"/>
                <w:lang w:val="nl-NL"/>
              </w:rPr>
            </w:pPr>
          </w:p>
        </w:tc>
        <w:tc>
          <w:tcPr>
            <w:tcW w:w="815" w:type="dxa"/>
          </w:tcPr>
          <w:p w14:paraId="2A94C162" w14:textId="77777777" w:rsidR="006F3EFE" w:rsidRDefault="006F3EFE" w:rsidP="009B1CD7">
            <w:pPr>
              <w:spacing w:before="40" w:after="40"/>
              <w:rPr>
                <w:sz w:val="26"/>
                <w:szCs w:val="26"/>
                <w:lang w:val="nl-NL"/>
              </w:rPr>
            </w:pPr>
          </w:p>
        </w:tc>
        <w:tc>
          <w:tcPr>
            <w:tcW w:w="1075" w:type="dxa"/>
          </w:tcPr>
          <w:p w14:paraId="27CBA971" w14:textId="77777777" w:rsidR="006F3EFE" w:rsidRDefault="006F3EFE" w:rsidP="006F3EFE">
            <w:pPr>
              <w:rPr>
                <w:sz w:val="26"/>
                <w:szCs w:val="26"/>
                <w:lang w:val="nl-NL"/>
              </w:rPr>
            </w:pPr>
          </w:p>
        </w:tc>
        <w:tc>
          <w:tcPr>
            <w:tcW w:w="990" w:type="dxa"/>
            <w:gridSpan w:val="2"/>
          </w:tcPr>
          <w:p w14:paraId="4B30098D" w14:textId="77777777" w:rsidR="006F3EFE" w:rsidRDefault="006F3EFE" w:rsidP="006F3EFE">
            <w:pPr>
              <w:rPr>
                <w:sz w:val="26"/>
                <w:szCs w:val="26"/>
                <w:lang w:val="nl-NL"/>
              </w:rPr>
            </w:pPr>
          </w:p>
        </w:tc>
        <w:tc>
          <w:tcPr>
            <w:tcW w:w="990" w:type="dxa"/>
            <w:gridSpan w:val="2"/>
          </w:tcPr>
          <w:p w14:paraId="0CEB343A" w14:textId="77777777" w:rsidR="006F3EFE" w:rsidRDefault="006F3EFE" w:rsidP="006F3EFE">
            <w:pPr>
              <w:rPr>
                <w:sz w:val="26"/>
                <w:szCs w:val="26"/>
                <w:lang w:val="nl-NL"/>
              </w:rPr>
            </w:pPr>
          </w:p>
        </w:tc>
        <w:tc>
          <w:tcPr>
            <w:tcW w:w="990" w:type="dxa"/>
            <w:gridSpan w:val="2"/>
          </w:tcPr>
          <w:p w14:paraId="363F4BEB" w14:textId="77777777" w:rsidR="006F3EFE" w:rsidRDefault="006F3EFE" w:rsidP="006F3EFE">
            <w:pPr>
              <w:rPr>
                <w:sz w:val="26"/>
                <w:szCs w:val="26"/>
                <w:lang w:val="nl-NL"/>
              </w:rPr>
            </w:pPr>
          </w:p>
        </w:tc>
      </w:tr>
      <w:tr w:rsidR="006F3EFE" w14:paraId="13A6C539" w14:textId="77777777" w:rsidTr="009B1CD7">
        <w:trPr>
          <w:gridAfter w:val="1"/>
          <w:wAfter w:w="8" w:type="dxa"/>
        </w:trPr>
        <w:tc>
          <w:tcPr>
            <w:tcW w:w="648" w:type="dxa"/>
          </w:tcPr>
          <w:p w14:paraId="64E87BE0" w14:textId="77777777" w:rsidR="006F3EFE" w:rsidRDefault="006F3EFE" w:rsidP="009B1CD7">
            <w:pPr>
              <w:spacing w:before="40" w:after="40"/>
              <w:rPr>
                <w:sz w:val="26"/>
                <w:szCs w:val="26"/>
                <w:lang w:val="nl-NL"/>
              </w:rPr>
            </w:pPr>
          </w:p>
        </w:tc>
        <w:tc>
          <w:tcPr>
            <w:tcW w:w="2182" w:type="dxa"/>
          </w:tcPr>
          <w:p w14:paraId="45E51F75" w14:textId="77777777" w:rsidR="006F3EFE" w:rsidRDefault="006F3EFE" w:rsidP="009B1CD7">
            <w:pPr>
              <w:spacing w:before="40" w:after="40"/>
              <w:rPr>
                <w:sz w:val="26"/>
                <w:szCs w:val="26"/>
                <w:lang w:val="nl-NL"/>
              </w:rPr>
            </w:pPr>
          </w:p>
        </w:tc>
        <w:tc>
          <w:tcPr>
            <w:tcW w:w="990" w:type="dxa"/>
          </w:tcPr>
          <w:p w14:paraId="01F4B89B" w14:textId="77777777" w:rsidR="006F3EFE" w:rsidRDefault="006F3EFE" w:rsidP="009B1CD7">
            <w:pPr>
              <w:spacing w:before="40" w:after="40"/>
              <w:rPr>
                <w:sz w:val="26"/>
                <w:szCs w:val="26"/>
                <w:lang w:val="nl-NL"/>
              </w:rPr>
            </w:pPr>
          </w:p>
        </w:tc>
        <w:tc>
          <w:tcPr>
            <w:tcW w:w="889" w:type="dxa"/>
          </w:tcPr>
          <w:p w14:paraId="245AB168" w14:textId="77777777" w:rsidR="006F3EFE" w:rsidRDefault="006F3EFE" w:rsidP="009B1CD7">
            <w:pPr>
              <w:spacing w:before="40" w:after="40"/>
              <w:rPr>
                <w:sz w:val="26"/>
                <w:szCs w:val="26"/>
                <w:lang w:val="nl-NL"/>
              </w:rPr>
            </w:pPr>
          </w:p>
        </w:tc>
        <w:tc>
          <w:tcPr>
            <w:tcW w:w="815" w:type="dxa"/>
          </w:tcPr>
          <w:p w14:paraId="4654A4DF" w14:textId="77777777" w:rsidR="006F3EFE" w:rsidRDefault="006F3EFE" w:rsidP="009B1CD7">
            <w:pPr>
              <w:spacing w:before="40" w:after="40"/>
              <w:rPr>
                <w:sz w:val="26"/>
                <w:szCs w:val="26"/>
                <w:lang w:val="nl-NL"/>
              </w:rPr>
            </w:pPr>
          </w:p>
        </w:tc>
        <w:tc>
          <w:tcPr>
            <w:tcW w:w="1075" w:type="dxa"/>
          </w:tcPr>
          <w:p w14:paraId="3845D16F" w14:textId="77777777" w:rsidR="006F3EFE" w:rsidRDefault="006F3EFE" w:rsidP="006F3EFE">
            <w:pPr>
              <w:rPr>
                <w:sz w:val="26"/>
                <w:szCs w:val="26"/>
                <w:lang w:val="nl-NL"/>
              </w:rPr>
            </w:pPr>
          </w:p>
        </w:tc>
        <w:tc>
          <w:tcPr>
            <w:tcW w:w="990" w:type="dxa"/>
            <w:gridSpan w:val="2"/>
          </w:tcPr>
          <w:p w14:paraId="698061AB" w14:textId="77777777" w:rsidR="006F3EFE" w:rsidRDefault="006F3EFE" w:rsidP="006F3EFE">
            <w:pPr>
              <w:rPr>
                <w:sz w:val="26"/>
                <w:szCs w:val="26"/>
                <w:lang w:val="nl-NL"/>
              </w:rPr>
            </w:pPr>
          </w:p>
        </w:tc>
        <w:tc>
          <w:tcPr>
            <w:tcW w:w="990" w:type="dxa"/>
            <w:gridSpan w:val="2"/>
          </w:tcPr>
          <w:p w14:paraId="7D2FCEDC" w14:textId="77777777" w:rsidR="006F3EFE" w:rsidRDefault="006F3EFE" w:rsidP="006F3EFE">
            <w:pPr>
              <w:rPr>
                <w:sz w:val="26"/>
                <w:szCs w:val="26"/>
                <w:lang w:val="nl-NL"/>
              </w:rPr>
            </w:pPr>
          </w:p>
        </w:tc>
        <w:tc>
          <w:tcPr>
            <w:tcW w:w="990" w:type="dxa"/>
            <w:gridSpan w:val="2"/>
          </w:tcPr>
          <w:p w14:paraId="2E1FC3C9" w14:textId="77777777" w:rsidR="006F3EFE" w:rsidRDefault="006F3EFE" w:rsidP="006F3EFE">
            <w:pPr>
              <w:rPr>
                <w:sz w:val="26"/>
                <w:szCs w:val="26"/>
                <w:lang w:val="nl-NL"/>
              </w:rPr>
            </w:pPr>
          </w:p>
        </w:tc>
      </w:tr>
      <w:tr w:rsidR="006F3EFE" w14:paraId="7E966DDC" w14:textId="77777777" w:rsidTr="009B1CD7">
        <w:trPr>
          <w:gridAfter w:val="1"/>
          <w:wAfter w:w="8" w:type="dxa"/>
        </w:trPr>
        <w:tc>
          <w:tcPr>
            <w:tcW w:w="648" w:type="dxa"/>
          </w:tcPr>
          <w:p w14:paraId="7FE8CEF4" w14:textId="77777777" w:rsidR="006F3EFE" w:rsidRDefault="006F3EFE" w:rsidP="009B1CD7">
            <w:pPr>
              <w:spacing w:before="40" w:after="40"/>
              <w:rPr>
                <w:sz w:val="26"/>
                <w:szCs w:val="26"/>
                <w:lang w:val="nl-NL"/>
              </w:rPr>
            </w:pPr>
          </w:p>
        </w:tc>
        <w:tc>
          <w:tcPr>
            <w:tcW w:w="2182" w:type="dxa"/>
          </w:tcPr>
          <w:p w14:paraId="21587023" w14:textId="77777777" w:rsidR="006F3EFE" w:rsidRDefault="006F3EFE" w:rsidP="009B1CD7">
            <w:pPr>
              <w:spacing w:before="40" w:after="40"/>
              <w:rPr>
                <w:sz w:val="26"/>
                <w:szCs w:val="26"/>
                <w:lang w:val="nl-NL"/>
              </w:rPr>
            </w:pPr>
          </w:p>
        </w:tc>
        <w:tc>
          <w:tcPr>
            <w:tcW w:w="990" w:type="dxa"/>
          </w:tcPr>
          <w:p w14:paraId="58D2AE2E" w14:textId="77777777" w:rsidR="006F3EFE" w:rsidRDefault="006F3EFE" w:rsidP="009B1CD7">
            <w:pPr>
              <w:spacing w:before="40" w:after="40"/>
              <w:rPr>
                <w:sz w:val="26"/>
                <w:szCs w:val="26"/>
                <w:lang w:val="nl-NL"/>
              </w:rPr>
            </w:pPr>
          </w:p>
        </w:tc>
        <w:tc>
          <w:tcPr>
            <w:tcW w:w="889" w:type="dxa"/>
          </w:tcPr>
          <w:p w14:paraId="2570EEC8" w14:textId="77777777" w:rsidR="006F3EFE" w:rsidRDefault="006F3EFE" w:rsidP="009B1CD7">
            <w:pPr>
              <w:spacing w:before="40" w:after="40"/>
              <w:rPr>
                <w:sz w:val="26"/>
                <w:szCs w:val="26"/>
                <w:lang w:val="nl-NL"/>
              </w:rPr>
            </w:pPr>
          </w:p>
        </w:tc>
        <w:tc>
          <w:tcPr>
            <w:tcW w:w="815" w:type="dxa"/>
          </w:tcPr>
          <w:p w14:paraId="788540D9" w14:textId="77777777" w:rsidR="006F3EFE" w:rsidRDefault="006F3EFE" w:rsidP="009B1CD7">
            <w:pPr>
              <w:spacing w:before="40" w:after="40"/>
              <w:rPr>
                <w:sz w:val="26"/>
                <w:szCs w:val="26"/>
                <w:lang w:val="nl-NL"/>
              </w:rPr>
            </w:pPr>
          </w:p>
        </w:tc>
        <w:tc>
          <w:tcPr>
            <w:tcW w:w="1075" w:type="dxa"/>
          </w:tcPr>
          <w:p w14:paraId="2B15CF00" w14:textId="77777777" w:rsidR="006F3EFE" w:rsidRDefault="006F3EFE" w:rsidP="006F3EFE">
            <w:pPr>
              <w:rPr>
                <w:sz w:val="26"/>
                <w:szCs w:val="26"/>
                <w:lang w:val="nl-NL"/>
              </w:rPr>
            </w:pPr>
          </w:p>
        </w:tc>
        <w:tc>
          <w:tcPr>
            <w:tcW w:w="990" w:type="dxa"/>
            <w:gridSpan w:val="2"/>
          </w:tcPr>
          <w:p w14:paraId="7EB30ABD" w14:textId="77777777" w:rsidR="006F3EFE" w:rsidRDefault="006F3EFE" w:rsidP="006F3EFE">
            <w:pPr>
              <w:rPr>
                <w:sz w:val="26"/>
                <w:szCs w:val="26"/>
                <w:lang w:val="nl-NL"/>
              </w:rPr>
            </w:pPr>
          </w:p>
        </w:tc>
        <w:tc>
          <w:tcPr>
            <w:tcW w:w="990" w:type="dxa"/>
            <w:gridSpan w:val="2"/>
          </w:tcPr>
          <w:p w14:paraId="35AFE966" w14:textId="77777777" w:rsidR="006F3EFE" w:rsidRDefault="006F3EFE" w:rsidP="006F3EFE">
            <w:pPr>
              <w:rPr>
                <w:sz w:val="26"/>
                <w:szCs w:val="26"/>
                <w:lang w:val="nl-NL"/>
              </w:rPr>
            </w:pPr>
          </w:p>
        </w:tc>
        <w:tc>
          <w:tcPr>
            <w:tcW w:w="990" w:type="dxa"/>
            <w:gridSpan w:val="2"/>
          </w:tcPr>
          <w:p w14:paraId="3899C7E5" w14:textId="77777777" w:rsidR="006F3EFE" w:rsidRDefault="006F3EFE" w:rsidP="006F3EFE">
            <w:pPr>
              <w:rPr>
                <w:sz w:val="26"/>
                <w:szCs w:val="26"/>
                <w:lang w:val="nl-NL"/>
              </w:rPr>
            </w:pPr>
          </w:p>
        </w:tc>
      </w:tr>
      <w:tr w:rsidR="006F3EFE" w14:paraId="204B9994" w14:textId="77777777" w:rsidTr="009B1CD7">
        <w:trPr>
          <w:gridAfter w:val="1"/>
          <w:wAfter w:w="8" w:type="dxa"/>
        </w:trPr>
        <w:tc>
          <w:tcPr>
            <w:tcW w:w="648" w:type="dxa"/>
          </w:tcPr>
          <w:p w14:paraId="6C0190AC" w14:textId="77777777" w:rsidR="006F3EFE" w:rsidRPr="009B1CD7" w:rsidRDefault="006F3EFE" w:rsidP="009B1CD7">
            <w:pPr>
              <w:spacing w:before="40" w:after="40"/>
              <w:rPr>
                <w:spacing w:val="-6"/>
                <w:sz w:val="26"/>
                <w:szCs w:val="26"/>
                <w:lang w:val="nl-NL"/>
              </w:rPr>
            </w:pPr>
            <w:r w:rsidRPr="009B1CD7">
              <w:rPr>
                <w:spacing w:val="-6"/>
                <w:sz w:val="26"/>
                <w:szCs w:val="26"/>
                <w:lang w:val="nl-NL"/>
              </w:rPr>
              <w:t>2.2</w:t>
            </w:r>
          </w:p>
        </w:tc>
        <w:tc>
          <w:tcPr>
            <w:tcW w:w="2182" w:type="dxa"/>
          </w:tcPr>
          <w:p w14:paraId="13180B27" w14:textId="77777777" w:rsidR="006F3EFE" w:rsidRPr="009B1CD7" w:rsidRDefault="006F3EFE" w:rsidP="009B1CD7">
            <w:pPr>
              <w:spacing w:before="40" w:after="40"/>
              <w:rPr>
                <w:spacing w:val="-6"/>
                <w:sz w:val="26"/>
                <w:szCs w:val="26"/>
                <w:lang w:val="nl-NL"/>
              </w:rPr>
            </w:pPr>
            <w:r w:rsidRPr="009B1CD7">
              <w:rPr>
                <w:spacing w:val="-6"/>
                <w:sz w:val="26"/>
                <w:szCs w:val="26"/>
                <w:lang w:val="nl-NL"/>
              </w:rPr>
              <w:t xml:space="preserve"> Dụng cụ, phụ tùng</w:t>
            </w:r>
          </w:p>
        </w:tc>
        <w:tc>
          <w:tcPr>
            <w:tcW w:w="990" w:type="dxa"/>
          </w:tcPr>
          <w:p w14:paraId="1C70839A" w14:textId="77777777" w:rsidR="006F3EFE" w:rsidRDefault="006F3EFE" w:rsidP="009B1CD7">
            <w:pPr>
              <w:spacing w:before="40" w:after="40"/>
              <w:rPr>
                <w:i/>
                <w:sz w:val="26"/>
                <w:szCs w:val="26"/>
                <w:lang w:val="nl-NL"/>
              </w:rPr>
            </w:pPr>
          </w:p>
        </w:tc>
        <w:tc>
          <w:tcPr>
            <w:tcW w:w="889" w:type="dxa"/>
          </w:tcPr>
          <w:p w14:paraId="237579C6" w14:textId="77777777" w:rsidR="006F3EFE" w:rsidRDefault="006F3EFE" w:rsidP="009B1CD7">
            <w:pPr>
              <w:spacing w:before="40" w:after="40"/>
              <w:rPr>
                <w:i/>
                <w:sz w:val="26"/>
                <w:szCs w:val="26"/>
                <w:lang w:val="nl-NL"/>
              </w:rPr>
            </w:pPr>
          </w:p>
        </w:tc>
        <w:tc>
          <w:tcPr>
            <w:tcW w:w="815" w:type="dxa"/>
          </w:tcPr>
          <w:p w14:paraId="6CCD57B3" w14:textId="77777777" w:rsidR="006F3EFE" w:rsidRDefault="006F3EFE" w:rsidP="009B1CD7">
            <w:pPr>
              <w:spacing w:before="40" w:after="40"/>
              <w:rPr>
                <w:i/>
                <w:sz w:val="26"/>
                <w:szCs w:val="26"/>
                <w:lang w:val="nl-NL"/>
              </w:rPr>
            </w:pPr>
          </w:p>
        </w:tc>
        <w:tc>
          <w:tcPr>
            <w:tcW w:w="1075" w:type="dxa"/>
          </w:tcPr>
          <w:p w14:paraId="1CAA65C4" w14:textId="77777777" w:rsidR="006F3EFE" w:rsidRDefault="006F3EFE" w:rsidP="006F3EFE">
            <w:pPr>
              <w:rPr>
                <w:i/>
                <w:sz w:val="26"/>
                <w:szCs w:val="26"/>
                <w:lang w:val="nl-NL"/>
              </w:rPr>
            </w:pPr>
          </w:p>
        </w:tc>
        <w:tc>
          <w:tcPr>
            <w:tcW w:w="990" w:type="dxa"/>
            <w:gridSpan w:val="2"/>
          </w:tcPr>
          <w:p w14:paraId="500ECDDE" w14:textId="77777777" w:rsidR="006F3EFE" w:rsidRDefault="006F3EFE" w:rsidP="006F3EFE">
            <w:pPr>
              <w:rPr>
                <w:i/>
                <w:sz w:val="26"/>
                <w:szCs w:val="26"/>
                <w:lang w:val="nl-NL"/>
              </w:rPr>
            </w:pPr>
          </w:p>
        </w:tc>
        <w:tc>
          <w:tcPr>
            <w:tcW w:w="990" w:type="dxa"/>
            <w:gridSpan w:val="2"/>
          </w:tcPr>
          <w:p w14:paraId="62FCAA4B" w14:textId="77777777" w:rsidR="006F3EFE" w:rsidRDefault="006F3EFE" w:rsidP="006F3EFE">
            <w:pPr>
              <w:rPr>
                <w:i/>
                <w:sz w:val="26"/>
                <w:szCs w:val="26"/>
                <w:lang w:val="nl-NL"/>
              </w:rPr>
            </w:pPr>
          </w:p>
        </w:tc>
        <w:tc>
          <w:tcPr>
            <w:tcW w:w="990" w:type="dxa"/>
            <w:gridSpan w:val="2"/>
          </w:tcPr>
          <w:p w14:paraId="121DE7A0" w14:textId="77777777" w:rsidR="006F3EFE" w:rsidRDefault="006F3EFE" w:rsidP="006F3EFE">
            <w:pPr>
              <w:rPr>
                <w:i/>
                <w:sz w:val="26"/>
                <w:szCs w:val="26"/>
                <w:lang w:val="nl-NL"/>
              </w:rPr>
            </w:pPr>
          </w:p>
        </w:tc>
      </w:tr>
      <w:tr w:rsidR="006F3EFE" w14:paraId="642C292A" w14:textId="77777777" w:rsidTr="009B1CD7">
        <w:trPr>
          <w:gridAfter w:val="1"/>
          <w:wAfter w:w="8" w:type="dxa"/>
        </w:trPr>
        <w:tc>
          <w:tcPr>
            <w:tcW w:w="648" w:type="dxa"/>
          </w:tcPr>
          <w:p w14:paraId="0F4F7BF0" w14:textId="77777777" w:rsidR="006F3EFE" w:rsidRPr="009B1CD7" w:rsidRDefault="006F3EFE" w:rsidP="009B1CD7">
            <w:pPr>
              <w:spacing w:before="40" w:after="40"/>
              <w:rPr>
                <w:spacing w:val="-6"/>
                <w:sz w:val="26"/>
                <w:szCs w:val="26"/>
                <w:lang w:val="nl-NL"/>
              </w:rPr>
            </w:pPr>
          </w:p>
        </w:tc>
        <w:tc>
          <w:tcPr>
            <w:tcW w:w="2182" w:type="dxa"/>
          </w:tcPr>
          <w:p w14:paraId="7752705D" w14:textId="77777777" w:rsidR="006F3EFE" w:rsidRPr="009B1CD7" w:rsidRDefault="006F3EFE" w:rsidP="009B1CD7">
            <w:pPr>
              <w:spacing w:before="40" w:after="40"/>
              <w:rPr>
                <w:spacing w:val="-6"/>
                <w:sz w:val="26"/>
                <w:szCs w:val="26"/>
                <w:lang w:val="nl-NL"/>
              </w:rPr>
            </w:pPr>
          </w:p>
        </w:tc>
        <w:tc>
          <w:tcPr>
            <w:tcW w:w="990" w:type="dxa"/>
          </w:tcPr>
          <w:p w14:paraId="30AD993F" w14:textId="77777777" w:rsidR="006F3EFE" w:rsidRDefault="006F3EFE" w:rsidP="009B1CD7">
            <w:pPr>
              <w:spacing w:before="40" w:after="40"/>
              <w:rPr>
                <w:sz w:val="26"/>
                <w:szCs w:val="26"/>
                <w:lang w:val="nl-NL"/>
              </w:rPr>
            </w:pPr>
          </w:p>
        </w:tc>
        <w:tc>
          <w:tcPr>
            <w:tcW w:w="889" w:type="dxa"/>
          </w:tcPr>
          <w:p w14:paraId="0EDCCA4D" w14:textId="77777777" w:rsidR="006F3EFE" w:rsidRDefault="006F3EFE" w:rsidP="009B1CD7">
            <w:pPr>
              <w:spacing w:before="40" w:after="40"/>
              <w:rPr>
                <w:sz w:val="26"/>
                <w:szCs w:val="26"/>
                <w:lang w:val="nl-NL"/>
              </w:rPr>
            </w:pPr>
          </w:p>
        </w:tc>
        <w:tc>
          <w:tcPr>
            <w:tcW w:w="815" w:type="dxa"/>
          </w:tcPr>
          <w:p w14:paraId="4749993B" w14:textId="77777777" w:rsidR="006F3EFE" w:rsidRDefault="006F3EFE" w:rsidP="009B1CD7">
            <w:pPr>
              <w:spacing w:before="40" w:after="40"/>
              <w:rPr>
                <w:sz w:val="26"/>
                <w:szCs w:val="26"/>
                <w:lang w:val="nl-NL"/>
              </w:rPr>
            </w:pPr>
          </w:p>
        </w:tc>
        <w:tc>
          <w:tcPr>
            <w:tcW w:w="1075" w:type="dxa"/>
          </w:tcPr>
          <w:p w14:paraId="6D883B2E" w14:textId="77777777" w:rsidR="006F3EFE" w:rsidRDefault="006F3EFE" w:rsidP="006F3EFE">
            <w:pPr>
              <w:rPr>
                <w:sz w:val="26"/>
                <w:szCs w:val="26"/>
                <w:lang w:val="nl-NL"/>
              </w:rPr>
            </w:pPr>
          </w:p>
        </w:tc>
        <w:tc>
          <w:tcPr>
            <w:tcW w:w="990" w:type="dxa"/>
            <w:gridSpan w:val="2"/>
          </w:tcPr>
          <w:p w14:paraId="1E53503F" w14:textId="77777777" w:rsidR="006F3EFE" w:rsidRDefault="006F3EFE" w:rsidP="006F3EFE">
            <w:pPr>
              <w:rPr>
                <w:sz w:val="26"/>
                <w:szCs w:val="26"/>
                <w:lang w:val="nl-NL"/>
              </w:rPr>
            </w:pPr>
          </w:p>
        </w:tc>
        <w:tc>
          <w:tcPr>
            <w:tcW w:w="990" w:type="dxa"/>
            <w:gridSpan w:val="2"/>
          </w:tcPr>
          <w:p w14:paraId="7D3A302A" w14:textId="77777777" w:rsidR="006F3EFE" w:rsidRDefault="006F3EFE" w:rsidP="006F3EFE">
            <w:pPr>
              <w:rPr>
                <w:sz w:val="26"/>
                <w:szCs w:val="26"/>
                <w:lang w:val="nl-NL"/>
              </w:rPr>
            </w:pPr>
          </w:p>
        </w:tc>
        <w:tc>
          <w:tcPr>
            <w:tcW w:w="990" w:type="dxa"/>
            <w:gridSpan w:val="2"/>
          </w:tcPr>
          <w:p w14:paraId="3C56ACB3" w14:textId="77777777" w:rsidR="006F3EFE" w:rsidRDefault="006F3EFE" w:rsidP="006F3EFE">
            <w:pPr>
              <w:rPr>
                <w:sz w:val="26"/>
                <w:szCs w:val="26"/>
                <w:lang w:val="nl-NL"/>
              </w:rPr>
            </w:pPr>
          </w:p>
        </w:tc>
      </w:tr>
      <w:tr w:rsidR="006F3EFE" w14:paraId="388E6ED3" w14:textId="77777777" w:rsidTr="009B1CD7">
        <w:trPr>
          <w:gridAfter w:val="1"/>
          <w:wAfter w:w="8" w:type="dxa"/>
        </w:trPr>
        <w:tc>
          <w:tcPr>
            <w:tcW w:w="648" w:type="dxa"/>
          </w:tcPr>
          <w:p w14:paraId="0D341DCE" w14:textId="77777777" w:rsidR="006F3EFE" w:rsidRPr="009B1CD7" w:rsidRDefault="006F3EFE" w:rsidP="009B1CD7">
            <w:pPr>
              <w:spacing w:before="40" w:after="40"/>
              <w:rPr>
                <w:spacing w:val="-6"/>
                <w:sz w:val="26"/>
                <w:szCs w:val="26"/>
                <w:lang w:val="nl-NL"/>
              </w:rPr>
            </w:pPr>
          </w:p>
        </w:tc>
        <w:tc>
          <w:tcPr>
            <w:tcW w:w="2182" w:type="dxa"/>
          </w:tcPr>
          <w:p w14:paraId="236830BE" w14:textId="77777777" w:rsidR="006F3EFE" w:rsidRPr="009B1CD7" w:rsidRDefault="006F3EFE" w:rsidP="009B1CD7">
            <w:pPr>
              <w:spacing w:before="40" w:after="40"/>
              <w:rPr>
                <w:spacing w:val="-6"/>
                <w:sz w:val="26"/>
                <w:szCs w:val="26"/>
                <w:lang w:val="nl-NL"/>
              </w:rPr>
            </w:pPr>
          </w:p>
        </w:tc>
        <w:tc>
          <w:tcPr>
            <w:tcW w:w="990" w:type="dxa"/>
          </w:tcPr>
          <w:p w14:paraId="6F22B8BF" w14:textId="77777777" w:rsidR="006F3EFE" w:rsidRDefault="006F3EFE" w:rsidP="009B1CD7">
            <w:pPr>
              <w:spacing w:before="40" w:after="40"/>
              <w:rPr>
                <w:sz w:val="26"/>
                <w:szCs w:val="26"/>
                <w:lang w:val="nl-NL"/>
              </w:rPr>
            </w:pPr>
          </w:p>
        </w:tc>
        <w:tc>
          <w:tcPr>
            <w:tcW w:w="889" w:type="dxa"/>
          </w:tcPr>
          <w:p w14:paraId="22165B6B" w14:textId="77777777" w:rsidR="006F3EFE" w:rsidRDefault="006F3EFE" w:rsidP="009B1CD7">
            <w:pPr>
              <w:spacing w:before="40" w:after="40"/>
              <w:rPr>
                <w:sz w:val="26"/>
                <w:szCs w:val="26"/>
                <w:lang w:val="nl-NL"/>
              </w:rPr>
            </w:pPr>
          </w:p>
        </w:tc>
        <w:tc>
          <w:tcPr>
            <w:tcW w:w="815" w:type="dxa"/>
          </w:tcPr>
          <w:p w14:paraId="4EBDDE3A" w14:textId="77777777" w:rsidR="006F3EFE" w:rsidRDefault="006F3EFE" w:rsidP="009B1CD7">
            <w:pPr>
              <w:spacing w:before="40" w:after="40"/>
              <w:rPr>
                <w:sz w:val="26"/>
                <w:szCs w:val="26"/>
                <w:lang w:val="nl-NL"/>
              </w:rPr>
            </w:pPr>
          </w:p>
        </w:tc>
        <w:tc>
          <w:tcPr>
            <w:tcW w:w="1075" w:type="dxa"/>
          </w:tcPr>
          <w:p w14:paraId="65034669" w14:textId="77777777" w:rsidR="006F3EFE" w:rsidRDefault="006F3EFE" w:rsidP="006F3EFE">
            <w:pPr>
              <w:rPr>
                <w:sz w:val="26"/>
                <w:szCs w:val="26"/>
                <w:lang w:val="nl-NL"/>
              </w:rPr>
            </w:pPr>
          </w:p>
        </w:tc>
        <w:tc>
          <w:tcPr>
            <w:tcW w:w="990" w:type="dxa"/>
            <w:gridSpan w:val="2"/>
          </w:tcPr>
          <w:p w14:paraId="49B12733" w14:textId="77777777" w:rsidR="006F3EFE" w:rsidRDefault="006F3EFE" w:rsidP="006F3EFE">
            <w:pPr>
              <w:rPr>
                <w:sz w:val="26"/>
                <w:szCs w:val="26"/>
                <w:lang w:val="nl-NL"/>
              </w:rPr>
            </w:pPr>
          </w:p>
        </w:tc>
        <w:tc>
          <w:tcPr>
            <w:tcW w:w="990" w:type="dxa"/>
            <w:gridSpan w:val="2"/>
          </w:tcPr>
          <w:p w14:paraId="2C39AF70" w14:textId="77777777" w:rsidR="006F3EFE" w:rsidRDefault="006F3EFE" w:rsidP="006F3EFE">
            <w:pPr>
              <w:rPr>
                <w:sz w:val="26"/>
                <w:szCs w:val="26"/>
                <w:lang w:val="nl-NL"/>
              </w:rPr>
            </w:pPr>
          </w:p>
        </w:tc>
        <w:tc>
          <w:tcPr>
            <w:tcW w:w="990" w:type="dxa"/>
            <w:gridSpan w:val="2"/>
          </w:tcPr>
          <w:p w14:paraId="3C0C2258" w14:textId="77777777" w:rsidR="006F3EFE" w:rsidRDefault="006F3EFE" w:rsidP="006F3EFE">
            <w:pPr>
              <w:rPr>
                <w:sz w:val="26"/>
                <w:szCs w:val="26"/>
                <w:lang w:val="nl-NL"/>
              </w:rPr>
            </w:pPr>
          </w:p>
        </w:tc>
      </w:tr>
      <w:tr w:rsidR="006F3EFE" w14:paraId="762BD3A4" w14:textId="77777777" w:rsidTr="009B1CD7">
        <w:trPr>
          <w:gridAfter w:val="1"/>
          <w:wAfter w:w="8" w:type="dxa"/>
        </w:trPr>
        <w:tc>
          <w:tcPr>
            <w:tcW w:w="648" w:type="dxa"/>
          </w:tcPr>
          <w:p w14:paraId="4B3E5ADC" w14:textId="77777777" w:rsidR="006F3EFE" w:rsidRPr="009B1CD7" w:rsidRDefault="006F3EFE" w:rsidP="009B1CD7">
            <w:pPr>
              <w:spacing w:before="40" w:after="40"/>
              <w:rPr>
                <w:spacing w:val="-6"/>
                <w:sz w:val="26"/>
                <w:szCs w:val="26"/>
                <w:lang w:val="nl-NL"/>
              </w:rPr>
            </w:pPr>
          </w:p>
        </w:tc>
        <w:tc>
          <w:tcPr>
            <w:tcW w:w="2182" w:type="dxa"/>
          </w:tcPr>
          <w:p w14:paraId="32308B54" w14:textId="77777777" w:rsidR="006F3EFE" w:rsidRPr="009B1CD7" w:rsidRDefault="006F3EFE" w:rsidP="009B1CD7">
            <w:pPr>
              <w:spacing w:before="40" w:after="40"/>
              <w:rPr>
                <w:spacing w:val="-6"/>
                <w:sz w:val="26"/>
                <w:szCs w:val="26"/>
                <w:lang w:val="nl-NL"/>
              </w:rPr>
            </w:pPr>
          </w:p>
        </w:tc>
        <w:tc>
          <w:tcPr>
            <w:tcW w:w="990" w:type="dxa"/>
          </w:tcPr>
          <w:p w14:paraId="0B5DF474" w14:textId="77777777" w:rsidR="006F3EFE" w:rsidRDefault="006F3EFE" w:rsidP="009B1CD7">
            <w:pPr>
              <w:spacing w:before="40" w:after="40"/>
              <w:rPr>
                <w:sz w:val="26"/>
                <w:szCs w:val="26"/>
                <w:lang w:val="nl-NL"/>
              </w:rPr>
            </w:pPr>
          </w:p>
        </w:tc>
        <w:tc>
          <w:tcPr>
            <w:tcW w:w="889" w:type="dxa"/>
          </w:tcPr>
          <w:p w14:paraId="2E77BEF0" w14:textId="77777777" w:rsidR="006F3EFE" w:rsidRDefault="006F3EFE" w:rsidP="009B1CD7">
            <w:pPr>
              <w:spacing w:before="40" w:after="40"/>
              <w:rPr>
                <w:sz w:val="26"/>
                <w:szCs w:val="26"/>
                <w:lang w:val="nl-NL"/>
              </w:rPr>
            </w:pPr>
          </w:p>
        </w:tc>
        <w:tc>
          <w:tcPr>
            <w:tcW w:w="815" w:type="dxa"/>
          </w:tcPr>
          <w:p w14:paraId="42E4CAE3" w14:textId="77777777" w:rsidR="006F3EFE" w:rsidRDefault="006F3EFE" w:rsidP="009B1CD7">
            <w:pPr>
              <w:spacing w:before="40" w:after="40"/>
              <w:rPr>
                <w:sz w:val="26"/>
                <w:szCs w:val="26"/>
                <w:lang w:val="nl-NL"/>
              </w:rPr>
            </w:pPr>
          </w:p>
        </w:tc>
        <w:tc>
          <w:tcPr>
            <w:tcW w:w="1075" w:type="dxa"/>
          </w:tcPr>
          <w:p w14:paraId="5E484E2A" w14:textId="77777777" w:rsidR="006F3EFE" w:rsidRDefault="006F3EFE" w:rsidP="006F3EFE">
            <w:pPr>
              <w:rPr>
                <w:sz w:val="26"/>
                <w:szCs w:val="26"/>
                <w:lang w:val="nl-NL"/>
              </w:rPr>
            </w:pPr>
          </w:p>
        </w:tc>
        <w:tc>
          <w:tcPr>
            <w:tcW w:w="990" w:type="dxa"/>
            <w:gridSpan w:val="2"/>
          </w:tcPr>
          <w:p w14:paraId="16EB8A16" w14:textId="77777777" w:rsidR="006F3EFE" w:rsidRDefault="006F3EFE" w:rsidP="006F3EFE">
            <w:pPr>
              <w:rPr>
                <w:sz w:val="26"/>
                <w:szCs w:val="26"/>
                <w:lang w:val="nl-NL"/>
              </w:rPr>
            </w:pPr>
          </w:p>
        </w:tc>
        <w:tc>
          <w:tcPr>
            <w:tcW w:w="990" w:type="dxa"/>
            <w:gridSpan w:val="2"/>
          </w:tcPr>
          <w:p w14:paraId="651D25E3" w14:textId="77777777" w:rsidR="006F3EFE" w:rsidRDefault="006F3EFE" w:rsidP="006F3EFE">
            <w:pPr>
              <w:rPr>
                <w:sz w:val="26"/>
                <w:szCs w:val="26"/>
                <w:lang w:val="nl-NL"/>
              </w:rPr>
            </w:pPr>
          </w:p>
        </w:tc>
        <w:tc>
          <w:tcPr>
            <w:tcW w:w="990" w:type="dxa"/>
            <w:gridSpan w:val="2"/>
          </w:tcPr>
          <w:p w14:paraId="2A4362A3" w14:textId="77777777" w:rsidR="006F3EFE" w:rsidRDefault="006F3EFE" w:rsidP="006F3EFE">
            <w:pPr>
              <w:rPr>
                <w:sz w:val="26"/>
                <w:szCs w:val="26"/>
                <w:lang w:val="nl-NL"/>
              </w:rPr>
            </w:pPr>
          </w:p>
        </w:tc>
      </w:tr>
      <w:tr w:rsidR="006F3EFE" w14:paraId="4D088D47" w14:textId="77777777" w:rsidTr="009B1CD7">
        <w:trPr>
          <w:gridAfter w:val="1"/>
          <w:wAfter w:w="8" w:type="dxa"/>
        </w:trPr>
        <w:tc>
          <w:tcPr>
            <w:tcW w:w="648" w:type="dxa"/>
          </w:tcPr>
          <w:p w14:paraId="0A631EE9" w14:textId="77777777" w:rsidR="006F3EFE" w:rsidRPr="009B1CD7" w:rsidRDefault="006F3EFE" w:rsidP="009B1CD7">
            <w:pPr>
              <w:spacing w:before="40" w:after="40"/>
              <w:rPr>
                <w:spacing w:val="-6"/>
                <w:sz w:val="26"/>
                <w:szCs w:val="26"/>
                <w:lang w:val="nl-NL"/>
              </w:rPr>
            </w:pPr>
          </w:p>
        </w:tc>
        <w:tc>
          <w:tcPr>
            <w:tcW w:w="2182" w:type="dxa"/>
          </w:tcPr>
          <w:p w14:paraId="17A58C84" w14:textId="77777777" w:rsidR="006F3EFE" w:rsidRPr="009B1CD7" w:rsidRDefault="006F3EFE" w:rsidP="009B1CD7">
            <w:pPr>
              <w:spacing w:before="40" w:after="40"/>
              <w:rPr>
                <w:spacing w:val="-6"/>
                <w:sz w:val="26"/>
                <w:szCs w:val="26"/>
                <w:lang w:val="nl-NL"/>
              </w:rPr>
            </w:pPr>
          </w:p>
        </w:tc>
        <w:tc>
          <w:tcPr>
            <w:tcW w:w="990" w:type="dxa"/>
          </w:tcPr>
          <w:p w14:paraId="450C5C73" w14:textId="77777777" w:rsidR="006F3EFE" w:rsidRDefault="006F3EFE" w:rsidP="009B1CD7">
            <w:pPr>
              <w:spacing w:before="40" w:after="40"/>
              <w:rPr>
                <w:sz w:val="26"/>
                <w:szCs w:val="26"/>
                <w:lang w:val="nl-NL"/>
              </w:rPr>
            </w:pPr>
          </w:p>
        </w:tc>
        <w:tc>
          <w:tcPr>
            <w:tcW w:w="889" w:type="dxa"/>
          </w:tcPr>
          <w:p w14:paraId="06437FF9" w14:textId="77777777" w:rsidR="006F3EFE" w:rsidRDefault="006F3EFE" w:rsidP="009B1CD7">
            <w:pPr>
              <w:spacing w:before="40" w:after="40"/>
              <w:rPr>
                <w:sz w:val="26"/>
                <w:szCs w:val="26"/>
                <w:lang w:val="nl-NL"/>
              </w:rPr>
            </w:pPr>
          </w:p>
        </w:tc>
        <w:tc>
          <w:tcPr>
            <w:tcW w:w="815" w:type="dxa"/>
          </w:tcPr>
          <w:p w14:paraId="66911EEA" w14:textId="77777777" w:rsidR="006F3EFE" w:rsidRDefault="006F3EFE" w:rsidP="009B1CD7">
            <w:pPr>
              <w:spacing w:before="40" w:after="40"/>
              <w:rPr>
                <w:sz w:val="26"/>
                <w:szCs w:val="26"/>
                <w:lang w:val="nl-NL"/>
              </w:rPr>
            </w:pPr>
          </w:p>
        </w:tc>
        <w:tc>
          <w:tcPr>
            <w:tcW w:w="1075" w:type="dxa"/>
          </w:tcPr>
          <w:p w14:paraId="685BDE55" w14:textId="77777777" w:rsidR="006F3EFE" w:rsidRDefault="006F3EFE" w:rsidP="006F3EFE">
            <w:pPr>
              <w:rPr>
                <w:sz w:val="26"/>
                <w:szCs w:val="26"/>
                <w:lang w:val="nl-NL"/>
              </w:rPr>
            </w:pPr>
          </w:p>
        </w:tc>
        <w:tc>
          <w:tcPr>
            <w:tcW w:w="990" w:type="dxa"/>
            <w:gridSpan w:val="2"/>
          </w:tcPr>
          <w:p w14:paraId="276D4F3A" w14:textId="77777777" w:rsidR="006F3EFE" w:rsidRDefault="006F3EFE" w:rsidP="006F3EFE">
            <w:pPr>
              <w:rPr>
                <w:sz w:val="26"/>
                <w:szCs w:val="26"/>
                <w:lang w:val="nl-NL"/>
              </w:rPr>
            </w:pPr>
          </w:p>
        </w:tc>
        <w:tc>
          <w:tcPr>
            <w:tcW w:w="990" w:type="dxa"/>
            <w:gridSpan w:val="2"/>
          </w:tcPr>
          <w:p w14:paraId="27853093" w14:textId="77777777" w:rsidR="006F3EFE" w:rsidRDefault="006F3EFE" w:rsidP="006F3EFE">
            <w:pPr>
              <w:rPr>
                <w:sz w:val="26"/>
                <w:szCs w:val="26"/>
                <w:lang w:val="nl-NL"/>
              </w:rPr>
            </w:pPr>
          </w:p>
        </w:tc>
        <w:tc>
          <w:tcPr>
            <w:tcW w:w="990" w:type="dxa"/>
            <w:gridSpan w:val="2"/>
          </w:tcPr>
          <w:p w14:paraId="3BA53C56" w14:textId="77777777" w:rsidR="006F3EFE" w:rsidRDefault="006F3EFE" w:rsidP="006F3EFE">
            <w:pPr>
              <w:rPr>
                <w:sz w:val="26"/>
                <w:szCs w:val="26"/>
                <w:lang w:val="nl-NL"/>
              </w:rPr>
            </w:pPr>
          </w:p>
        </w:tc>
      </w:tr>
      <w:tr w:rsidR="006F3EFE" w14:paraId="0BAF27F2" w14:textId="77777777" w:rsidTr="009B1CD7">
        <w:trPr>
          <w:gridAfter w:val="1"/>
          <w:wAfter w:w="8" w:type="dxa"/>
        </w:trPr>
        <w:tc>
          <w:tcPr>
            <w:tcW w:w="648" w:type="dxa"/>
          </w:tcPr>
          <w:p w14:paraId="5C20B50F" w14:textId="77777777" w:rsidR="006F3EFE" w:rsidRPr="009B1CD7" w:rsidRDefault="006F3EFE" w:rsidP="009B1CD7">
            <w:pPr>
              <w:spacing w:before="40" w:after="40"/>
              <w:rPr>
                <w:spacing w:val="-6"/>
                <w:sz w:val="26"/>
                <w:szCs w:val="26"/>
                <w:lang w:val="nl-NL"/>
              </w:rPr>
            </w:pPr>
          </w:p>
        </w:tc>
        <w:tc>
          <w:tcPr>
            <w:tcW w:w="2182" w:type="dxa"/>
          </w:tcPr>
          <w:p w14:paraId="6DCED93D" w14:textId="77777777" w:rsidR="006F3EFE" w:rsidRPr="009B1CD7" w:rsidRDefault="006F3EFE" w:rsidP="009B1CD7">
            <w:pPr>
              <w:spacing w:before="40" w:after="40"/>
              <w:rPr>
                <w:spacing w:val="-6"/>
                <w:sz w:val="26"/>
                <w:szCs w:val="26"/>
                <w:lang w:val="nl-NL"/>
              </w:rPr>
            </w:pPr>
          </w:p>
        </w:tc>
        <w:tc>
          <w:tcPr>
            <w:tcW w:w="990" w:type="dxa"/>
          </w:tcPr>
          <w:p w14:paraId="3370DC5E" w14:textId="77777777" w:rsidR="006F3EFE" w:rsidRDefault="006F3EFE" w:rsidP="009B1CD7">
            <w:pPr>
              <w:spacing w:before="40" w:after="40"/>
              <w:rPr>
                <w:sz w:val="26"/>
                <w:szCs w:val="26"/>
                <w:lang w:val="nl-NL"/>
              </w:rPr>
            </w:pPr>
          </w:p>
        </w:tc>
        <w:tc>
          <w:tcPr>
            <w:tcW w:w="889" w:type="dxa"/>
          </w:tcPr>
          <w:p w14:paraId="0BC2C882" w14:textId="77777777" w:rsidR="006F3EFE" w:rsidRDefault="006F3EFE" w:rsidP="009B1CD7">
            <w:pPr>
              <w:spacing w:before="40" w:after="40"/>
              <w:rPr>
                <w:sz w:val="26"/>
                <w:szCs w:val="26"/>
                <w:lang w:val="nl-NL"/>
              </w:rPr>
            </w:pPr>
          </w:p>
        </w:tc>
        <w:tc>
          <w:tcPr>
            <w:tcW w:w="815" w:type="dxa"/>
          </w:tcPr>
          <w:p w14:paraId="4A92EC35" w14:textId="77777777" w:rsidR="006F3EFE" w:rsidRDefault="006F3EFE" w:rsidP="009B1CD7">
            <w:pPr>
              <w:spacing w:before="40" w:after="40"/>
              <w:rPr>
                <w:sz w:val="26"/>
                <w:szCs w:val="26"/>
                <w:lang w:val="nl-NL"/>
              </w:rPr>
            </w:pPr>
          </w:p>
        </w:tc>
        <w:tc>
          <w:tcPr>
            <w:tcW w:w="1075" w:type="dxa"/>
          </w:tcPr>
          <w:p w14:paraId="017C83F3" w14:textId="77777777" w:rsidR="006F3EFE" w:rsidRDefault="006F3EFE" w:rsidP="006F3EFE">
            <w:pPr>
              <w:rPr>
                <w:sz w:val="26"/>
                <w:szCs w:val="26"/>
                <w:lang w:val="nl-NL"/>
              </w:rPr>
            </w:pPr>
          </w:p>
        </w:tc>
        <w:tc>
          <w:tcPr>
            <w:tcW w:w="990" w:type="dxa"/>
            <w:gridSpan w:val="2"/>
          </w:tcPr>
          <w:p w14:paraId="20DEBAD3" w14:textId="77777777" w:rsidR="006F3EFE" w:rsidRDefault="006F3EFE" w:rsidP="006F3EFE">
            <w:pPr>
              <w:rPr>
                <w:sz w:val="26"/>
                <w:szCs w:val="26"/>
                <w:lang w:val="nl-NL"/>
              </w:rPr>
            </w:pPr>
          </w:p>
        </w:tc>
        <w:tc>
          <w:tcPr>
            <w:tcW w:w="990" w:type="dxa"/>
            <w:gridSpan w:val="2"/>
          </w:tcPr>
          <w:p w14:paraId="1BB1F750" w14:textId="77777777" w:rsidR="006F3EFE" w:rsidRDefault="006F3EFE" w:rsidP="006F3EFE">
            <w:pPr>
              <w:rPr>
                <w:sz w:val="26"/>
                <w:szCs w:val="26"/>
                <w:lang w:val="nl-NL"/>
              </w:rPr>
            </w:pPr>
          </w:p>
        </w:tc>
        <w:tc>
          <w:tcPr>
            <w:tcW w:w="990" w:type="dxa"/>
            <w:gridSpan w:val="2"/>
          </w:tcPr>
          <w:p w14:paraId="1569820F" w14:textId="77777777" w:rsidR="006F3EFE" w:rsidRDefault="006F3EFE" w:rsidP="006F3EFE">
            <w:pPr>
              <w:rPr>
                <w:sz w:val="26"/>
                <w:szCs w:val="26"/>
                <w:lang w:val="nl-NL"/>
              </w:rPr>
            </w:pPr>
          </w:p>
        </w:tc>
      </w:tr>
      <w:tr w:rsidR="006F3EFE" w14:paraId="0C8F89A7" w14:textId="77777777" w:rsidTr="009B1CD7">
        <w:trPr>
          <w:gridAfter w:val="1"/>
          <w:wAfter w:w="8" w:type="dxa"/>
        </w:trPr>
        <w:tc>
          <w:tcPr>
            <w:tcW w:w="648" w:type="dxa"/>
          </w:tcPr>
          <w:p w14:paraId="599C2A5E" w14:textId="77777777" w:rsidR="006F3EFE" w:rsidRPr="009B1CD7" w:rsidRDefault="006F3EFE" w:rsidP="009B1CD7">
            <w:pPr>
              <w:spacing w:before="40" w:after="40"/>
              <w:rPr>
                <w:spacing w:val="-6"/>
                <w:sz w:val="26"/>
                <w:szCs w:val="26"/>
                <w:lang w:val="nl-NL"/>
              </w:rPr>
            </w:pPr>
            <w:r w:rsidRPr="009B1CD7">
              <w:rPr>
                <w:spacing w:val="-6"/>
                <w:sz w:val="26"/>
                <w:szCs w:val="26"/>
                <w:lang w:val="nl-NL"/>
              </w:rPr>
              <w:t>2.3</w:t>
            </w:r>
          </w:p>
        </w:tc>
        <w:tc>
          <w:tcPr>
            <w:tcW w:w="2182" w:type="dxa"/>
          </w:tcPr>
          <w:p w14:paraId="57124A3A" w14:textId="77777777" w:rsidR="006F3EFE" w:rsidRPr="009B1CD7" w:rsidRDefault="006F3EFE" w:rsidP="009B1CD7">
            <w:pPr>
              <w:spacing w:before="40" w:after="40"/>
              <w:rPr>
                <w:spacing w:val="-6"/>
                <w:sz w:val="26"/>
                <w:szCs w:val="26"/>
                <w:lang w:val="nl-NL"/>
              </w:rPr>
            </w:pPr>
            <w:r w:rsidRPr="009B1CD7">
              <w:rPr>
                <w:spacing w:val="-6"/>
                <w:sz w:val="26"/>
                <w:szCs w:val="26"/>
                <w:lang w:val="nl-NL"/>
              </w:rPr>
              <w:t>Năng lượng, nhiên liệu</w:t>
            </w:r>
          </w:p>
        </w:tc>
        <w:tc>
          <w:tcPr>
            <w:tcW w:w="990" w:type="dxa"/>
          </w:tcPr>
          <w:p w14:paraId="73B66EC8" w14:textId="77777777" w:rsidR="006F3EFE" w:rsidRDefault="006F3EFE" w:rsidP="009B1CD7">
            <w:pPr>
              <w:spacing w:before="40" w:after="40"/>
              <w:rPr>
                <w:i/>
                <w:sz w:val="26"/>
                <w:szCs w:val="26"/>
                <w:lang w:val="nl-NL"/>
              </w:rPr>
            </w:pPr>
          </w:p>
        </w:tc>
        <w:tc>
          <w:tcPr>
            <w:tcW w:w="889" w:type="dxa"/>
          </w:tcPr>
          <w:p w14:paraId="38C4D516" w14:textId="77777777" w:rsidR="006F3EFE" w:rsidRDefault="006F3EFE" w:rsidP="009B1CD7">
            <w:pPr>
              <w:spacing w:before="40" w:after="40"/>
              <w:rPr>
                <w:i/>
                <w:sz w:val="26"/>
                <w:szCs w:val="26"/>
                <w:lang w:val="nl-NL"/>
              </w:rPr>
            </w:pPr>
          </w:p>
        </w:tc>
        <w:tc>
          <w:tcPr>
            <w:tcW w:w="815" w:type="dxa"/>
          </w:tcPr>
          <w:p w14:paraId="722F6C27" w14:textId="77777777" w:rsidR="006F3EFE" w:rsidRDefault="006F3EFE" w:rsidP="009B1CD7">
            <w:pPr>
              <w:spacing w:before="40" w:after="40"/>
              <w:rPr>
                <w:i/>
                <w:sz w:val="26"/>
                <w:szCs w:val="26"/>
                <w:lang w:val="nl-NL"/>
              </w:rPr>
            </w:pPr>
          </w:p>
        </w:tc>
        <w:tc>
          <w:tcPr>
            <w:tcW w:w="1075" w:type="dxa"/>
          </w:tcPr>
          <w:p w14:paraId="20551918" w14:textId="77777777" w:rsidR="006F3EFE" w:rsidRDefault="006F3EFE" w:rsidP="006F3EFE">
            <w:pPr>
              <w:rPr>
                <w:i/>
                <w:sz w:val="26"/>
                <w:szCs w:val="26"/>
                <w:lang w:val="nl-NL"/>
              </w:rPr>
            </w:pPr>
          </w:p>
        </w:tc>
        <w:tc>
          <w:tcPr>
            <w:tcW w:w="990" w:type="dxa"/>
            <w:gridSpan w:val="2"/>
          </w:tcPr>
          <w:p w14:paraId="7BB06A2F" w14:textId="77777777" w:rsidR="006F3EFE" w:rsidRDefault="006F3EFE" w:rsidP="006F3EFE">
            <w:pPr>
              <w:rPr>
                <w:i/>
                <w:sz w:val="26"/>
                <w:szCs w:val="26"/>
                <w:lang w:val="nl-NL"/>
              </w:rPr>
            </w:pPr>
          </w:p>
        </w:tc>
        <w:tc>
          <w:tcPr>
            <w:tcW w:w="990" w:type="dxa"/>
            <w:gridSpan w:val="2"/>
          </w:tcPr>
          <w:p w14:paraId="39E67D51" w14:textId="77777777" w:rsidR="006F3EFE" w:rsidRDefault="006F3EFE" w:rsidP="006F3EFE">
            <w:pPr>
              <w:rPr>
                <w:i/>
                <w:sz w:val="26"/>
                <w:szCs w:val="26"/>
                <w:lang w:val="nl-NL"/>
              </w:rPr>
            </w:pPr>
          </w:p>
        </w:tc>
        <w:tc>
          <w:tcPr>
            <w:tcW w:w="990" w:type="dxa"/>
            <w:gridSpan w:val="2"/>
          </w:tcPr>
          <w:p w14:paraId="5A626A29" w14:textId="77777777" w:rsidR="006F3EFE" w:rsidRDefault="006F3EFE" w:rsidP="006F3EFE">
            <w:pPr>
              <w:rPr>
                <w:i/>
                <w:sz w:val="26"/>
                <w:szCs w:val="26"/>
                <w:lang w:val="nl-NL"/>
              </w:rPr>
            </w:pPr>
          </w:p>
        </w:tc>
      </w:tr>
      <w:tr w:rsidR="006F3EFE" w14:paraId="14712F48" w14:textId="77777777" w:rsidTr="009B1CD7">
        <w:trPr>
          <w:gridAfter w:val="1"/>
          <w:wAfter w:w="8" w:type="dxa"/>
        </w:trPr>
        <w:tc>
          <w:tcPr>
            <w:tcW w:w="648" w:type="dxa"/>
          </w:tcPr>
          <w:p w14:paraId="79A08E93" w14:textId="77777777" w:rsidR="006F3EFE" w:rsidRDefault="006F3EFE" w:rsidP="009B1CD7">
            <w:pPr>
              <w:tabs>
                <w:tab w:val="center" w:pos="4680"/>
                <w:tab w:val="right" w:pos="9360"/>
              </w:tabs>
              <w:spacing w:before="40" w:after="40"/>
              <w:rPr>
                <w:sz w:val="26"/>
                <w:szCs w:val="26"/>
                <w:lang w:val="nl-NL" w:bidi="en-US"/>
              </w:rPr>
            </w:pPr>
          </w:p>
        </w:tc>
        <w:tc>
          <w:tcPr>
            <w:tcW w:w="2182" w:type="dxa"/>
          </w:tcPr>
          <w:p w14:paraId="24FAE767" w14:textId="09DB401B" w:rsidR="006F3EFE" w:rsidRDefault="006F3EFE" w:rsidP="009B1CD7">
            <w:pPr>
              <w:spacing w:before="40" w:after="40"/>
              <w:rPr>
                <w:sz w:val="26"/>
                <w:szCs w:val="26"/>
                <w:lang w:val="nl-NL"/>
              </w:rPr>
            </w:pPr>
            <w:r>
              <w:rPr>
                <w:sz w:val="26"/>
                <w:szCs w:val="26"/>
                <w:lang w:val="nl-NL"/>
              </w:rPr>
              <w:t xml:space="preserve"> - Than</w:t>
            </w:r>
          </w:p>
        </w:tc>
        <w:tc>
          <w:tcPr>
            <w:tcW w:w="990" w:type="dxa"/>
          </w:tcPr>
          <w:p w14:paraId="488C2918" w14:textId="77777777" w:rsidR="006F3EFE" w:rsidRDefault="006F3EFE" w:rsidP="009B1CD7">
            <w:pPr>
              <w:spacing w:before="40" w:after="40"/>
              <w:rPr>
                <w:sz w:val="26"/>
                <w:szCs w:val="26"/>
                <w:lang w:val="nl-NL"/>
              </w:rPr>
            </w:pPr>
          </w:p>
        </w:tc>
        <w:tc>
          <w:tcPr>
            <w:tcW w:w="889" w:type="dxa"/>
          </w:tcPr>
          <w:p w14:paraId="44114CEB" w14:textId="77777777" w:rsidR="006F3EFE" w:rsidRDefault="006F3EFE" w:rsidP="009B1CD7">
            <w:pPr>
              <w:spacing w:before="40" w:after="40"/>
              <w:rPr>
                <w:sz w:val="26"/>
                <w:szCs w:val="26"/>
                <w:lang w:val="nl-NL"/>
              </w:rPr>
            </w:pPr>
          </w:p>
        </w:tc>
        <w:tc>
          <w:tcPr>
            <w:tcW w:w="815" w:type="dxa"/>
          </w:tcPr>
          <w:p w14:paraId="66C0ACFC" w14:textId="77777777" w:rsidR="006F3EFE" w:rsidRDefault="006F3EFE" w:rsidP="009B1CD7">
            <w:pPr>
              <w:spacing w:before="40" w:after="40"/>
              <w:rPr>
                <w:sz w:val="26"/>
                <w:szCs w:val="26"/>
                <w:lang w:val="nl-NL"/>
              </w:rPr>
            </w:pPr>
          </w:p>
        </w:tc>
        <w:tc>
          <w:tcPr>
            <w:tcW w:w="1075" w:type="dxa"/>
          </w:tcPr>
          <w:p w14:paraId="08B922AE" w14:textId="77777777" w:rsidR="006F3EFE" w:rsidRDefault="006F3EFE" w:rsidP="006F3EFE">
            <w:pPr>
              <w:rPr>
                <w:sz w:val="26"/>
                <w:szCs w:val="26"/>
                <w:lang w:val="nl-NL"/>
              </w:rPr>
            </w:pPr>
          </w:p>
        </w:tc>
        <w:tc>
          <w:tcPr>
            <w:tcW w:w="990" w:type="dxa"/>
            <w:gridSpan w:val="2"/>
          </w:tcPr>
          <w:p w14:paraId="41742C9A" w14:textId="77777777" w:rsidR="006F3EFE" w:rsidRDefault="006F3EFE" w:rsidP="006F3EFE">
            <w:pPr>
              <w:rPr>
                <w:sz w:val="26"/>
                <w:szCs w:val="26"/>
                <w:lang w:val="nl-NL"/>
              </w:rPr>
            </w:pPr>
          </w:p>
        </w:tc>
        <w:tc>
          <w:tcPr>
            <w:tcW w:w="990" w:type="dxa"/>
            <w:gridSpan w:val="2"/>
          </w:tcPr>
          <w:p w14:paraId="20DFDD0C" w14:textId="77777777" w:rsidR="006F3EFE" w:rsidRDefault="006F3EFE" w:rsidP="006F3EFE">
            <w:pPr>
              <w:rPr>
                <w:sz w:val="26"/>
                <w:szCs w:val="26"/>
                <w:lang w:val="nl-NL"/>
              </w:rPr>
            </w:pPr>
          </w:p>
        </w:tc>
        <w:tc>
          <w:tcPr>
            <w:tcW w:w="990" w:type="dxa"/>
            <w:gridSpan w:val="2"/>
          </w:tcPr>
          <w:p w14:paraId="472FEBAD" w14:textId="77777777" w:rsidR="006F3EFE" w:rsidRDefault="006F3EFE" w:rsidP="006F3EFE">
            <w:pPr>
              <w:rPr>
                <w:sz w:val="26"/>
                <w:szCs w:val="26"/>
                <w:lang w:val="nl-NL"/>
              </w:rPr>
            </w:pPr>
          </w:p>
        </w:tc>
      </w:tr>
      <w:tr w:rsidR="006F3EFE" w14:paraId="0DE176B3" w14:textId="77777777" w:rsidTr="009B1CD7">
        <w:trPr>
          <w:gridAfter w:val="1"/>
          <w:wAfter w:w="8" w:type="dxa"/>
        </w:trPr>
        <w:tc>
          <w:tcPr>
            <w:tcW w:w="648" w:type="dxa"/>
          </w:tcPr>
          <w:p w14:paraId="552F920E" w14:textId="77777777" w:rsidR="006F3EFE" w:rsidRDefault="006F3EFE" w:rsidP="009B1CD7">
            <w:pPr>
              <w:spacing w:before="40" w:after="40"/>
              <w:rPr>
                <w:sz w:val="26"/>
                <w:szCs w:val="26"/>
                <w:lang w:val="nl-NL"/>
              </w:rPr>
            </w:pPr>
          </w:p>
        </w:tc>
        <w:tc>
          <w:tcPr>
            <w:tcW w:w="2182" w:type="dxa"/>
          </w:tcPr>
          <w:p w14:paraId="180C91FF" w14:textId="3327685B" w:rsidR="006F3EFE" w:rsidRDefault="006F3EFE" w:rsidP="009B1CD7">
            <w:pPr>
              <w:spacing w:before="40" w:after="40"/>
              <w:rPr>
                <w:sz w:val="26"/>
                <w:szCs w:val="26"/>
                <w:lang w:val="nl-NL"/>
              </w:rPr>
            </w:pPr>
            <w:r>
              <w:rPr>
                <w:sz w:val="26"/>
                <w:szCs w:val="26"/>
                <w:lang w:val="nl-NL"/>
              </w:rPr>
              <w:t xml:space="preserve"> - Điện</w:t>
            </w:r>
          </w:p>
        </w:tc>
        <w:tc>
          <w:tcPr>
            <w:tcW w:w="990" w:type="dxa"/>
          </w:tcPr>
          <w:p w14:paraId="3549929E" w14:textId="77777777" w:rsidR="006F3EFE" w:rsidRDefault="006F3EFE" w:rsidP="009B1CD7">
            <w:pPr>
              <w:spacing w:before="40" w:after="40"/>
              <w:rPr>
                <w:sz w:val="26"/>
                <w:szCs w:val="26"/>
                <w:lang w:val="nl-NL"/>
              </w:rPr>
            </w:pPr>
            <w:r>
              <w:rPr>
                <w:sz w:val="26"/>
                <w:szCs w:val="26"/>
                <w:lang w:val="nl-NL"/>
              </w:rPr>
              <w:t>kW/h</w:t>
            </w:r>
          </w:p>
        </w:tc>
        <w:tc>
          <w:tcPr>
            <w:tcW w:w="889" w:type="dxa"/>
          </w:tcPr>
          <w:p w14:paraId="628A8CF7" w14:textId="77777777" w:rsidR="006F3EFE" w:rsidRDefault="006F3EFE" w:rsidP="009B1CD7">
            <w:pPr>
              <w:spacing w:before="40" w:after="40"/>
              <w:rPr>
                <w:sz w:val="26"/>
                <w:szCs w:val="26"/>
                <w:lang w:val="nl-NL"/>
              </w:rPr>
            </w:pPr>
          </w:p>
        </w:tc>
        <w:tc>
          <w:tcPr>
            <w:tcW w:w="815" w:type="dxa"/>
          </w:tcPr>
          <w:p w14:paraId="784ECA33" w14:textId="77777777" w:rsidR="006F3EFE" w:rsidRDefault="006F3EFE" w:rsidP="009B1CD7">
            <w:pPr>
              <w:spacing w:before="40" w:after="40"/>
              <w:rPr>
                <w:sz w:val="26"/>
                <w:szCs w:val="26"/>
                <w:lang w:val="nl-NL"/>
              </w:rPr>
            </w:pPr>
          </w:p>
        </w:tc>
        <w:tc>
          <w:tcPr>
            <w:tcW w:w="1075" w:type="dxa"/>
          </w:tcPr>
          <w:p w14:paraId="01B00B01" w14:textId="77777777" w:rsidR="006F3EFE" w:rsidRDefault="006F3EFE" w:rsidP="006F3EFE">
            <w:pPr>
              <w:rPr>
                <w:sz w:val="26"/>
                <w:szCs w:val="26"/>
                <w:lang w:val="nl-NL"/>
              </w:rPr>
            </w:pPr>
          </w:p>
        </w:tc>
        <w:tc>
          <w:tcPr>
            <w:tcW w:w="990" w:type="dxa"/>
            <w:gridSpan w:val="2"/>
          </w:tcPr>
          <w:p w14:paraId="59A2DE3C" w14:textId="77777777" w:rsidR="006F3EFE" w:rsidRDefault="006F3EFE" w:rsidP="006F3EFE">
            <w:pPr>
              <w:rPr>
                <w:sz w:val="26"/>
                <w:szCs w:val="26"/>
                <w:lang w:val="nl-NL"/>
              </w:rPr>
            </w:pPr>
          </w:p>
        </w:tc>
        <w:tc>
          <w:tcPr>
            <w:tcW w:w="990" w:type="dxa"/>
            <w:gridSpan w:val="2"/>
          </w:tcPr>
          <w:p w14:paraId="58347878" w14:textId="77777777" w:rsidR="006F3EFE" w:rsidRDefault="006F3EFE" w:rsidP="006F3EFE">
            <w:pPr>
              <w:rPr>
                <w:sz w:val="26"/>
                <w:szCs w:val="26"/>
                <w:lang w:val="nl-NL"/>
              </w:rPr>
            </w:pPr>
          </w:p>
        </w:tc>
        <w:tc>
          <w:tcPr>
            <w:tcW w:w="990" w:type="dxa"/>
            <w:gridSpan w:val="2"/>
          </w:tcPr>
          <w:p w14:paraId="6FFE67D0" w14:textId="77777777" w:rsidR="006F3EFE" w:rsidRDefault="006F3EFE" w:rsidP="006F3EFE">
            <w:pPr>
              <w:rPr>
                <w:sz w:val="26"/>
                <w:szCs w:val="26"/>
                <w:lang w:val="nl-NL"/>
              </w:rPr>
            </w:pPr>
          </w:p>
        </w:tc>
      </w:tr>
      <w:tr w:rsidR="006F3EFE" w14:paraId="76E64EE4" w14:textId="77777777" w:rsidTr="009B1CD7">
        <w:trPr>
          <w:gridAfter w:val="1"/>
          <w:wAfter w:w="8" w:type="dxa"/>
        </w:trPr>
        <w:tc>
          <w:tcPr>
            <w:tcW w:w="648" w:type="dxa"/>
          </w:tcPr>
          <w:p w14:paraId="1D93664E" w14:textId="77777777" w:rsidR="006F3EFE" w:rsidRDefault="006F3EFE" w:rsidP="009B1CD7">
            <w:pPr>
              <w:spacing w:before="40" w:after="40"/>
              <w:rPr>
                <w:sz w:val="26"/>
                <w:szCs w:val="26"/>
                <w:lang w:val="nl-NL"/>
              </w:rPr>
            </w:pPr>
          </w:p>
        </w:tc>
        <w:tc>
          <w:tcPr>
            <w:tcW w:w="2182" w:type="dxa"/>
          </w:tcPr>
          <w:p w14:paraId="379AA089" w14:textId="5C9A40DB" w:rsidR="006F3EFE" w:rsidRDefault="006F3EFE" w:rsidP="009B1CD7">
            <w:pPr>
              <w:spacing w:before="40" w:after="40"/>
              <w:rPr>
                <w:sz w:val="26"/>
                <w:szCs w:val="26"/>
                <w:lang w:val="nl-NL"/>
              </w:rPr>
            </w:pPr>
            <w:r>
              <w:rPr>
                <w:sz w:val="26"/>
                <w:szCs w:val="26"/>
                <w:lang w:val="nl-NL"/>
              </w:rPr>
              <w:t xml:space="preserve"> - Xăng, dầu</w:t>
            </w:r>
          </w:p>
        </w:tc>
        <w:tc>
          <w:tcPr>
            <w:tcW w:w="990" w:type="dxa"/>
          </w:tcPr>
          <w:p w14:paraId="420D7EFC" w14:textId="77777777" w:rsidR="006F3EFE" w:rsidRDefault="006F3EFE" w:rsidP="009B1CD7">
            <w:pPr>
              <w:spacing w:before="40" w:after="40"/>
              <w:rPr>
                <w:sz w:val="26"/>
                <w:szCs w:val="26"/>
                <w:lang w:val="nl-NL"/>
              </w:rPr>
            </w:pPr>
          </w:p>
        </w:tc>
        <w:tc>
          <w:tcPr>
            <w:tcW w:w="889" w:type="dxa"/>
          </w:tcPr>
          <w:p w14:paraId="1ACD73DF" w14:textId="77777777" w:rsidR="006F3EFE" w:rsidRDefault="006F3EFE" w:rsidP="009B1CD7">
            <w:pPr>
              <w:spacing w:before="40" w:after="40"/>
              <w:rPr>
                <w:sz w:val="26"/>
                <w:szCs w:val="26"/>
                <w:lang w:val="nl-NL"/>
              </w:rPr>
            </w:pPr>
          </w:p>
        </w:tc>
        <w:tc>
          <w:tcPr>
            <w:tcW w:w="815" w:type="dxa"/>
          </w:tcPr>
          <w:p w14:paraId="56E3022F" w14:textId="77777777" w:rsidR="006F3EFE" w:rsidRDefault="006F3EFE" w:rsidP="009B1CD7">
            <w:pPr>
              <w:spacing w:before="40" w:after="40"/>
              <w:rPr>
                <w:sz w:val="26"/>
                <w:szCs w:val="26"/>
                <w:lang w:val="nl-NL"/>
              </w:rPr>
            </w:pPr>
          </w:p>
        </w:tc>
        <w:tc>
          <w:tcPr>
            <w:tcW w:w="1075" w:type="dxa"/>
          </w:tcPr>
          <w:p w14:paraId="5DD7AC8C" w14:textId="77777777" w:rsidR="006F3EFE" w:rsidRDefault="006F3EFE" w:rsidP="006F3EFE">
            <w:pPr>
              <w:rPr>
                <w:sz w:val="26"/>
                <w:szCs w:val="26"/>
                <w:lang w:val="nl-NL"/>
              </w:rPr>
            </w:pPr>
          </w:p>
        </w:tc>
        <w:tc>
          <w:tcPr>
            <w:tcW w:w="990" w:type="dxa"/>
            <w:gridSpan w:val="2"/>
          </w:tcPr>
          <w:p w14:paraId="36037125" w14:textId="77777777" w:rsidR="006F3EFE" w:rsidRDefault="006F3EFE" w:rsidP="006F3EFE">
            <w:pPr>
              <w:tabs>
                <w:tab w:val="center" w:pos="4680"/>
                <w:tab w:val="right" w:pos="9360"/>
              </w:tabs>
              <w:rPr>
                <w:sz w:val="26"/>
                <w:szCs w:val="26"/>
                <w:lang w:val="nl-NL" w:bidi="en-US"/>
              </w:rPr>
            </w:pPr>
          </w:p>
        </w:tc>
        <w:tc>
          <w:tcPr>
            <w:tcW w:w="990" w:type="dxa"/>
            <w:gridSpan w:val="2"/>
          </w:tcPr>
          <w:p w14:paraId="3D185CB4" w14:textId="77777777" w:rsidR="006F3EFE" w:rsidRDefault="006F3EFE" w:rsidP="006F3EFE">
            <w:pPr>
              <w:rPr>
                <w:sz w:val="26"/>
                <w:szCs w:val="26"/>
                <w:lang w:val="nl-NL"/>
              </w:rPr>
            </w:pPr>
          </w:p>
        </w:tc>
        <w:tc>
          <w:tcPr>
            <w:tcW w:w="990" w:type="dxa"/>
            <w:gridSpan w:val="2"/>
          </w:tcPr>
          <w:p w14:paraId="6AA92B12" w14:textId="77777777" w:rsidR="006F3EFE" w:rsidRDefault="006F3EFE" w:rsidP="006F3EFE">
            <w:pPr>
              <w:rPr>
                <w:sz w:val="26"/>
                <w:szCs w:val="26"/>
                <w:lang w:val="nl-NL"/>
              </w:rPr>
            </w:pPr>
          </w:p>
        </w:tc>
      </w:tr>
      <w:tr w:rsidR="006F3EFE" w14:paraId="3B4F318E" w14:textId="77777777" w:rsidTr="009B1CD7">
        <w:trPr>
          <w:gridAfter w:val="1"/>
          <w:wAfter w:w="8" w:type="dxa"/>
        </w:trPr>
        <w:tc>
          <w:tcPr>
            <w:tcW w:w="648" w:type="dxa"/>
          </w:tcPr>
          <w:p w14:paraId="7C6D7C9B" w14:textId="77777777" w:rsidR="006F3EFE" w:rsidRDefault="006F3EFE" w:rsidP="009B1CD7">
            <w:pPr>
              <w:spacing w:before="40" w:after="40"/>
              <w:rPr>
                <w:sz w:val="26"/>
                <w:szCs w:val="26"/>
                <w:lang w:val="nl-NL"/>
              </w:rPr>
            </w:pPr>
          </w:p>
        </w:tc>
        <w:tc>
          <w:tcPr>
            <w:tcW w:w="2182" w:type="dxa"/>
          </w:tcPr>
          <w:p w14:paraId="62CF5CAE" w14:textId="3B370581" w:rsidR="006F3EFE" w:rsidRDefault="006F3EFE" w:rsidP="009B1CD7">
            <w:pPr>
              <w:spacing w:before="40" w:after="40"/>
              <w:rPr>
                <w:sz w:val="26"/>
                <w:szCs w:val="26"/>
                <w:lang w:val="nl-NL"/>
              </w:rPr>
            </w:pPr>
            <w:r>
              <w:rPr>
                <w:sz w:val="26"/>
                <w:szCs w:val="26"/>
                <w:lang w:val="nl-NL"/>
              </w:rPr>
              <w:t xml:space="preserve"> - Nhiên liệu khác</w:t>
            </w:r>
          </w:p>
        </w:tc>
        <w:tc>
          <w:tcPr>
            <w:tcW w:w="990" w:type="dxa"/>
          </w:tcPr>
          <w:p w14:paraId="482364AA" w14:textId="77777777" w:rsidR="006F3EFE" w:rsidRDefault="006F3EFE" w:rsidP="009B1CD7">
            <w:pPr>
              <w:spacing w:before="40" w:after="40"/>
              <w:rPr>
                <w:sz w:val="26"/>
                <w:szCs w:val="26"/>
                <w:lang w:val="nl-NL"/>
              </w:rPr>
            </w:pPr>
          </w:p>
        </w:tc>
        <w:tc>
          <w:tcPr>
            <w:tcW w:w="889" w:type="dxa"/>
          </w:tcPr>
          <w:p w14:paraId="10D9A55A" w14:textId="77777777" w:rsidR="006F3EFE" w:rsidRDefault="006F3EFE" w:rsidP="009B1CD7">
            <w:pPr>
              <w:spacing w:before="40" w:after="40"/>
              <w:rPr>
                <w:sz w:val="26"/>
                <w:szCs w:val="26"/>
                <w:lang w:val="nl-NL"/>
              </w:rPr>
            </w:pPr>
          </w:p>
        </w:tc>
        <w:tc>
          <w:tcPr>
            <w:tcW w:w="815" w:type="dxa"/>
          </w:tcPr>
          <w:p w14:paraId="08A92E23" w14:textId="77777777" w:rsidR="006F3EFE" w:rsidRDefault="006F3EFE" w:rsidP="009B1CD7">
            <w:pPr>
              <w:spacing w:before="40" w:after="40"/>
              <w:rPr>
                <w:sz w:val="26"/>
                <w:szCs w:val="26"/>
                <w:lang w:val="nl-NL"/>
              </w:rPr>
            </w:pPr>
          </w:p>
        </w:tc>
        <w:tc>
          <w:tcPr>
            <w:tcW w:w="1075" w:type="dxa"/>
          </w:tcPr>
          <w:p w14:paraId="5D5BB048" w14:textId="77777777" w:rsidR="006F3EFE" w:rsidRDefault="006F3EFE" w:rsidP="006F3EFE">
            <w:pPr>
              <w:rPr>
                <w:sz w:val="26"/>
                <w:szCs w:val="26"/>
                <w:lang w:val="nl-NL"/>
              </w:rPr>
            </w:pPr>
          </w:p>
        </w:tc>
        <w:tc>
          <w:tcPr>
            <w:tcW w:w="990" w:type="dxa"/>
            <w:gridSpan w:val="2"/>
          </w:tcPr>
          <w:p w14:paraId="2186A382" w14:textId="77777777" w:rsidR="006F3EFE" w:rsidRDefault="006F3EFE" w:rsidP="006F3EFE">
            <w:pPr>
              <w:rPr>
                <w:sz w:val="26"/>
                <w:szCs w:val="26"/>
                <w:lang w:val="nl-NL"/>
              </w:rPr>
            </w:pPr>
          </w:p>
        </w:tc>
        <w:tc>
          <w:tcPr>
            <w:tcW w:w="990" w:type="dxa"/>
            <w:gridSpan w:val="2"/>
          </w:tcPr>
          <w:p w14:paraId="453B748A" w14:textId="77777777" w:rsidR="006F3EFE" w:rsidRDefault="006F3EFE" w:rsidP="006F3EFE">
            <w:pPr>
              <w:rPr>
                <w:sz w:val="26"/>
                <w:szCs w:val="26"/>
                <w:lang w:val="nl-NL"/>
              </w:rPr>
            </w:pPr>
          </w:p>
        </w:tc>
        <w:tc>
          <w:tcPr>
            <w:tcW w:w="990" w:type="dxa"/>
            <w:gridSpan w:val="2"/>
          </w:tcPr>
          <w:p w14:paraId="14F2A275" w14:textId="77777777" w:rsidR="006F3EFE" w:rsidRDefault="006F3EFE" w:rsidP="006F3EFE">
            <w:pPr>
              <w:rPr>
                <w:sz w:val="26"/>
                <w:szCs w:val="26"/>
                <w:lang w:val="nl-NL"/>
              </w:rPr>
            </w:pPr>
          </w:p>
        </w:tc>
      </w:tr>
      <w:tr w:rsidR="006F3EFE" w14:paraId="4831D675" w14:textId="77777777" w:rsidTr="009B1CD7">
        <w:trPr>
          <w:gridAfter w:val="1"/>
          <w:wAfter w:w="8" w:type="dxa"/>
        </w:trPr>
        <w:tc>
          <w:tcPr>
            <w:tcW w:w="648" w:type="dxa"/>
          </w:tcPr>
          <w:p w14:paraId="682CE043" w14:textId="77777777" w:rsidR="006F3EFE" w:rsidRPr="009B1CD7" w:rsidRDefault="006F3EFE" w:rsidP="009B1CD7">
            <w:pPr>
              <w:spacing w:before="40" w:after="40"/>
              <w:rPr>
                <w:sz w:val="26"/>
                <w:szCs w:val="26"/>
                <w:lang w:val="nl-NL"/>
              </w:rPr>
            </w:pPr>
            <w:r w:rsidRPr="009B1CD7">
              <w:rPr>
                <w:sz w:val="26"/>
                <w:szCs w:val="26"/>
                <w:lang w:val="nl-NL"/>
              </w:rPr>
              <w:t>2.4</w:t>
            </w:r>
          </w:p>
        </w:tc>
        <w:tc>
          <w:tcPr>
            <w:tcW w:w="2182" w:type="dxa"/>
          </w:tcPr>
          <w:p w14:paraId="67790C1E" w14:textId="48DAFA75" w:rsidR="006F3EFE" w:rsidRPr="009B1CD7" w:rsidRDefault="006F3EFE" w:rsidP="009B1CD7">
            <w:pPr>
              <w:spacing w:before="40" w:after="40"/>
              <w:rPr>
                <w:sz w:val="26"/>
                <w:szCs w:val="26"/>
                <w:lang w:val="nl-NL"/>
              </w:rPr>
            </w:pPr>
            <w:r w:rsidRPr="009B1CD7">
              <w:rPr>
                <w:sz w:val="26"/>
                <w:szCs w:val="26"/>
                <w:lang w:val="nl-NL"/>
              </w:rPr>
              <w:t xml:space="preserve"> Nước</w:t>
            </w:r>
          </w:p>
        </w:tc>
        <w:tc>
          <w:tcPr>
            <w:tcW w:w="990" w:type="dxa"/>
          </w:tcPr>
          <w:p w14:paraId="29D2D568" w14:textId="77777777" w:rsidR="006F3EFE" w:rsidRPr="009B1CD7" w:rsidRDefault="006F3EFE" w:rsidP="009B1CD7">
            <w:pPr>
              <w:spacing w:before="40" w:after="40"/>
              <w:rPr>
                <w:sz w:val="26"/>
                <w:szCs w:val="26"/>
                <w:lang w:val="nl-NL"/>
              </w:rPr>
            </w:pPr>
            <w:r w:rsidRPr="009B1CD7">
              <w:rPr>
                <w:sz w:val="26"/>
                <w:szCs w:val="26"/>
                <w:lang w:val="nl-NL"/>
              </w:rPr>
              <w:t>m</w:t>
            </w:r>
            <w:r w:rsidRPr="009B1CD7">
              <w:rPr>
                <w:sz w:val="26"/>
                <w:szCs w:val="26"/>
                <w:vertAlign w:val="superscript"/>
                <w:lang w:val="nl-NL"/>
              </w:rPr>
              <w:t>3</w:t>
            </w:r>
          </w:p>
        </w:tc>
        <w:tc>
          <w:tcPr>
            <w:tcW w:w="889" w:type="dxa"/>
          </w:tcPr>
          <w:p w14:paraId="1851CFF3" w14:textId="77777777" w:rsidR="006F3EFE" w:rsidRDefault="006F3EFE" w:rsidP="009B1CD7">
            <w:pPr>
              <w:spacing w:before="40" w:after="40"/>
              <w:rPr>
                <w:i/>
                <w:sz w:val="26"/>
                <w:szCs w:val="26"/>
                <w:lang w:val="nl-NL"/>
              </w:rPr>
            </w:pPr>
          </w:p>
        </w:tc>
        <w:tc>
          <w:tcPr>
            <w:tcW w:w="815" w:type="dxa"/>
          </w:tcPr>
          <w:p w14:paraId="15A3569A" w14:textId="77777777" w:rsidR="006F3EFE" w:rsidRDefault="006F3EFE" w:rsidP="009B1CD7">
            <w:pPr>
              <w:spacing w:before="40" w:after="40"/>
              <w:rPr>
                <w:i/>
                <w:sz w:val="26"/>
                <w:szCs w:val="26"/>
                <w:lang w:val="nl-NL"/>
              </w:rPr>
            </w:pPr>
          </w:p>
        </w:tc>
        <w:tc>
          <w:tcPr>
            <w:tcW w:w="1075" w:type="dxa"/>
          </w:tcPr>
          <w:p w14:paraId="363E03B3" w14:textId="77777777" w:rsidR="006F3EFE" w:rsidRDefault="006F3EFE" w:rsidP="006F3EFE">
            <w:pPr>
              <w:rPr>
                <w:i/>
                <w:sz w:val="26"/>
                <w:szCs w:val="26"/>
                <w:lang w:val="nl-NL"/>
              </w:rPr>
            </w:pPr>
          </w:p>
        </w:tc>
        <w:tc>
          <w:tcPr>
            <w:tcW w:w="990" w:type="dxa"/>
            <w:gridSpan w:val="2"/>
          </w:tcPr>
          <w:p w14:paraId="0420B4E2" w14:textId="77777777" w:rsidR="006F3EFE" w:rsidRDefault="006F3EFE" w:rsidP="006F3EFE">
            <w:pPr>
              <w:rPr>
                <w:i/>
                <w:sz w:val="26"/>
                <w:szCs w:val="26"/>
                <w:lang w:val="nl-NL"/>
              </w:rPr>
            </w:pPr>
          </w:p>
        </w:tc>
        <w:tc>
          <w:tcPr>
            <w:tcW w:w="990" w:type="dxa"/>
            <w:gridSpan w:val="2"/>
          </w:tcPr>
          <w:p w14:paraId="75C8072F" w14:textId="77777777" w:rsidR="006F3EFE" w:rsidRDefault="006F3EFE" w:rsidP="006F3EFE">
            <w:pPr>
              <w:rPr>
                <w:i/>
                <w:sz w:val="26"/>
                <w:szCs w:val="26"/>
                <w:lang w:val="nl-NL"/>
              </w:rPr>
            </w:pPr>
          </w:p>
        </w:tc>
        <w:tc>
          <w:tcPr>
            <w:tcW w:w="990" w:type="dxa"/>
            <w:gridSpan w:val="2"/>
          </w:tcPr>
          <w:p w14:paraId="15C8820C" w14:textId="77777777" w:rsidR="006F3EFE" w:rsidRDefault="006F3EFE" w:rsidP="006F3EFE">
            <w:pPr>
              <w:rPr>
                <w:i/>
                <w:sz w:val="26"/>
                <w:szCs w:val="26"/>
                <w:lang w:val="nl-NL"/>
              </w:rPr>
            </w:pPr>
          </w:p>
        </w:tc>
      </w:tr>
      <w:tr w:rsidR="006F3EFE" w:rsidRPr="00517151" w14:paraId="53ABED40" w14:textId="77777777" w:rsidTr="009B1CD7">
        <w:trPr>
          <w:gridAfter w:val="1"/>
          <w:wAfter w:w="8" w:type="dxa"/>
        </w:trPr>
        <w:tc>
          <w:tcPr>
            <w:tcW w:w="648" w:type="dxa"/>
            <w:tcBorders>
              <w:bottom w:val="nil"/>
            </w:tcBorders>
          </w:tcPr>
          <w:p w14:paraId="3AFD2703" w14:textId="77777777" w:rsidR="006F3EFE" w:rsidRPr="009B1CD7" w:rsidRDefault="006F3EFE" w:rsidP="009B1CD7">
            <w:pPr>
              <w:spacing w:before="40" w:after="40"/>
              <w:rPr>
                <w:sz w:val="26"/>
                <w:szCs w:val="26"/>
                <w:lang w:val="nl-NL"/>
              </w:rPr>
            </w:pPr>
            <w:r w:rsidRPr="009B1CD7">
              <w:rPr>
                <w:sz w:val="26"/>
                <w:szCs w:val="26"/>
                <w:lang w:val="nl-NL"/>
              </w:rPr>
              <w:t>2.5</w:t>
            </w:r>
          </w:p>
        </w:tc>
        <w:tc>
          <w:tcPr>
            <w:tcW w:w="2182" w:type="dxa"/>
          </w:tcPr>
          <w:p w14:paraId="2C737F5E" w14:textId="1FC11543" w:rsidR="006F3EFE" w:rsidRPr="009B1CD7" w:rsidRDefault="006F3EFE" w:rsidP="00E7298C">
            <w:pPr>
              <w:spacing w:before="40" w:after="40"/>
              <w:jc w:val="both"/>
              <w:rPr>
                <w:sz w:val="26"/>
                <w:szCs w:val="26"/>
                <w:lang w:val="nl-NL"/>
              </w:rPr>
            </w:pPr>
            <w:r w:rsidRPr="009B1CD7">
              <w:rPr>
                <w:sz w:val="26"/>
                <w:szCs w:val="26"/>
                <w:lang w:val="nl-NL"/>
              </w:rPr>
              <w:t xml:space="preserve"> Mua sách, tài liệu, số liệu</w:t>
            </w:r>
          </w:p>
        </w:tc>
        <w:tc>
          <w:tcPr>
            <w:tcW w:w="990" w:type="dxa"/>
          </w:tcPr>
          <w:p w14:paraId="65E9FE61" w14:textId="77777777" w:rsidR="006F3EFE" w:rsidRPr="009B1CD7" w:rsidRDefault="006F3EFE" w:rsidP="009B1CD7">
            <w:pPr>
              <w:spacing w:before="40" w:after="40"/>
              <w:rPr>
                <w:sz w:val="26"/>
                <w:szCs w:val="26"/>
                <w:lang w:val="nl-NL"/>
              </w:rPr>
            </w:pPr>
          </w:p>
        </w:tc>
        <w:tc>
          <w:tcPr>
            <w:tcW w:w="889" w:type="dxa"/>
          </w:tcPr>
          <w:p w14:paraId="5CD0C925" w14:textId="77777777" w:rsidR="006F3EFE" w:rsidRDefault="006F3EFE" w:rsidP="009B1CD7">
            <w:pPr>
              <w:spacing w:before="40" w:after="40"/>
              <w:rPr>
                <w:i/>
                <w:sz w:val="26"/>
                <w:szCs w:val="26"/>
                <w:lang w:val="nl-NL"/>
              </w:rPr>
            </w:pPr>
          </w:p>
        </w:tc>
        <w:tc>
          <w:tcPr>
            <w:tcW w:w="815" w:type="dxa"/>
          </w:tcPr>
          <w:p w14:paraId="50C17E96" w14:textId="77777777" w:rsidR="006F3EFE" w:rsidRDefault="006F3EFE" w:rsidP="009B1CD7">
            <w:pPr>
              <w:spacing w:before="40" w:after="40"/>
              <w:rPr>
                <w:i/>
                <w:sz w:val="26"/>
                <w:szCs w:val="26"/>
                <w:lang w:val="nl-NL"/>
              </w:rPr>
            </w:pPr>
          </w:p>
        </w:tc>
        <w:tc>
          <w:tcPr>
            <w:tcW w:w="1075" w:type="dxa"/>
          </w:tcPr>
          <w:p w14:paraId="2A221AC8" w14:textId="77777777" w:rsidR="006F3EFE" w:rsidRDefault="006F3EFE" w:rsidP="006F3EFE">
            <w:pPr>
              <w:rPr>
                <w:i/>
                <w:sz w:val="26"/>
                <w:szCs w:val="26"/>
                <w:lang w:val="nl-NL"/>
              </w:rPr>
            </w:pPr>
          </w:p>
        </w:tc>
        <w:tc>
          <w:tcPr>
            <w:tcW w:w="990" w:type="dxa"/>
            <w:gridSpan w:val="2"/>
          </w:tcPr>
          <w:p w14:paraId="796A3FC6" w14:textId="77777777" w:rsidR="006F3EFE" w:rsidRDefault="006F3EFE" w:rsidP="006F3EFE">
            <w:pPr>
              <w:rPr>
                <w:i/>
                <w:sz w:val="26"/>
                <w:szCs w:val="26"/>
                <w:lang w:val="nl-NL"/>
              </w:rPr>
            </w:pPr>
          </w:p>
        </w:tc>
        <w:tc>
          <w:tcPr>
            <w:tcW w:w="990" w:type="dxa"/>
            <w:gridSpan w:val="2"/>
          </w:tcPr>
          <w:p w14:paraId="7C1D75F4" w14:textId="77777777" w:rsidR="006F3EFE" w:rsidRDefault="006F3EFE" w:rsidP="006F3EFE">
            <w:pPr>
              <w:rPr>
                <w:i/>
                <w:sz w:val="26"/>
                <w:szCs w:val="26"/>
                <w:lang w:val="nl-NL"/>
              </w:rPr>
            </w:pPr>
          </w:p>
        </w:tc>
        <w:tc>
          <w:tcPr>
            <w:tcW w:w="990" w:type="dxa"/>
            <w:gridSpan w:val="2"/>
          </w:tcPr>
          <w:p w14:paraId="1143088E" w14:textId="77777777" w:rsidR="006F3EFE" w:rsidRDefault="006F3EFE" w:rsidP="006F3EFE">
            <w:pPr>
              <w:rPr>
                <w:i/>
                <w:sz w:val="26"/>
                <w:szCs w:val="26"/>
                <w:lang w:val="nl-NL"/>
              </w:rPr>
            </w:pPr>
          </w:p>
        </w:tc>
      </w:tr>
      <w:tr w:rsidR="006F3EFE" w14:paraId="66A425FD" w14:textId="77777777" w:rsidTr="009B1CD7">
        <w:tc>
          <w:tcPr>
            <w:tcW w:w="648" w:type="dxa"/>
            <w:tcBorders>
              <w:right w:val="nil"/>
            </w:tcBorders>
          </w:tcPr>
          <w:p w14:paraId="05B99CE6" w14:textId="77777777" w:rsidR="006F3EFE" w:rsidRDefault="006F3EFE" w:rsidP="009B1CD7">
            <w:pPr>
              <w:spacing w:before="40" w:after="40"/>
              <w:rPr>
                <w:sz w:val="26"/>
                <w:szCs w:val="26"/>
                <w:lang w:val="nl-NL"/>
              </w:rPr>
            </w:pPr>
          </w:p>
        </w:tc>
        <w:tc>
          <w:tcPr>
            <w:tcW w:w="4876" w:type="dxa"/>
            <w:gridSpan w:val="4"/>
            <w:tcBorders>
              <w:left w:val="nil"/>
            </w:tcBorders>
          </w:tcPr>
          <w:p w14:paraId="3CC4E591" w14:textId="77777777" w:rsidR="006F3EFE" w:rsidRPr="00E7298C" w:rsidRDefault="006F3EFE" w:rsidP="009B1CD7">
            <w:pPr>
              <w:keepNext/>
              <w:spacing w:before="40" w:after="40"/>
              <w:outlineLvl w:val="1"/>
              <w:rPr>
                <w:b/>
                <w:bCs/>
                <w:iCs/>
                <w:sz w:val="26"/>
                <w:szCs w:val="26"/>
                <w:lang w:val="nl-NL" w:bidi="en-US"/>
              </w:rPr>
            </w:pPr>
            <w:r w:rsidRPr="00E7298C">
              <w:rPr>
                <w:b/>
                <w:bCs/>
                <w:iCs/>
                <w:sz w:val="26"/>
                <w:szCs w:val="26"/>
                <w:lang w:val="nl-NL" w:bidi="en-US"/>
              </w:rPr>
              <w:t>Cộng</w:t>
            </w:r>
          </w:p>
        </w:tc>
        <w:tc>
          <w:tcPr>
            <w:tcW w:w="1083" w:type="dxa"/>
            <w:gridSpan w:val="2"/>
          </w:tcPr>
          <w:p w14:paraId="68A7C67D" w14:textId="77777777" w:rsidR="006F3EFE" w:rsidRDefault="006F3EFE" w:rsidP="006F3EFE">
            <w:pPr>
              <w:rPr>
                <w:sz w:val="26"/>
                <w:szCs w:val="26"/>
                <w:lang w:val="nl-NL"/>
              </w:rPr>
            </w:pPr>
          </w:p>
          <w:p w14:paraId="077688F3" w14:textId="77777777" w:rsidR="006F3EFE" w:rsidRDefault="006F3EFE" w:rsidP="006F3EFE">
            <w:pPr>
              <w:rPr>
                <w:sz w:val="26"/>
                <w:szCs w:val="26"/>
                <w:lang w:val="nl-NL"/>
              </w:rPr>
            </w:pPr>
          </w:p>
        </w:tc>
        <w:tc>
          <w:tcPr>
            <w:tcW w:w="990" w:type="dxa"/>
            <w:gridSpan w:val="2"/>
          </w:tcPr>
          <w:p w14:paraId="69707617" w14:textId="77777777" w:rsidR="006F3EFE" w:rsidRDefault="006F3EFE" w:rsidP="006F3EFE">
            <w:pPr>
              <w:rPr>
                <w:sz w:val="26"/>
                <w:szCs w:val="26"/>
                <w:lang w:val="nl-NL"/>
              </w:rPr>
            </w:pPr>
          </w:p>
        </w:tc>
        <w:tc>
          <w:tcPr>
            <w:tcW w:w="990" w:type="dxa"/>
            <w:gridSpan w:val="2"/>
          </w:tcPr>
          <w:p w14:paraId="1A6F49D1" w14:textId="77777777" w:rsidR="006F3EFE" w:rsidRDefault="006F3EFE" w:rsidP="006F3EFE">
            <w:pPr>
              <w:rPr>
                <w:sz w:val="26"/>
                <w:szCs w:val="26"/>
                <w:lang w:val="nl-NL"/>
              </w:rPr>
            </w:pPr>
          </w:p>
        </w:tc>
        <w:tc>
          <w:tcPr>
            <w:tcW w:w="990" w:type="dxa"/>
            <w:gridSpan w:val="2"/>
          </w:tcPr>
          <w:p w14:paraId="3A6F9B43" w14:textId="77777777" w:rsidR="006F3EFE" w:rsidRDefault="006F3EFE" w:rsidP="006F3EFE">
            <w:pPr>
              <w:rPr>
                <w:sz w:val="26"/>
                <w:szCs w:val="26"/>
                <w:lang w:val="nl-NL"/>
              </w:rPr>
            </w:pPr>
          </w:p>
        </w:tc>
      </w:tr>
    </w:tbl>
    <w:p w14:paraId="42525425" w14:textId="77777777" w:rsidR="006F3EFE" w:rsidRPr="009B1CD7" w:rsidRDefault="006F3EFE" w:rsidP="009B1CD7">
      <w:pPr>
        <w:ind w:firstLine="567"/>
        <w:rPr>
          <w:b/>
          <w:sz w:val="26"/>
          <w:szCs w:val="26"/>
          <w:lang w:val="nl-NL"/>
        </w:rPr>
      </w:pPr>
      <w:r>
        <w:rPr>
          <w:b/>
          <w:sz w:val="26"/>
          <w:szCs w:val="26"/>
          <w:lang w:val="nl-NL"/>
        </w:rPr>
        <w:br w:type="page"/>
      </w:r>
      <w:r w:rsidRPr="009B1CD7">
        <w:rPr>
          <w:b/>
          <w:sz w:val="26"/>
          <w:szCs w:val="26"/>
          <w:lang w:val="nl-NL"/>
        </w:rPr>
        <w:lastRenderedPageBreak/>
        <w:t>Khoản 3. Thiết bị, máy móc chuyên dùng</w:t>
      </w:r>
    </w:p>
    <w:p w14:paraId="6B72E53B" w14:textId="77777777" w:rsidR="006F3EFE" w:rsidRPr="009B1CD7" w:rsidRDefault="006F3EFE" w:rsidP="006F3EFE">
      <w:pPr>
        <w:rPr>
          <w:sz w:val="18"/>
          <w:szCs w:val="26"/>
          <w:lang w:val="nl-NL"/>
        </w:rPr>
      </w:pPr>
    </w:p>
    <w:tbl>
      <w:tblPr>
        <w:tblW w:w="957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2182"/>
        <w:gridCol w:w="990"/>
        <w:gridCol w:w="889"/>
        <w:gridCol w:w="815"/>
        <w:gridCol w:w="1075"/>
        <w:gridCol w:w="8"/>
        <w:gridCol w:w="982"/>
        <w:gridCol w:w="8"/>
        <w:gridCol w:w="982"/>
        <w:gridCol w:w="8"/>
        <w:gridCol w:w="982"/>
        <w:gridCol w:w="8"/>
      </w:tblGrid>
      <w:tr w:rsidR="006F3EFE" w14:paraId="2493C1A0" w14:textId="77777777" w:rsidTr="009B1CD7">
        <w:trPr>
          <w:gridAfter w:val="1"/>
          <w:wAfter w:w="8" w:type="dxa"/>
          <w:cantSplit/>
        </w:trPr>
        <w:tc>
          <w:tcPr>
            <w:tcW w:w="648" w:type="dxa"/>
            <w:vMerge w:val="restart"/>
            <w:vAlign w:val="center"/>
          </w:tcPr>
          <w:p w14:paraId="31D107D0" w14:textId="77777777" w:rsidR="006F3EFE" w:rsidRDefault="006F3EFE" w:rsidP="006F3EFE">
            <w:pPr>
              <w:jc w:val="center"/>
              <w:rPr>
                <w:b/>
                <w:sz w:val="26"/>
                <w:szCs w:val="26"/>
                <w:lang w:val="nl-NL"/>
              </w:rPr>
            </w:pPr>
            <w:r>
              <w:rPr>
                <w:b/>
                <w:sz w:val="26"/>
                <w:szCs w:val="26"/>
                <w:lang w:val="nl-NL"/>
              </w:rPr>
              <w:t>TT</w:t>
            </w:r>
          </w:p>
        </w:tc>
        <w:tc>
          <w:tcPr>
            <w:tcW w:w="2182" w:type="dxa"/>
            <w:vMerge w:val="restart"/>
            <w:vAlign w:val="center"/>
          </w:tcPr>
          <w:p w14:paraId="3B25884F" w14:textId="77777777" w:rsidR="006F3EFE" w:rsidRDefault="006F3EFE" w:rsidP="006F3EFE">
            <w:pPr>
              <w:jc w:val="center"/>
              <w:rPr>
                <w:b/>
                <w:sz w:val="26"/>
                <w:szCs w:val="26"/>
                <w:lang w:val="nl-NL"/>
              </w:rPr>
            </w:pPr>
            <w:r>
              <w:rPr>
                <w:b/>
                <w:sz w:val="26"/>
                <w:szCs w:val="26"/>
                <w:lang w:val="nl-NL"/>
              </w:rPr>
              <w:t>Nội dung</w:t>
            </w:r>
          </w:p>
        </w:tc>
        <w:tc>
          <w:tcPr>
            <w:tcW w:w="990" w:type="dxa"/>
            <w:vMerge w:val="restart"/>
            <w:vAlign w:val="center"/>
          </w:tcPr>
          <w:p w14:paraId="29EB1F0F" w14:textId="77777777" w:rsidR="006F3EFE" w:rsidRDefault="006F3EFE" w:rsidP="006F3EFE">
            <w:pPr>
              <w:jc w:val="center"/>
              <w:rPr>
                <w:b/>
                <w:sz w:val="26"/>
                <w:szCs w:val="26"/>
                <w:lang w:val="nl-NL"/>
              </w:rPr>
            </w:pPr>
            <w:r>
              <w:rPr>
                <w:b/>
                <w:sz w:val="26"/>
                <w:szCs w:val="26"/>
                <w:lang w:val="nl-NL"/>
              </w:rPr>
              <w:t>Đơn vị tính</w:t>
            </w:r>
          </w:p>
        </w:tc>
        <w:tc>
          <w:tcPr>
            <w:tcW w:w="889" w:type="dxa"/>
            <w:vMerge w:val="restart"/>
            <w:vAlign w:val="center"/>
          </w:tcPr>
          <w:p w14:paraId="3C134C8E" w14:textId="77777777" w:rsidR="006F3EFE" w:rsidRDefault="006F3EFE" w:rsidP="006F3EFE">
            <w:pPr>
              <w:jc w:val="center"/>
              <w:rPr>
                <w:b/>
                <w:sz w:val="26"/>
                <w:szCs w:val="26"/>
                <w:lang w:val="nl-NL"/>
              </w:rPr>
            </w:pPr>
            <w:r>
              <w:rPr>
                <w:b/>
                <w:sz w:val="26"/>
                <w:szCs w:val="26"/>
                <w:lang w:val="nl-NL"/>
              </w:rPr>
              <w:t>Số lượng</w:t>
            </w:r>
          </w:p>
        </w:tc>
        <w:tc>
          <w:tcPr>
            <w:tcW w:w="815" w:type="dxa"/>
            <w:vMerge w:val="restart"/>
            <w:vAlign w:val="center"/>
          </w:tcPr>
          <w:p w14:paraId="4B6CAFB6" w14:textId="77777777" w:rsidR="006F3EFE" w:rsidRDefault="006F3EFE" w:rsidP="006F3EFE">
            <w:pPr>
              <w:jc w:val="center"/>
              <w:rPr>
                <w:b/>
                <w:sz w:val="26"/>
                <w:szCs w:val="26"/>
                <w:lang w:val="nl-NL"/>
              </w:rPr>
            </w:pPr>
            <w:r>
              <w:rPr>
                <w:b/>
                <w:sz w:val="26"/>
                <w:szCs w:val="26"/>
                <w:lang w:val="nl-NL"/>
              </w:rPr>
              <w:t>Đơn giá</w:t>
            </w:r>
          </w:p>
        </w:tc>
        <w:tc>
          <w:tcPr>
            <w:tcW w:w="1075" w:type="dxa"/>
            <w:vMerge w:val="restart"/>
            <w:vAlign w:val="center"/>
          </w:tcPr>
          <w:p w14:paraId="239DC7F0" w14:textId="77777777" w:rsidR="006F3EFE" w:rsidRDefault="006F3EFE" w:rsidP="006F3EFE">
            <w:pPr>
              <w:jc w:val="center"/>
              <w:rPr>
                <w:b/>
                <w:sz w:val="26"/>
                <w:szCs w:val="26"/>
                <w:lang w:val="nl-NL"/>
              </w:rPr>
            </w:pPr>
            <w:r>
              <w:rPr>
                <w:b/>
                <w:sz w:val="26"/>
                <w:szCs w:val="26"/>
                <w:lang w:val="nl-NL"/>
              </w:rPr>
              <w:t>Thành tiền</w:t>
            </w:r>
          </w:p>
        </w:tc>
        <w:tc>
          <w:tcPr>
            <w:tcW w:w="2970" w:type="dxa"/>
            <w:gridSpan w:val="6"/>
            <w:vAlign w:val="center"/>
          </w:tcPr>
          <w:p w14:paraId="770C0E76" w14:textId="77777777" w:rsidR="006F3EFE" w:rsidRDefault="006F3EFE" w:rsidP="006F3EFE">
            <w:pPr>
              <w:jc w:val="center"/>
              <w:rPr>
                <w:b/>
                <w:sz w:val="26"/>
                <w:szCs w:val="26"/>
                <w:lang w:val="nl-NL"/>
              </w:rPr>
            </w:pPr>
            <w:r>
              <w:rPr>
                <w:b/>
                <w:sz w:val="26"/>
                <w:szCs w:val="26"/>
                <w:lang w:val="nl-NL"/>
              </w:rPr>
              <w:t>Nguồn vốn</w:t>
            </w:r>
          </w:p>
        </w:tc>
      </w:tr>
      <w:tr w:rsidR="006F3EFE" w14:paraId="1AA1036A" w14:textId="77777777" w:rsidTr="009B1CD7">
        <w:trPr>
          <w:gridAfter w:val="1"/>
          <w:wAfter w:w="8" w:type="dxa"/>
          <w:cantSplit/>
        </w:trPr>
        <w:tc>
          <w:tcPr>
            <w:tcW w:w="648" w:type="dxa"/>
            <w:vMerge/>
            <w:vAlign w:val="center"/>
          </w:tcPr>
          <w:p w14:paraId="5377DB3C" w14:textId="77777777" w:rsidR="006F3EFE" w:rsidRDefault="006F3EFE" w:rsidP="006F3EFE">
            <w:pPr>
              <w:jc w:val="center"/>
              <w:rPr>
                <w:sz w:val="26"/>
                <w:szCs w:val="26"/>
                <w:lang w:val="nl-NL"/>
              </w:rPr>
            </w:pPr>
          </w:p>
        </w:tc>
        <w:tc>
          <w:tcPr>
            <w:tcW w:w="2182" w:type="dxa"/>
            <w:vMerge/>
            <w:vAlign w:val="center"/>
          </w:tcPr>
          <w:p w14:paraId="38226AE8" w14:textId="77777777" w:rsidR="006F3EFE" w:rsidRDefault="006F3EFE" w:rsidP="006F3EFE">
            <w:pPr>
              <w:jc w:val="center"/>
              <w:rPr>
                <w:sz w:val="26"/>
                <w:szCs w:val="26"/>
                <w:lang w:val="nl-NL"/>
              </w:rPr>
            </w:pPr>
          </w:p>
        </w:tc>
        <w:tc>
          <w:tcPr>
            <w:tcW w:w="990" w:type="dxa"/>
            <w:vMerge/>
            <w:vAlign w:val="center"/>
          </w:tcPr>
          <w:p w14:paraId="1B6C2585" w14:textId="77777777" w:rsidR="006F3EFE" w:rsidRDefault="006F3EFE" w:rsidP="006F3EFE">
            <w:pPr>
              <w:jc w:val="center"/>
              <w:rPr>
                <w:sz w:val="26"/>
                <w:szCs w:val="26"/>
                <w:lang w:val="nl-NL"/>
              </w:rPr>
            </w:pPr>
          </w:p>
        </w:tc>
        <w:tc>
          <w:tcPr>
            <w:tcW w:w="889" w:type="dxa"/>
            <w:vMerge/>
            <w:vAlign w:val="center"/>
          </w:tcPr>
          <w:p w14:paraId="1EE80DA0" w14:textId="77777777" w:rsidR="006F3EFE" w:rsidRDefault="006F3EFE" w:rsidP="006F3EFE">
            <w:pPr>
              <w:jc w:val="center"/>
              <w:rPr>
                <w:sz w:val="26"/>
                <w:szCs w:val="26"/>
                <w:lang w:val="nl-NL"/>
              </w:rPr>
            </w:pPr>
          </w:p>
        </w:tc>
        <w:tc>
          <w:tcPr>
            <w:tcW w:w="815" w:type="dxa"/>
            <w:vMerge/>
            <w:vAlign w:val="center"/>
          </w:tcPr>
          <w:p w14:paraId="475F7057" w14:textId="77777777" w:rsidR="006F3EFE" w:rsidRDefault="006F3EFE" w:rsidP="006F3EFE">
            <w:pPr>
              <w:jc w:val="center"/>
              <w:rPr>
                <w:sz w:val="26"/>
                <w:szCs w:val="26"/>
                <w:lang w:val="nl-NL"/>
              </w:rPr>
            </w:pPr>
          </w:p>
        </w:tc>
        <w:tc>
          <w:tcPr>
            <w:tcW w:w="1075" w:type="dxa"/>
            <w:vMerge/>
            <w:vAlign w:val="center"/>
          </w:tcPr>
          <w:p w14:paraId="3365A2CE" w14:textId="77777777" w:rsidR="006F3EFE" w:rsidRDefault="006F3EFE" w:rsidP="006F3EFE">
            <w:pPr>
              <w:jc w:val="center"/>
              <w:rPr>
                <w:sz w:val="26"/>
                <w:szCs w:val="26"/>
                <w:lang w:val="nl-NL"/>
              </w:rPr>
            </w:pPr>
          </w:p>
        </w:tc>
        <w:tc>
          <w:tcPr>
            <w:tcW w:w="990" w:type="dxa"/>
            <w:gridSpan w:val="2"/>
            <w:vAlign w:val="center"/>
          </w:tcPr>
          <w:p w14:paraId="14F473CD" w14:textId="77777777" w:rsidR="008E645F" w:rsidRDefault="006F3EFE" w:rsidP="006F3EFE">
            <w:pPr>
              <w:jc w:val="center"/>
              <w:rPr>
                <w:b/>
                <w:sz w:val="26"/>
                <w:szCs w:val="26"/>
                <w:lang w:val="nl-NL"/>
              </w:rPr>
            </w:pPr>
            <w:r>
              <w:rPr>
                <w:b/>
                <w:sz w:val="26"/>
                <w:szCs w:val="26"/>
                <w:lang w:val="nl-NL"/>
              </w:rPr>
              <w:t>NS</w:t>
            </w:r>
          </w:p>
          <w:p w14:paraId="5D239393" w14:textId="2859B7FF" w:rsidR="006F3EFE" w:rsidRDefault="006F3EFE" w:rsidP="006F3EFE">
            <w:pPr>
              <w:jc w:val="center"/>
              <w:rPr>
                <w:b/>
                <w:sz w:val="26"/>
                <w:szCs w:val="26"/>
                <w:lang w:val="nl-NL"/>
              </w:rPr>
            </w:pPr>
            <w:r>
              <w:rPr>
                <w:b/>
                <w:sz w:val="26"/>
                <w:szCs w:val="26"/>
                <w:lang w:val="nl-NL"/>
              </w:rPr>
              <w:t>SNKH</w:t>
            </w:r>
          </w:p>
        </w:tc>
        <w:tc>
          <w:tcPr>
            <w:tcW w:w="990" w:type="dxa"/>
            <w:gridSpan w:val="2"/>
            <w:vAlign w:val="center"/>
          </w:tcPr>
          <w:p w14:paraId="38E146F8" w14:textId="77777777" w:rsidR="006F3EFE" w:rsidRDefault="006F3EFE" w:rsidP="006F3EFE">
            <w:pPr>
              <w:jc w:val="center"/>
              <w:rPr>
                <w:b/>
                <w:sz w:val="26"/>
                <w:szCs w:val="26"/>
                <w:lang w:val="nl-NL"/>
              </w:rPr>
            </w:pPr>
            <w:r>
              <w:rPr>
                <w:b/>
                <w:sz w:val="26"/>
                <w:szCs w:val="26"/>
                <w:lang w:val="nl-NL"/>
              </w:rPr>
              <w:t>Tài trợ</w:t>
            </w:r>
          </w:p>
        </w:tc>
        <w:tc>
          <w:tcPr>
            <w:tcW w:w="990" w:type="dxa"/>
            <w:gridSpan w:val="2"/>
            <w:vAlign w:val="center"/>
          </w:tcPr>
          <w:p w14:paraId="356C6665" w14:textId="77777777" w:rsidR="006F3EFE" w:rsidRDefault="006F3EFE" w:rsidP="006F3EFE">
            <w:pPr>
              <w:jc w:val="center"/>
              <w:rPr>
                <w:b/>
                <w:sz w:val="26"/>
                <w:szCs w:val="26"/>
                <w:lang w:val="nl-NL"/>
              </w:rPr>
            </w:pPr>
            <w:r>
              <w:rPr>
                <w:b/>
                <w:sz w:val="26"/>
                <w:szCs w:val="26"/>
                <w:lang w:val="nl-NL"/>
              </w:rPr>
              <w:t>Khác</w:t>
            </w:r>
          </w:p>
        </w:tc>
      </w:tr>
      <w:tr w:rsidR="006F3EFE" w:rsidRPr="00517151" w14:paraId="437B2DC8" w14:textId="77777777" w:rsidTr="009B1CD7">
        <w:trPr>
          <w:gridAfter w:val="1"/>
          <w:wAfter w:w="8" w:type="dxa"/>
        </w:trPr>
        <w:tc>
          <w:tcPr>
            <w:tcW w:w="648" w:type="dxa"/>
          </w:tcPr>
          <w:p w14:paraId="2E0CC15E" w14:textId="77777777" w:rsidR="006F3EFE" w:rsidRPr="009B1CD7" w:rsidRDefault="006F3EFE" w:rsidP="009B1CD7">
            <w:pPr>
              <w:spacing w:before="40" w:after="20"/>
              <w:rPr>
                <w:sz w:val="26"/>
                <w:szCs w:val="26"/>
                <w:lang w:val="nl-NL"/>
              </w:rPr>
            </w:pPr>
            <w:r w:rsidRPr="009B1CD7">
              <w:rPr>
                <w:sz w:val="26"/>
                <w:szCs w:val="26"/>
                <w:lang w:val="nl-NL"/>
              </w:rPr>
              <w:t>3.1</w:t>
            </w:r>
          </w:p>
        </w:tc>
        <w:tc>
          <w:tcPr>
            <w:tcW w:w="2182" w:type="dxa"/>
          </w:tcPr>
          <w:p w14:paraId="3A62EE0B" w14:textId="77777777" w:rsidR="006F3EFE" w:rsidRPr="009B1CD7" w:rsidRDefault="006F3EFE" w:rsidP="009B1CD7">
            <w:pPr>
              <w:spacing w:before="40" w:after="20"/>
              <w:rPr>
                <w:sz w:val="26"/>
                <w:szCs w:val="26"/>
                <w:lang w:val="nl-NL"/>
              </w:rPr>
            </w:pPr>
            <w:r w:rsidRPr="009B1CD7">
              <w:rPr>
                <w:sz w:val="26"/>
                <w:szCs w:val="26"/>
                <w:lang w:val="nl-NL"/>
              </w:rPr>
              <w:t>Mua thiết bị công nghệ</w:t>
            </w:r>
          </w:p>
        </w:tc>
        <w:tc>
          <w:tcPr>
            <w:tcW w:w="990" w:type="dxa"/>
          </w:tcPr>
          <w:p w14:paraId="0052ECFF" w14:textId="77777777" w:rsidR="006F3EFE" w:rsidRDefault="006F3EFE" w:rsidP="009B1CD7">
            <w:pPr>
              <w:spacing w:before="40" w:after="20"/>
              <w:rPr>
                <w:i/>
                <w:sz w:val="26"/>
                <w:szCs w:val="26"/>
                <w:lang w:val="nl-NL"/>
              </w:rPr>
            </w:pPr>
          </w:p>
        </w:tc>
        <w:tc>
          <w:tcPr>
            <w:tcW w:w="889" w:type="dxa"/>
          </w:tcPr>
          <w:p w14:paraId="085AB3AE" w14:textId="77777777" w:rsidR="006F3EFE" w:rsidRDefault="006F3EFE" w:rsidP="009B1CD7">
            <w:pPr>
              <w:spacing w:before="40" w:after="20"/>
              <w:ind w:hanging="212"/>
              <w:rPr>
                <w:i/>
                <w:sz w:val="26"/>
                <w:szCs w:val="26"/>
                <w:lang w:val="nl-NL"/>
              </w:rPr>
            </w:pPr>
          </w:p>
        </w:tc>
        <w:tc>
          <w:tcPr>
            <w:tcW w:w="815" w:type="dxa"/>
          </w:tcPr>
          <w:p w14:paraId="1AABC0CE" w14:textId="77777777" w:rsidR="006F3EFE" w:rsidRDefault="006F3EFE" w:rsidP="009B1CD7">
            <w:pPr>
              <w:spacing w:before="40" w:after="20"/>
              <w:rPr>
                <w:i/>
                <w:sz w:val="26"/>
                <w:szCs w:val="26"/>
                <w:lang w:val="nl-NL"/>
              </w:rPr>
            </w:pPr>
          </w:p>
        </w:tc>
        <w:tc>
          <w:tcPr>
            <w:tcW w:w="1075" w:type="dxa"/>
          </w:tcPr>
          <w:p w14:paraId="4A104F3B" w14:textId="77777777" w:rsidR="006F3EFE" w:rsidRDefault="006F3EFE" w:rsidP="009B1CD7">
            <w:pPr>
              <w:spacing w:before="40" w:after="20"/>
              <w:rPr>
                <w:i/>
                <w:sz w:val="26"/>
                <w:szCs w:val="26"/>
                <w:lang w:val="nl-NL"/>
              </w:rPr>
            </w:pPr>
          </w:p>
        </w:tc>
        <w:tc>
          <w:tcPr>
            <w:tcW w:w="990" w:type="dxa"/>
            <w:gridSpan w:val="2"/>
          </w:tcPr>
          <w:p w14:paraId="6EBC620F" w14:textId="77777777" w:rsidR="006F3EFE" w:rsidRDefault="006F3EFE" w:rsidP="009B1CD7">
            <w:pPr>
              <w:spacing w:before="40" w:after="20"/>
              <w:rPr>
                <w:i/>
                <w:sz w:val="26"/>
                <w:szCs w:val="26"/>
                <w:lang w:val="nl-NL"/>
              </w:rPr>
            </w:pPr>
          </w:p>
        </w:tc>
        <w:tc>
          <w:tcPr>
            <w:tcW w:w="990" w:type="dxa"/>
            <w:gridSpan w:val="2"/>
          </w:tcPr>
          <w:p w14:paraId="4C0AD6E1" w14:textId="77777777" w:rsidR="006F3EFE" w:rsidRDefault="006F3EFE" w:rsidP="006F3EFE">
            <w:pPr>
              <w:rPr>
                <w:i/>
                <w:sz w:val="26"/>
                <w:szCs w:val="26"/>
                <w:lang w:val="nl-NL"/>
              </w:rPr>
            </w:pPr>
          </w:p>
        </w:tc>
        <w:tc>
          <w:tcPr>
            <w:tcW w:w="990" w:type="dxa"/>
            <w:gridSpan w:val="2"/>
          </w:tcPr>
          <w:p w14:paraId="56E25246" w14:textId="77777777" w:rsidR="006F3EFE" w:rsidRDefault="006F3EFE" w:rsidP="006F3EFE">
            <w:pPr>
              <w:rPr>
                <w:i/>
                <w:sz w:val="26"/>
                <w:szCs w:val="26"/>
                <w:lang w:val="nl-NL"/>
              </w:rPr>
            </w:pPr>
          </w:p>
        </w:tc>
      </w:tr>
      <w:tr w:rsidR="006F3EFE" w:rsidRPr="00517151" w14:paraId="112F7F2B" w14:textId="77777777" w:rsidTr="009B1CD7">
        <w:trPr>
          <w:gridAfter w:val="1"/>
          <w:wAfter w:w="8" w:type="dxa"/>
        </w:trPr>
        <w:tc>
          <w:tcPr>
            <w:tcW w:w="648" w:type="dxa"/>
          </w:tcPr>
          <w:p w14:paraId="67983024" w14:textId="77777777" w:rsidR="006F3EFE" w:rsidRPr="009B1CD7" w:rsidRDefault="006F3EFE" w:rsidP="009B1CD7">
            <w:pPr>
              <w:spacing w:before="40" w:after="20"/>
              <w:rPr>
                <w:sz w:val="26"/>
                <w:szCs w:val="26"/>
                <w:lang w:val="nl-NL"/>
              </w:rPr>
            </w:pPr>
          </w:p>
        </w:tc>
        <w:tc>
          <w:tcPr>
            <w:tcW w:w="2182" w:type="dxa"/>
          </w:tcPr>
          <w:p w14:paraId="547BB0CA" w14:textId="77777777" w:rsidR="006F3EFE" w:rsidRPr="009B1CD7" w:rsidRDefault="006F3EFE" w:rsidP="009B1CD7">
            <w:pPr>
              <w:spacing w:before="40" w:after="20"/>
              <w:rPr>
                <w:sz w:val="26"/>
                <w:szCs w:val="26"/>
                <w:lang w:val="nl-NL"/>
              </w:rPr>
            </w:pPr>
          </w:p>
        </w:tc>
        <w:tc>
          <w:tcPr>
            <w:tcW w:w="990" w:type="dxa"/>
          </w:tcPr>
          <w:p w14:paraId="283A1BD0" w14:textId="77777777" w:rsidR="006F3EFE" w:rsidRDefault="006F3EFE" w:rsidP="009B1CD7">
            <w:pPr>
              <w:spacing w:before="40" w:after="20"/>
              <w:rPr>
                <w:sz w:val="26"/>
                <w:szCs w:val="26"/>
                <w:lang w:val="nl-NL"/>
              </w:rPr>
            </w:pPr>
          </w:p>
        </w:tc>
        <w:tc>
          <w:tcPr>
            <w:tcW w:w="889" w:type="dxa"/>
          </w:tcPr>
          <w:p w14:paraId="5849B9A7" w14:textId="77777777" w:rsidR="006F3EFE" w:rsidRDefault="006F3EFE" w:rsidP="009B1CD7">
            <w:pPr>
              <w:spacing w:before="40" w:after="20"/>
              <w:rPr>
                <w:sz w:val="26"/>
                <w:szCs w:val="26"/>
                <w:lang w:val="nl-NL"/>
              </w:rPr>
            </w:pPr>
          </w:p>
        </w:tc>
        <w:tc>
          <w:tcPr>
            <w:tcW w:w="815" w:type="dxa"/>
          </w:tcPr>
          <w:p w14:paraId="1F641343" w14:textId="77777777" w:rsidR="006F3EFE" w:rsidRDefault="006F3EFE" w:rsidP="009B1CD7">
            <w:pPr>
              <w:spacing w:before="40" w:after="20"/>
              <w:rPr>
                <w:sz w:val="26"/>
                <w:szCs w:val="26"/>
                <w:lang w:val="nl-NL"/>
              </w:rPr>
            </w:pPr>
          </w:p>
        </w:tc>
        <w:tc>
          <w:tcPr>
            <w:tcW w:w="1075" w:type="dxa"/>
          </w:tcPr>
          <w:p w14:paraId="5D43B1C7" w14:textId="77777777" w:rsidR="006F3EFE" w:rsidRDefault="006F3EFE" w:rsidP="009B1CD7">
            <w:pPr>
              <w:spacing w:before="40" w:after="20"/>
              <w:rPr>
                <w:sz w:val="26"/>
                <w:szCs w:val="26"/>
                <w:lang w:val="nl-NL"/>
              </w:rPr>
            </w:pPr>
          </w:p>
        </w:tc>
        <w:tc>
          <w:tcPr>
            <w:tcW w:w="990" w:type="dxa"/>
            <w:gridSpan w:val="2"/>
          </w:tcPr>
          <w:p w14:paraId="0908013A" w14:textId="77777777" w:rsidR="006F3EFE" w:rsidRDefault="006F3EFE" w:rsidP="009B1CD7">
            <w:pPr>
              <w:spacing w:before="40" w:after="20"/>
              <w:rPr>
                <w:sz w:val="26"/>
                <w:szCs w:val="26"/>
                <w:lang w:val="nl-NL"/>
              </w:rPr>
            </w:pPr>
          </w:p>
        </w:tc>
        <w:tc>
          <w:tcPr>
            <w:tcW w:w="990" w:type="dxa"/>
            <w:gridSpan w:val="2"/>
          </w:tcPr>
          <w:p w14:paraId="1323D10F" w14:textId="77777777" w:rsidR="006F3EFE" w:rsidRDefault="006F3EFE" w:rsidP="006F3EFE">
            <w:pPr>
              <w:rPr>
                <w:sz w:val="26"/>
                <w:szCs w:val="26"/>
                <w:lang w:val="nl-NL"/>
              </w:rPr>
            </w:pPr>
          </w:p>
        </w:tc>
        <w:tc>
          <w:tcPr>
            <w:tcW w:w="990" w:type="dxa"/>
            <w:gridSpan w:val="2"/>
          </w:tcPr>
          <w:p w14:paraId="6017EEC2" w14:textId="77777777" w:rsidR="006F3EFE" w:rsidRDefault="006F3EFE" w:rsidP="006F3EFE">
            <w:pPr>
              <w:rPr>
                <w:sz w:val="26"/>
                <w:szCs w:val="26"/>
                <w:lang w:val="nl-NL"/>
              </w:rPr>
            </w:pPr>
          </w:p>
        </w:tc>
      </w:tr>
      <w:tr w:rsidR="006F3EFE" w:rsidRPr="00517151" w14:paraId="1EB65C6D" w14:textId="77777777" w:rsidTr="009B1CD7">
        <w:trPr>
          <w:gridAfter w:val="1"/>
          <w:wAfter w:w="8" w:type="dxa"/>
        </w:trPr>
        <w:tc>
          <w:tcPr>
            <w:tcW w:w="648" w:type="dxa"/>
          </w:tcPr>
          <w:p w14:paraId="662E3D4E" w14:textId="77777777" w:rsidR="006F3EFE" w:rsidRPr="009B1CD7" w:rsidRDefault="006F3EFE" w:rsidP="009B1CD7">
            <w:pPr>
              <w:spacing w:before="40" w:after="20"/>
              <w:rPr>
                <w:sz w:val="26"/>
                <w:szCs w:val="26"/>
                <w:lang w:val="nl-NL"/>
              </w:rPr>
            </w:pPr>
          </w:p>
        </w:tc>
        <w:tc>
          <w:tcPr>
            <w:tcW w:w="2182" w:type="dxa"/>
          </w:tcPr>
          <w:p w14:paraId="16F2CB61" w14:textId="77777777" w:rsidR="006F3EFE" w:rsidRPr="009B1CD7" w:rsidRDefault="006F3EFE" w:rsidP="009B1CD7">
            <w:pPr>
              <w:spacing w:before="40" w:after="20"/>
              <w:rPr>
                <w:sz w:val="26"/>
                <w:szCs w:val="26"/>
                <w:lang w:val="nl-NL"/>
              </w:rPr>
            </w:pPr>
          </w:p>
        </w:tc>
        <w:tc>
          <w:tcPr>
            <w:tcW w:w="990" w:type="dxa"/>
          </w:tcPr>
          <w:p w14:paraId="7B710D3E" w14:textId="77777777" w:rsidR="006F3EFE" w:rsidRDefault="006F3EFE" w:rsidP="009B1CD7">
            <w:pPr>
              <w:spacing w:before="40" w:after="20"/>
              <w:rPr>
                <w:sz w:val="26"/>
                <w:szCs w:val="26"/>
                <w:lang w:val="nl-NL"/>
              </w:rPr>
            </w:pPr>
          </w:p>
        </w:tc>
        <w:tc>
          <w:tcPr>
            <w:tcW w:w="889" w:type="dxa"/>
          </w:tcPr>
          <w:p w14:paraId="3B160EE4" w14:textId="77777777" w:rsidR="006F3EFE" w:rsidRDefault="006F3EFE" w:rsidP="009B1CD7">
            <w:pPr>
              <w:spacing w:before="40" w:after="20"/>
              <w:rPr>
                <w:sz w:val="26"/>
                <w:szCs w:val="26"/>
                <w:lang w:val="nl-NL"/>
              </w:rPr>
            </w:pPr>
          </w:p>
        </w:tc>
        <w:tc>
          <w:tcPr>
            <w:tcW w:w="815" w:type="dxa"/>
          </w:tcPr>
          <w:p w14:paraId="584614F9" w14:textId="77777777" w:rsidR="006F3EFE" w:rsidRDefault="006F3EFE" w:rsidP="009B1CD7">
            <w:pPr>
              <w:spacing w:before="40" w:after="20"/>
              <w:rPr>
                <w:sz w:val="26"/>
                <w:szCs w:val="26"/>
                <w:lang w:val="nl-NL"/>
              </w:rPr>
            </w:pPr>
          </w:p>
        </w:tc>
        <w:tc>
          <w:tcPr>
            <w:tcW w:w="1075" w:type="dxa"/>
          </w:tcPr>
          <w:p w14:paraId="139F6DA0" w14:textId="77777777" w:rsidR="006F3EFE" w:rsidRDefault="006F3EFE" w:rsidP="009B1CD7">
            <w:pPr>
              <w:spacing w:before="40" w:after="20"/>
              <w:rPr>
                <w:sz w:val="26"/>
                <w:szCs w:val="26"/>
                <w:lang w:val="nl-NL"/>
              </w:rPr>
            </w:pPr>
          </w:p>
        </w:tc>
        <w:tc>
          <w:tcPr>
            <w:tcW w:w="990" w:type="dxa"/>
            <w:gridSpan w:val="2"/>
          </w:tcPr>
          <w:p w14:paraId="663D4C71" w14:textId="77777777" w:rsidR="006F3EFE" w:rsidRDefault="006F3EFE" w:rsidP="009B1CD7">
            <w:pPr>
              <w:spacing w:before="40" w:after="20"/>
              <w:rPr>
                <w:sz w:val="26"/>
                <w:szCs w:val="26"/>
                <w:lang w:val="nl-NL"/>
              </w:rPr>
            </w:pPr>
          </w:p>
        </w:tc>
        <w:tc>
          <w:tcPr>
            <w:tcW w:w="990" w:type="dxa"/>
            <w:gridSpan w:val="2"/>
          </w:tcPr>
          <w:p w14:paraId="58AA8987" w14:textId="77777777" w:rsidR="006F3EFE" w:rsidRDefault="006F3EFE" w:rsidP="006F3EFE">
            <w:pPr>
              <w:rPr>
                <w:sz w:val="26"/>
                <w:szCs w:val="26"/>
                <w:lang w:val="nl-NL"/>
              </w:rPr>
            </w:pPr>
          </w:p>
        </w:tc>
        <w:tc>
          <w:tcPr>
            <w:tcW w:w="990" w:type="dxa"/>
            <w:gridSpan w:val="2"/>
          </w:tcPr>
          <w:p w14:paraId="216AF143" w14:textId="77777777" w:rsidR="006F3EFE" w:rsidRDefault="006F3EFE" w:rsidP="006F3EFE">
            <w:pPr>
              <w:rPr>
                <w:sz w:val="26"/>
                <w:szCs w:val="26"/>
                <w:lang w:val="nl-NL"/>
              </w:rPr>
            </w:pPr>
          </w:p>
        </w:tc>
      </w:tr>
      <w:tr w:rsidR="006F3EFE" w:rsidRPr="00517151" w14:paraId="5447E95F" w14:textId="77777777" w:rsidTr="009B1CD7">
        <w:trPr>
          <w:gridAfter w:val="1"/>
          <w:wAfter w:w="8" w:type="dxa"/>
        </w:trPr>
        <w:tc>
          <w:tcPr>
            <w:tcW w:w="648" w:type="dxa"/>
          </w:tcPr>
          <w:p w14:paraId="55048735" w14:textId="77777777" w:rsidR="006F3EFE" w:rsidRPr="009B1CD7" w:rsidRDefault="006F3EFE" w:rsidP="009B1CD7">
            <w:pPr>
              <w:spacing w:before="40" w:after="20"/>
              <w:rPr>
                <w:sz w:val="26"/>
                <w:szCs w:val="26"/>
                <w:lang w:val="nl-NL"/>
              </w:rPr>
            </w:pPr>
          </w:p>
        </w:tc>
        <w:tc>
          <w:tcPr>
            <w:tcW w:w="2182" w:type="dxa"/>
          </w:tcPr>
          <w:p w14:paraId="29C3CC47" w14:textId="77777777" w:rsidR="006F3EFE" w:rsidRPr="009B1CD7" w:rsidRDefault="006F3EFE" w:rsidP="009B1CD7">
            <w:pPr>
              <w:spacing w:before="40" w:after="20"/>
              <w:rPr>
                <w:sz w:val="26"/>
                <w:szCs w:val="26"/>
                <w:lang w:val="nl-NL"/>
              </w:rPr>
            </w:pPr>
          </w:p>
        </w:tc>
        <w:tc>
          <w:tcPr>
            <w:tcW w:w="990" w:type="dxa"/>
          </w:tcPr>
          <w:p w14:paraId="57809955" w14:textId="77777777" w:rsidR="006F3EFE" w:rsidRDefault="006F3EFE" w:rsidP="009B1CD7">
            <w:pPr>
              <w:spacing w:before="40" w:after="20"/>
              <w:rPr>
                <w:sz w:val="26"/>
                <w:szCs w:val="26"/>
                <w:lang w:val="nl-NL"/>
              </w:rPr>
            </w:pPr>
          </w:p>
        </w:tc>
        <w:tc>
          <w:tcPr>
            <w:tcW w:w="889" w:type="dxa"/>
          </w:tcPr>
          <w:p w14:paraId="7B872E0A" w14:textId="77777777" w:rsidR="006F3EFE" w:rsidRDefault="006F3EFE" w:rsidP="009B1CD7">
            <w:pPr>
              <w:spacing w:before="40" w:after="20"/>
              <w:rPr>
                <w:sz w:val="26"/>
                <w:szCs w:val="26"/>
                <w:lang w:val="nl-NL"/>
              </w:rPr>
            </w:pPr>
          </w:p>
        </w:tc>
        <w:tc>
          <w:tcPr>
            <w:tcW w:w="815" w:type="dxa"/>
          </w:tcPr>
          <w:p w14:paraId="0BFE1F83" w14:textId="77777777" w:rsidR="006F3EFE" w:rsidRDefault="006F3EFE" w:rsidP="009B1CD7">
            <w:pPr>
              <w:spacing w:before="40" w:after="20"/>
              <w:rPr>
                <w:sz w:val="26"/>
                <w:szCs w:val="26"/>
                <w:lang w:val="nl-NL"/>
              </w:rPr>
            </w:pPr>
          </w:p>
        </w:tc>
        <w:tc>
          <w:tcPr>
            <w:tcW w:w="1075" w:type="dxa"/>
          </w:tcPr>
          <w:p w14:paraId="2F0B8B08" w14:textId="77777777" w:rsidR="006F3EFE" w:rsidRDefault="006F3EFE" w:rsidP="009B1CD7">
            <w:pPr>
              <w:spacing w:before="40" w:after="20"/>
              <w:rPr>
                <w:sz w:val="26"/>
                <w:szCs w:val="26"/>
                <w:lang w:val="nl-NL"/>
              </w:rPr>
            </w:pPr>
          </w:p>
        </w:tc>
        <w:tc>
          <w:tcPr>
            <w:tcW w:w="990" w:type="dxa"/>
            <w:gridSpan w:val="2"/>
          </w:tcPr>
          <w:p w14:paraId="68E16C59" w14:textId="77777777" w:rsidR="006F3EFE" w:rsidRDefault="006F3EFE" w:rsidP="009B1CD7">
            <w:pPr>
              <w:spacing w:before="40" w:after="20"/>
              <w:rPr>
                <w:sz w:val="26"/>
                <w:szCs w:val="26"/>
                <w:lang w:val="nl-NL"/>
              </w:rPr>
            </w:pPr>
          </w:p>
        </w:tc>
        <w:tc>
          <w:tcPr>
            <w:tcW w:w="990" w:type="dxa"/>
            <w:gridSpan w:val="2"/>
          </w:tcPr>
          <w:p w14:paraId="2B06863F" w14:textId="77777777" w:rsidR="006F3EFE" w:rsidRDefault="006F3EFE" w:rsidP="006F3EFE">
            <w:pPr>
              <w:rPr>
                <w:sz w:val="26"/>
                <w:szCs w:val="26"/>
                <w:lang w:val="nl-NL"/>
              </w:rPr>
            </w:pPr>
          </w:p>
        </w:tc>
        <w:tc>
          <w:tcPr>
            <w:tcW w:w="990" w:type="dxa"/>
            <w:gridSpan w:val="2"/>
          </w:tcPr>
          <w:p w14:paraId="3458F8A7" w14:textId="77777777" w:rsidR="006F3EFE" w:rsidRDefault="006F3EFE" w:rsidP="006F3EFE">
            <w:pPr>
              <w:rPr>
                <w:sz w:val="26"/>
                <w:szCs w:val="26"/>
                <w:lang w:val="nl-NL"/>
              </w:rPr>
            </w:pPr>
          </w:p>
        </w:tc>
      </w:tr>
      <w:tr w:rsidR="006F3EFE" w:rsidRPr="00517151" w14:paraId="284436B3" w14:textId="77777777" w:rsidTr="009B1CD7">
        <w:trPr>
          <w:gridAfter w:val="1"/>
          <w:wAfter w:w="8" w:type="dxa"/>
        </w:trPr>
        <w:tc>
          <w:tcPr>
            <w:tcW w:w="648" w:type="dxa"/>
          </w:tcPr>
          <w:p w14:paraId="65D0BF05" w14:textId="77777777" w:rsidR="006F3EFE" w:rsidRPr="009B1CD7" w:rsidRDefault="006F3EFE" w:rsidP="009B1CD7">
            <w:pPr>
              <w:spacing w:before="40" w:after="20"/>
              <w:rPr>
                <w:sz w:val="26"/>
                <w:szCs w:val="26"/>
                <w:lang w:val="nl-NL"/>
              </w:rPr>
            </w:pPr>
          </w:p>
        </w:tc>
        <w:tc>
          <w:tcPr>
            <w:tcW w:w="2182" w:type="dxa"/>
          </w:tcPr>
          <w:p w14:paraId="143D1708" w14:textId="77777777" w:rsidR="006F3EFE" w:rsidRPr="009B1CD7" w:rsidRDefault="006F3EFE" w:rsidP="009B1CD7">
            <w:pPr>
              <w:spacing w:before="40" w:after="20"/>
              <w:rPr>
                <w:sz w:val="26"/>
                <w:szCs w:val="26"/>
                <w:lang w:val="nl-NL"/>
              </w:rPr>
            </w:pPr>
          </w:p>
        </w:tc>
        <w:tc>
          <w:tcPr>
            <w:tcW w:w="990" w:type="dxa"/>
          </w:tcPr>
          <w:p w14:paraId="06A95D2F" w14:textId="77777777" w:rsidR="006F3EFE" w:rsidRDefault="006F3EFE" w:rsidP="009B1CD7">
            <w:pPr>
              <w:spacing w:before="40" w:after="20"/>
              <w:rPr>
                <w:sz w:val="26"/>
                <w:szCs w:val="26"/>
                <w:lang w:val="nl-NL"/>
              </w:rPr>
            </w:pPr>
          </w:p>
        </w:tc>
        <w:tc>
          <w:tcPr>
            <w:tcW w:w="889" w:type="dxa"/>
          </w:tcPr>
          <w:p w14:paraId="2A688E4C" w14:textId="77777777" w:rsidR="006F3EFE" w:rsidRDefault="006F3EFE" w:rsidP="009B1CD7">
            <w:pPr>
              <w:spacing w:before="40" w:after="20"/>
              <w:rPr>
                <w:sz w:val="26"/>
                <w:szCs w:val="26"/>
                <w:lang w:val="nl-NL"/>
              </w:rPr>
            </w:pPr>
          </w:p>
        </w:tc>
        <w:tc>
          <w:tcPr>
            <w:tcW w:w="815" w:type="dxa"/>
          </w:tcPr>
          <w:p w14:paraId="0827B242" w14:textId="77777777" w:rsidR="006F3EFE" w:rsidRDefault="006F3EFE" w:rsidP="009B1CD7">
            <w:pPr>
              <w:spacing w:before="40" w:after="20"/>
              <w:rPr>
                <w:sz w:val="26"/>
                <w:szCs w:val="26"/>
                <w:lang w:val="nl-NL"/>
              </w:rPr>
            </w:pPr>
          </w:p>
        </w:tc>
        <w:tc>
          <w:tcPr>
            <w:tcW w:w="1075" w:type="dxa"/>
          </w:tcPr>
          <w:p w14:paraId="75EE4DBD" w14:textId="77777777" w:rsidR="006F3EFE" w:rsidRDefault="006F3EFE" w:rsidP="009B1CD7">
            <w:pPr>
              <w:spacing w:before="40" w:after="20"/>
              <w:rPr>
                <w:sz w:val="26"/>
                <w:szCs w:val="26"/>
                <w:lang w:val="nl-NL"/>
              </w:rPr>
            </w:pPr>
          </w:p>
        </w:tc>
        <w:tc>
          <w:tcPr>
            <w:tcW w:w="990" w:type="dxa"/>
            <w:gridSpan w:val="2"/>
          </w:tcPr>
          <w:p w14:paraId="52293B9A" w14:textId="77777777" w:rsidR="006F3EFE" w:rsidRDefault="006F3EFE" w:rsidP="009B1CD7">
            <w:pPr>
              <w:spacing w:before="40" w:after="20"/>
              <w:rPr>
                <w:sz w:val="26"/>
                <w:szCs w:val="26"/>
                <w:lang w:val="nl-NL"/>
              </w:rPr>
            </w:pPr>
          </w:p>
        </w:tc>
        <w:tc>
          <w:tcPr>
            <w:tcW w:w="990" w:type="dxa"/>
            <w:gridSpan w:val="2"/>
          </w:tcPr>
          <w:p w14:paraId="12E06B2C" w14:textId="77777777" w:rsidR="006F3EFE" w:rsidRDefault="006F3EFE" w:rsidP="006F3EFE">
            <w:pPr>
              <w:rPr>
                <w:sz w:val="26"/>
                <w:szCs w:val="26"/>
                <w:lang w:val="nl-NL"/>
              </w:rPr>
            </w:pPr>
          </w:p>
        </w:tc>
        <w:tc>
          <w:tcPr>
            <w:tcW w:w="990" w:type="dxa"/>
            <w:gridSpan w:val="2"/>
          </w:tcPr>
          <w:p w14:paraId="467C43DC" w14:textId="77777777" w:rsidR="006F3EFE" w:rsidRDefault="006F3EFE" w:rsidP="006F3EFE">
            <w:pPr>
              <w:rPr>
                <w:sz w:val="26"/>
                <w:szCs w:val="26"/>
                <w:lang w:val="nl-NL"/>
              </w:rPr>
            </w:pPr>
          </w:p>
        </w:tc>
      </w:tr>
      <w:tr w:rsidR="006F3EFE" w:rsidRPr="00517151" w14:paraId="242155C9" w14:textId="77777777" w:rsidTr="009B1CD7">
        <w:trPr>
          <w:gridAfter w:val="1"/>
          <w:wAfter w:w="8" w:type="dxa"/>
        </w:trPr>
        <w:tc>
          <w:tcPr>
            <w:tcW w:w="648" w:type="dxa"/>
          </w:tcPr>
          <w:p w14:paraId="5BF33A75" w14:textId="77777777" w:rsidR="006F3EFE" w:rsidRPr="009B1CD7" w:rsidRDefault="006F3EFE" w:rsidP="009B1CD7">
            <w:pPr>
              <w:spacing w:before="40" w:after="20"/>
              <w:rPr>
                <w:sz w:val="26"/>
                <w:szCs w:val="26"/>
                <w:lang w:val="nl-NL"/>
              </w:rPr>
            </w:pPr>
          </w:p>
        </w:tc>
        <w:tc>
          <w:tcPr>
            <w:tcW w:w="2182" w:type="dxa"/>
          </w:tcPr>
          <w:p w14:paraId="1D1674A5" w14:textId="77777777" w:rsidR="006F3EFE" w:rsidRPr="009B1CD7" w:rsidRDefault="006F3EFE" w:rsidP="009B1CD7">
            <w:pPr>
              <w:spacing w:before="40" w:after="20"/>
              <w:rPr>
                <w:sz w:val="26"/>
                <w:szCs w:val="26"/>
                <w:lang w:val="nl-NL"/>
              </w:rPr>
            </w:pPr>
          </w:p>
        </w:tc>
        <w:tc>
          <w:tcPr>
            <w:tcW w:w="990" w:type="dxa"/>
          </w:tcPr>
          <w:p w14:paraId="0185A521" w14:textId="77777777" w:rsidR="006F3EFE" w:rsidRDefault="006F3EFE" w:rsidP="009B1CD7">
            <w:pPr>
              <w:spacing w:before="40" w:after="20"/>
              <w:rPr>
                <w:sz w:val="26"/>
                <w:szCs w:val="26"/>
                <w:lang w:val="nl-NL"/>
              </w:rPr>
            </w:pPr>
          </w:p>
        </w:tc>
        <w:tc>
          <w:tcPr>
            <w:tcW w:w="889" w:type="dxa"/>
          </w:tcPr>
          <w:p w14:paraId="7F1C8587" w14:textId="77777777" w:rsidR="006F3EFE" w:rsidRDefault="006F3EFE" w:rsidP="009B1CD7">
            <w:pPr>
              <w:spacing w:before="40" w:after="20"/>
              <w:rPr>
                <w:sz w:val="26"/>
                <w:szCs w:val="26"/>
                <w:lang w:val="nl-NL"/>
              </w:rPr>
            </w:pPr>
          </w:p>
        </w:tc>
        <w:tc>
          <w:tcPr>
            <w:tcW w:w="815" w:type="dxa"/>
          </w:tcPr>
          <w:p w14:paraId="043B8223" w14:textId="77777777" w:rsidR="006F3EFE" w:rsidRDefault="006F3EFE" w:rsidP="009B1CD7">
            <w:pPr>
              <w:spacing w:before="40" w:after="20"/>
              <w:rPr>
                <w:sz w:val="26"/>
                <w:szCs w:val="26"/>
                <w:lang w:val="nl-NL"/>
              </w:rPr>
            </w:pPr>
          </w:p>
        </w:tc>
        <w:tc>
          <w:tcPr>
            <w:tcW w:w="1075" w:type="dxa"/>
          </w:tcPr>
          <w:p w14:paraId="79FC1B8E" w14:textId="77777777" w:rsidR="006F3EFE" w:rsidRDefault="006F3EFE" w:rsidP="009B1CD7">
            <w:pPr>
              <w:spacing w:before="40" w:after="20"/>
              <w:rPr>
                <w:sz w:val="26"/>
                <w:szCs w:val="26"/>
                <w:lang w:val="nl-NL"/>
              </w:rPr>
            </w:pPr>
          </w:p>
        </w:tc>
        <w:tc>
          <w:tcPr>
            <w:tcW w:w="990" w:type="dxa"/>
            <w:gridSpan w:val="2"/>
          </w:tcPr>
          <w:p w14:paraId="57BA022F" w14:textId="77777777" w:rsidR="006F3EFE" w:rsidRDefault="006F3EFE" w:rsidP="009B1CD7">
            <w:pPr>
              <w:spacing w:before="40" w:after="20"/>
              <w:rPr>
                <w:sz w:val="26"/>
                <w:szCs w:val="26"/>
                <w:lang w:val="nl-NL"/>
              </w:rPr>
            </w:pPr>
          </w:p>
        </w:tc>
        <w:tc>
          <w:tcPr>
            <w:tcW w:w="990" w:type="dxa"/>
            <w:gridSpan w:val="2"/>
          </w:tcPr>
          <w:p w14:paraId="15F2989F" w14:textId="77777777" w:rsidR="006F3EFE" w:rsidRDefault="006F3EFE" w:rsidP="006F3EFE">
            <w:pPr>
              <w:rPr>
                <w:sz w:val="26"/>
                <w:szCs w:val="26"/>
                <w:lang w:val="nl-NL"/>
              </w:rPr>
            </w:pPr>
          </w:p>
        </w:tc>
        <w:tc>
          <w:tcPr>
            <w:tcW w:w="990" w:type="dxa"/>
            <w:gridSpan w:val="2"/>
          </w:tcPr>
          <w:p w14:paraId="16D5D38C" w14:textId="77777777" w:rsidR="006F3EFE" w:rsidRDefault="006F3EFE" w:rsidP="006F3EFE">
            <w:pPr>
              <w:rPr>
                <w:sz w:val="26"/>
                <w:szCs w:val="26"/>
                <w:lang w:val="nl-NL"/>
              </w:rPr>
            </w:pPr>
          </w:p>
        </w:tc>
      </w:tr>
      <w:tr w:rsidR="006F3EFE" w:rsidRPr="00517151" w14:paraId="62940325" w14:textId="77777777" w:rsidTr="009B1CD7">
        <w:trPr>
          <w:gridAfter w:val="1"/>
          <w:wAfter w:w="8" w:type="dxa"/>
        </w:trPr>
        <w:tc>
          <w:tcPr>
            <w:tcW w:w="648" w:type="dxa"/>
          </w:tcPr>
          <w:p w14:paraId="2DE4D524" w14:textId="77777777" w:rsidR="006F3EFE" w:rsidRPr="009B1CD7" w:rsidRDefault="006F3EFE" w:rsidP="009B1CD7">
            <w:pPr>
              <w:spacing w:before="40" w:after="20"/>
              <w:rPr>
                <w:sz w:val="26"/>
                <w:szCs w:val="26"/>
                <w:lang w:val="nl-NL"/>
              </w:rPr>
            </w:pPr>
            <w:r w:rsidRPr="009B1CD7">
              <w:rPr>
                <w:sz w:val="26"/>
                <w:szCs w:val="26"/>
                <w:lang w:val="nl-NL"/>
              </w:rPr>
              <w:t>3.2</w:t>
            </w:r>
          </w:p>
        </w:tc>
        <w:tc>
          <w:tcPr>
            <w:tcW w:w="2182" w:type="dxa"/>
          </w:tcPr>
          <w:p w14:paraId="3ED186BE" w14:textId="77777777" w:rsidR="006F3EFE" w:rsidRPr="009B1CD7" w:rsidRDefault="006F3EFE" w:rsidP="009B1CD7">
            <w:pPr>
              <w:spacing w:before="40" w:after="20"/>
              <w:rPr>
                <w:sz w:val="26"/>
                <w:szCs w:val="26"/>
                <w:lang w:val="nl-NL"/>
              </w:rPr>
            </w:pPr>
            <w:r w:rsidRPr="009B1CD7">
              <w:rPr>
                <w:sz w:val="26"/>
                <w:szCs w:val="26"/>
                <w:lang w:val="nl-NL"/>
              </w:rPr>
              <w:t>Mua thiết bị đánh giá, đo lường</w:t>
            </w:r>
          </w:p>
        </w:tc>
        <w:tc>
          <w:tcPr>
            <w:tcW w:w="990" w:type="dxa"/>
          </w:tcPr>
          <w:p w14:paraId="072AF780" w14:textId="77777777" w:rsidR="006F3EFE" w:rsidRDefault="006F3EFE" w:rsidP="009B1CD7">
            <w:pPr>
              <w:spacing w:before="40" w:after="20"/>
              <w:rPr>
                <w:i/>
                <w:sz w:val="26"/>
                <w:szCs w:val="26"/>
                <w:lang w:val="nl-NL"/>
              </w:rPr>
            </w:pPr>
          </w:p>
        </w:tc>
        <w:tc>
          <w:tcPr>
            <w:tcW w:w="889" w:type="dxa"/>
          </w:tcPr>
          <w:p w14:paraId="1665A020" w14:textId="77777777" w:rsidR="006F3EFE" w:rsidRDefault="006F3EFE" w:rsidP="009B1CD7">
            <w:pPr>
              <w:spacing w:before="40" w:after="20"/>
              <w:rPr>
                <w:i/>
                <w:sz w:val="26"/>
                <w:szCs w:val="26"/>
                <w:lang w:val="nl-NL"/>
              </w:rPr>
            </w:pPr>
          </w:p>
        </w:tc>
        <w:tc>
          <w:tcPr>
            <w:tcW w:w="815" w:type="dxa"/>
          </w:tcPr>
          <w:p w14:paraId="53BCAF0F" w14:textId="77777777" w:rsidR="006F3EFE" w:rsidRDefault="006F3EFE" w:rsidP="009B1CD7">
            <w:pPr>
              <w:spacing w:before="40" w:after="20"/>
              <w:rPr>
                <w:i/>
                <w:sz w:val="26"/>
                <w:szCs w:val="26"/>
                <w:lang w:val="nl-NL"/>
              </w:rPr>
            </w:pPr>
          </w:p>
        </w:tc>
        <w:tc>
          <w:tcPr>
            <w:tcW w:w="1075" w:type="dxa"/>
          </w:tcPr>
          <w:p w14:paraId="0894BE93" w14:textId="77777777" w:rsidR="006F3EFE" w:rsidRDefault="006F3EFE" w:rsidP="009B1CD7">
            <w:pPr>
              <w:spacing w:before="40" w:after="20"/>
              <w:rPr>
                <w:i/>
                <w:sz w:val="26"/>
                <w:szCs w:val="26"/>
                <w:lang w:val="nl-NL"/>
              </w:rPr>
            </w:pPr>
          </w:p>
        </w:tc>
        <w:tc>
          <w:tcPr>
            <w:tcW w:w="990" w:type="dxa"/>
            <w:gridSpan w:val="2"/>
          </w:tcPr>
          <w:p w14:paraId="4D5FC500" w14:textId="77777777" w:rsidR="006F3EFE" w:rsidRDefault="006F3EFE" w:rsidP="009B1CD7">
            <w:pPr>
              <w:spacing w:before="40" w:after="20"/>
              <w:rPr>
                <w:i/>
                <w:sz w:val="26"/>
                <w:szCs w:val="26"/>
                <w:lang w:val="nl-NL"/>
              </w:rPr>
            </w:pPr>
          </w:p>
        </w:tc>
        <w:tc>
          <w:tcPr>
            <w:tcW w:w="990" w:type="dxa"/>
            <w:gridSpan w:val="2"/>
          </w:tcPr>
          <w:p w14:paraId="6E15624B" w14:textId="77777777" w:rsidR="006F3EFE" w:rsidRDefault="006F3EFE" w:rsidP="006F3EFE">
            <w:pPr>
              <w:rPr>
                <w:i/>
                <w:sz w:val="26"/>
                <w:szCs w:val="26"/>
                <w:lang w:val="nl-NL"/>
              </w:rPr>
            </w:pPr>
          </w:p>
        </w:tc>
        <w:tc>
          <w:tcPr>
            <w:tcW w:w="990" w:type="dxa"/>
            <w:gridSpan w:val="2"/>
          </w:tcPr>
          <w:p w14:paraId="4568DA85" w14:textId="77777777" w:rsidR="006F3EFE" w:rsidRDefault="006F3EFE" w:rsidP="006F3EFE">
            <w:pPr>
              <w:rPr>
                <w:i/>
                <w:sz w:val="26"/>
                <w:szCs w:val="26"/>
                <w:lang w:val="nl-NL"/>
              </w:rPr>
            </w:pPr>
          </w:p>
        </w:tc>
      </w:tr>
      <w:tr w:rsidR="006F3EFE" w:rsidRPr="00517151" w14:paraId="1099794C" w14:textId="77777777" w:rsidTr="009B1CD7">
        <w:trPr>
          <w:gridAfter w:val="1"/>
          <w:wAfter w:w="8" w:type="dxa"/>
        </w:trPr>
        <w:tc>
          <w:tcPr>
            <w:tcW w:w="648" w:type="dxa"/>
          </w:tcPr>
          <w:p w14:paraId="634992AF" w14:textId="77777777" w:rsidR="006F3EFE" w:rsidRDefault="006F3EFE" w:rsidP="009B1CD7">
            <w:pPr>
              <w:spacing w:before="40" w:after="20"/>
              <w:rPr>
                <w:sz w:val="26"/>
                <w:szCs w:val="26"/>
                <w:lang w:val="nl-NL"/>
              </w:rPr>
            </w:pPr>
          </w:p>
        </w:tc>
        <w:tc>
          <w:tcPr>
            <w:tcW w:w="2182" w:type="dxa"/>
          </w:tcPr>
          <w:p w14:paraId="188D212A" w14:textId="77777777" w:rsidR="006F3EFE" w:rsidRDefault="006F3EFE" w:rsidP="009B1CD7">
            <w:pPr>
              <w:spacing w:before="40" w:after="20"/>
              <w:rPr>
                <w:sz w:val="26"/>
                <w:szCs w:val="26"/>
                <w:lang w:val="nl-NL"/>
              </w:rPr>
            </w:pPr>
          </w:p>
        </w:tc>
        <w:tc>
          <w:tcPr>
            <w:tcW w:w="990" w:type="dxa"/>
          </w:tcPr>
          <w:p w14:paraId="793DF6B6" w14:textId="77777777" w:rsidR="006F3EFE" w:rsidRDefault="006F3EFE" w:rsidP="009B1CD7">
            <w:pPr>
              <w:spacing w:before="40" w:after="20"/>
              <w:rPr>
                <w:sz w:val="26"/>
                <w:szCs w:val="26"/>
                <w:lang w:val="nl-NL"/>
              </w:rPr>
            </w:pPr>
          </w:p>
        </w:tc>
        <w:tc>
          <w:tcPr>
            <w:tcW w:w="889" w:type="dxa"/>
          </w:tcPr>
          <w:p w14:paraId="592E95A2" w14:textId="77777777" w:rsidR="006F3EFE" w:rsidRDefault="006F3EFE" w:rsidP="009B1CD7">
            <w:pPr>
              <w:spacing w:before="40" w:after="20"/>
              <w:rPr>
                <w:sz w:val="26"/>
                <w:szCs w:val="26"/>
                <w:lang w:val="nl-NL"/>
              </w:rPr>
            </w:pPr>
          </w:p>
        </w:tc>
        <w:tc>
          <w:tcPr>
            <w:tcW w:w="815" w:type="dxa"/>
          </w:tcPr>
          <w:p w14:paraId="6B2F48E2" w14:textId="77777777" w:rsidR="006F3EFE" w:rsidRDefault="006F3EFE" w:rsidP="009B1CD7">
            <w:pPr>
              <w:spacing w:before="40" w:after="20"/>
              <w:rPr>
                <w:sz w:val="26"/>
                <w:szCs w:val="26"/>
                <w:lang w:val="nl-NL"/>
              </w:rPr>
            </w:pPr>
          </w:p>
        </w:tc>
        <w:tc>
          <w:tcPr>
            <w:tcW w:w="1075" w:type="dxa"/>
          </w:tcPr>
          <w:p w14:paraId="100BE890" w14:textId="77777777" w:rsidR="006F3EFE" w:rsidRDefault="006F3EFE" w:rsidP="009B1CD7">
            <w:pPr>
              <w:spacing w:before="40" w:after="20"/>
              <w:rPr>
                <w:sz w:val="26"/>
                <w:szCs w:val="26"/>
                <w:lang w:val="nl-NL"/>
              </w:rPr>
            </w:pPr>
          </w:p>
        </w:tc>
        <w:tc>
          <w:tcPr>
            <w:tcW w:w="990" w:type="dxa"/>
            <w:gridSpan w:val="2"/>
          </w:tcPr>
          <w:p w14:paraId="33E58380" w14:textId="77777777" w:rsidR="006F3EFE" w:rsidRDefault="006F3EFE" w:rsidP="009B1CD7">
            <w:pPr>
              <w:spacing w:before="40" w:after="20"/>
              <w:rPr>
                <w:sz w:val="26"/>
                <w:szCs w:val="26"/>
                <w:lang w:val="nl-NL"/>
              </w:rPr>
            </w:pPr>
          </w:p>
        </w:tc>
        <w:tc>
          <w:tcPr>
            <w:tcW w:w="990" w:type="dxa"/>
            <w:gridSpan w:val="2"/>
          </w:tcPr>
          <w:p w14:paraId="06F29F45" w14:textId="77777777" w:rsidR="006F3EFE" w:rsidRDefault="006F3EFE" w:rsidP="006F3EFE">
            <w:pPr>
              <w:rPr>
                <w:sz w:val="26"/>
                <w:szCs w:val="26"/>
                <w:lang w:val="nl-NL"/>
              </w:rPr>
            </w:pPr>
          </w:p>
        </w:tc>
        <w:tc>
          <w:tcPr>
            <w:tcW w:w="990" w:type="dxa"/>
            <w:gridSpan w:val="2"/>
          </w:tcPr>
          <w:p w14:paraId="24D4BE69" w14:textId="77777777" w:rsidR="006F3EFE" w:rsidRDefault="006F3EFE" w:rsidP="006F3EFE">
            <w:pPr>
              <w:rPr>
                <w:sz w:val="26"/>
                <w:szCs w:val="26"/>
                <w:lang w:val="nl-NL"/>
              </w:rPr>
            </w:pPr>
          </w:p>
        </w:tc>
      </w:tr>
      <w:tr w:rsidR="006F3EFE" w:rsidRPr="00517151" w14:paraId="6C95D932" w14:textId="77777777" w:rsidTr="009B1CD7">
        <w:trPr>
          <w:gridAfter w:val="1"/>
          <w:wAfter w:w="8" w:type="dxa"/>
        </w:trPr>
        <w:tc>
          <w:tcPr>
            <w:tcW w:w="648" w:type="dxa"/>
          </w:tcPr>
          <w:p w14:paraId="6ACF0018" w14:textId="77777777" w:rsidR="006F3EFE" w:rsidRDefault="006F3EFE" w:rsidP="009B1CD7">
            <w:pPr>
              <w:spacing w:before="40" w:after="20"/>
              <w:rPr>
                <w:sz w:val="26"/>
                <w:szCs w:val="26"/>
                <w:lang w:val="nl-NL"/>
              </w:rPr>
            </w:pPr>
          </w:p>
        </w:tc>
        <w:tc>
          <w:tcPr>
            <w:tcW w:w="2182" w:type="dxa"/>
          </w:tcPr>
          <w:p w14:paraId="22438E5C" w14:textId="77777777" w:rsidR="006F3EFE" w:rsidRDefault="006F3EFE" w:rsidP="009B1CD7">
            <w:pPr>
              <w:spacing w:before="40" w:after="20"/>
              <w:rPr>
                <w:sz w:val="26"/>
                <w:szCs w:val="26"/>
                <w:lang w:val="nl-NL"/>
              </w:rPr>
            </w:pPr>
          </w:p>
        </w:tc>
        <w:tc>
          <w:tcPr>
            <w:tcW w:w="990" w:type="dxa"/>
          </w:tcPr>
          <w:p w14:paraId="14B919CB" w14:textId="77777777" w:rsidR="006F3EFE" w:rsidRDefault="006F3EFE" w:rsidP="009B1CD7">
            <w:pPr>
              <w:spacing w:before="40" w:after="20"/>
              <w:rPr>
                <w:sz w:val="26"/>
                <w:szCs w:val="26"/>
                <w:lang w:val="nl-NL"/>
              </w:rPr>
            </w:pPr>
          </w:p>
        </w:tc>
        <w:tc>
          <w:tcPr>
            <w:tcW w:w="889" w:type="dxa"/>
          </w:tcPr>
          <w:p w14:paraId="1C1F4755" w14:textId="77777777" w:rsidR="006F3EFE" w:rsidRDefault="006F3EFE" w:rsidP="009B1CD7">
            <w:pPr>
              <w:spacing w:before="40" w:after="20"/>
              <w:rPr>
                <w:sz w:val="26"/>
                <w:szCs w:val="26"/>
                <w:lang w:val="nl-NL"/>
              </w:rPr>
            </w:pPr>
          </w:p>
        </w:tc>
        <w:tc>
          <w:tcPr>
            <w:tcW w:w="815" w:type="dxa"/>
          </w:tcPr>
          <w:p w14:paraId="77003F66" w14:textId="77777777" w:rsidR="006F3EFE" w:rsidRDefault="006F3EFE" w:rsidP="009B1CD7">
            <w:pPr>
              <w:spacing w:before="40" w:after="20"/>
              <w:rPr>
                <w:sz w:val="26"/>
                <w:szCs w:val="26"/>
                <w:lang w:val="nl-NL"/>
              </w:rPr>
            </w:pPr>
          </w:p>
        </w:tc>
        <w:tc>
          <w:tcPr>
            <w:tcW w:w="1075" w:type="dxa"/>
          </w:tcPr>
          <w:p w14:paraId="5F8D1CBF" w14:textId="77777777" w:rsidR="006F3EFE" w:rsidRDefault="006F3EFE" w:rsidP="009B1CD7">
            <w:pPr>
              <w:spacing w:before="40" w:after="20"/>
              <w:rPr>
                <w:sz w:val="26"/>
                <w:szCs w:val="26"/>
                <w:lang w:val="nl-NL"/>
              </w:rPr>
            </w:pPr>
          </w:p>
        </w:tc>
        <w:tc>
          <w:tcPr>
            <w:tcW w:w="990" w:type="dxa"/>
            <w:gridSpan w:val="2"/>
          </w:tcPr>
          <w:p w14:paraId="4394AC6B" w14:textId="77777777" w:rsidR="006F3EFE" w:rsidRDefault="006F3EFE" w:rsidP="009B1CD7">
            <w:pPr>
              <w:spacing w:before="40" w:after="20"/>
              <w:rPr>
                <w:sz w:val="26"/>
                <w:szCs w:val="26"/>
                <w:lang w:val="nl-NL"/>
              </w:rPr>
            </w:pPr>
          </w:p>
        </w:tc>
        <w:tc>
          <w:tcPr>
            <w:tcW w:w="990" w:type="dxa"/>
            <w:gridSpan w:val="2"/>
          </w:tcPr>
          <w:p w14:paraId="39A76754" w14:textId="77777777" w:rsidR="006F3EFE" w:rsidRDefault="006F3EFE" w:rsidP="006F3EFE">
            <w:pPr>
              <w:rPr>
                <w:sz w:val="26"/>
                <w:szCs w:val="26"/>
                <w:lang w:val="nl-NL"/>
              </w:rPr>
            </w:pPr>
          </w:p>
        </w:tc>
        <w:tc>
          <w:tcPr>
            <w:tcW w:w="990" w:type="dxa"/>
            <w:gridSpan w:val="2"/>
          </w:tcPr>
          <w:p w14:paraId="6633CEEA" w14:textId="77777777" w:rsidR="006F3EFE" w:rsidRDefault="006F3EFE" w:rsidP="006F3EFE">
            <w:pPr>
              <w:rPr>
                <w:sz w:val="26"/>
                <w:szCs w:val="26"/>
                <w:lang w:val="nl-NL"/>
              </w:rPr>
            </w:pPr>
          </w:p>
        </w:tc>
      </w:tr>
      <w:tr w:rsidR="006F3EFE" w:rsidRPr="00517151" w14:paraId="0BCE93D7" w14:textId="77777777" w:rsidTr="009B1CD7">
        <w:trPr>
          <w:gridAfter w:val="1"/>
          <w:wAfter w:w="8" w:type="dxa"/>
        </w:trPr>
        <w:tc>
          <w:tcPr>
            <w:tcW w:w="648" w:type="dxa"/>
          </w:tcPr>
          <w:p w14:paraId="4BBA4C79" w14:textId="77777777" w:rsidR="006F3EFE" w:rsidRDefault="006F3EFE" w:rsidP="009B1CD7">
            <w:pPr>
              <w:spacing w:before="40" w:after="20"/>
              <w:rPr>
                <w:sz w:val="26"/>
                <w:szCs w:val="26"/>
                <w:lang w:val="nl-NL"/>
              </w:rPr>
            </w:pPr>
          </w:p>
        </w:tc>
        <w:tc>
          <w:tcPr>
            <w:tcW w:w="2182" w:type="dxa"/>
          </w:tcPr>
          <w:p w14:paraId="45149ACB" w14:textId="77777777" w:rsidR="006F3EFE" w:rsidRDefault="006F3EFE" w:rsidP="009B1CD7">
            <w:pPr>
              <w:spacing w:before="40" w:after="20"/>
              <w:rPr>
                <w:sz w:val="26"/>
                <w:szCs w:val="26"/>
                <w:lang w:val="nl-NL"/>
              </w:rPr>
            </w:pPr>
          </w:p>
        </w:tc>
        <w:tc>
          <w:tcPr>
            <w:tcW w:w="990" w:type="dxa"/>
          </w:tcPr>
          <w:p w14:paraId="4283399C" w14:textId="77777777" w:rsidR="006F3EFE" w:rsidRDefault="006F3EFE" w:rsidP="009B1CD7">
            <w:pPr>
              <w:spacing w:before="40" w:after="20"/>
              <w:rPr>
                <w:sz w:val="26"/>
                <w:szCs w:val="26"/>
                <w:lang w:val="nl-NL"/>
              </w:rPr>
            </w:pPr>
          </w:p>
        </w:tc>
        <w:tc>
          <w:tcPr>
            <w:tcW w:w="889" w:type="dxa"/>
          </w:tcPr>
          <w:p w14:paraId="3F45E3AC" w14:textId="77777777" w:rsidR="006F3EFE" w:rsidRDefault="006F3EFE" w:rsidP="009B1CD7">
            <w:pPr>
              <w:spacing w:before="40" w:after="20"/>
              <w:rPr>
                <w:sz w:val="26"/>
                <w:szCs w:val="26"/>
                <w:lang w:val="nl-NL"/>
              </w:rPr>
            </w:pPr>
          </w:p>
        </w:tc>
        <w:tc>
          <w:tcPr>
            <w:tcW w:w="815" w:type="dxa"/>
          </w:tcPr>
          <w:p w14:paraId="773C1AB1" w14:textId="77777777" w:rsidR="006F3EFE" w:rsidRDefault="006F3EFE" w:rsidP="009B1CD7">
            <w:pPr>
              <w:spacing w:before="40" w:after="20"/>
              <w:rPr>
                <w:sz w:val="26"/>
                <w:szCs w:val="26"/>
                <w:lang w:val="nl-NL"/>
              </w:rPr>
            </w:pPr>
          </w:p>
        </w:tc>
        <w:tc>
          <w:tcPr>
            <w:tcW w:w="1075" w:type="dxa"/>
          </w:tcPr>
          <w:p w14:paraId="57D8F701" w14:textId="77777777" w:rsidR="006F3EFE" w:rsidRDefault="006F3EFE" w:rsidP="009B1CD7">
            <w:pPr>
              <w:spacing w:before="40" w:after="20"/>
              <w:rPr>
                <w:sz w:val="26"/>
                <w:szCs w:val="26"/>
                <w:lang w:val="nl-NL"/>
              </w:rPr>
            </w:pPr>
          </w:p>
        </w:tc>
        <w:tc>
          <w:tcPr>
            <w:tcW w:w="990" w:type="dxa"/>
            <w:gridSpan w:val="2"/>
          </w:tcPr>
          <w:p w14:paraId="3988C133" w14:textId="77777777" w:rsidR="006F3EFE" w:rsidRDefault="006F3EFE" w:rsidP="009B1CD7">
            <w:pPr>
              <w:spacing w:before="40" w:after="20"/>
              <w:rPr>
                <w:sz w:val="26"/>
                <w:szCs w:val="26"/>
                <w:lang w:val="nl-NL"/>
              </w:rPr>
            </w:pPr>
          </w:p>
        </w:tc>
        <w:tc>
          <w:tcPr>
            <w:tcW w:w="990" w:type="dxa"/>
            <w:gridSpan w:val="2"/>
          </w:tcPr>
          <w:p w14:paraId="4E688137" w14:textId="77777777" w:rsidR="006F3EFE" w:rsidRDefault="006F3EFE" w:rsidP="006F3EFE">
            <w:pPr>
              <w:rPr>
                <w:sz w:val="26"/>
                <w:szCs w:val="26"/>
                <w:lang w:val="nl-NL"/>
              </w:rPr>
            </w:pPr>
          </w:p>
        </w:tc>
        <w:tc>
          <w:tcPr>
            <w:tcW w:w="990" w:type="dxa"/>
            <w:gridSpan w:val="2"/>
          </w:tcPr>
          <w:p w14:paraId="1A3203F5" w14:textId="77777777" w:rsidR="006F3EFE" w:rsidRDefault="006F3EFE" w:rsidP="006F3EFE">
            <w:pPr>
              <w:rPr>
                <w:sz w:val="26"/>
                <w:szCs w:val="26"/>
                <w:lang w:val="nl-NL"/>
              </w:rPr>
            </w:pPr>
          </w:p>
        </w:tc>
      </w:tr>
      <w:tr w:rsidR="006F3EFE" w:rsidRPr="00517151" w14:paraId="1202F633" w14:textId="77777777" w:rsidTr="009B1CD7">
        <w:trPr>
          <w:gridAfter w:val="1"/>
          <w:wAfter w:w="8" w:type="dxa"/>
        </w:trPr>
        <w:tc>
          <w:tcPr>
            <w:tcW w:w="648" w:type="dxa"/>
          </w:tcPr>
          <w:p w14:paraId="0F0A5DAD" w14:textId="77777777" w:rsidR="006F3EFE" w:rsidRDefault="006F3EFE" w:rsidP="009B1CD7">
            <w:pPr>
              <w:spacing w:before="40" w:after="20"/>
              <w:rPr>
                <w:sz w:val="26"/>
                <w:szCs w:val="26"/>
                <w:lang w:val="nl-NL"/>
              </w:rPr>
            </w:pPr>
          </w:p>
        </w:tc>
        <w:tc>
          <w:tcPr>
            <w:tcW w:w="2182" w:type="dxa"/>
          </w:tcPr>
          <w:p w14:paraId="1BB85CAA" w14:textId="77777777" w:rsidR="006F3EFE" w:rsidRDefault="006F3EFE" w:rsidP="009B1CD7">
            <w:pPr>
              <w:spacing w:before="40" w:after="20"/>
              <w:rPr>
                <w:sz w:val="26"/>
                <w:szCs w:val="26"/>
                <w:lang w:val="nl-NL"/>
              </w:rPr>
            </w:pPr>
          </w:p>
        </w:tc>
        <w:tc>
          <w:tcPr>
            <w:tcW w:w="990" w:type="dxa"/>
          </w:tcPr>
          <w:p w14:paraId="0AC79CAF" w14:textId="77777777" w:rsidR="006F3EFE" w:rsidRDefault="006F3EFE" w:rsidP="009B1CD7">
            <w:pPr>
              <w:spacing w:before="40" w:after="20"/>
              <w:rPr>
                <w:sz w:val="26"/>
                <w:szCs w:val="26"/>
                <w:lang w:val="nl-NL"/>
              </w:rPr>
            </w:pPr>
          </w:p>
        </w:tc>
        <w:tc>
          <w:tcPr>
            <w:tcW w:w="889" w:type="dxa"/>
          </w:tcPr>
          <w:p w14:paraId="26D29E86" w14:textId="77777777" w:rsidR="006F3EFE" w:rsidRDefault="006F3EFE" w:rsidP="009B1CD7">
            <w:pPr>
              <w:spacing w:before="40" w:after="20"/>
              <w:rPr>
                <w:sz w:val="26"/>
                <w:szCs w:val="26"/>
                <w:lang w:val="nl-NL"/>
              </w:rPr>
            </w:pPr>
          </w:p>
        </w:tc>
        <w:tc>
          <w:tcPr>
            <w:tcW w:w="815" w:type="dxa"/>
          </w:tcPr>
          <w:p w14:paraId="79182FF3" w14:textId="77777777" w:rsidR="006F3EFE" w:rsidRDefault="006F3EFE" w:rsidP="009B1CD7">
            <w:pPr>
              <w:spacing w:before="40" w:after="20"/>
              <w:rPr>
                <w:sz w:val="26"/>
                <w:szCs w:val="26"/>
                <w:lang w:val="nl-NL"/>
              </w:rPr>
            </w:pPr>
          </w:p>
        </w:tc>
        <w:tc>
          <w:tcPr>
            <w:tcW w:w="1075" w:type="dxa"/>
          </w:tcPr>
          <w:p w14:paraId="2FF4831A" w14:textId="77777777" w:rsidR="006F3EFE" w:rsidRDefault="006F3EFE" w:rsidP="009B1CD7">
            <w:pPr>
              <w:spacing w:before="40" w:after="20"/>
              <w:rPr>
                <w:sz w:val="26"/>
                <w:szCs w:val="26"/>
                <w:lang w:val="nl-NL"/>
              </w:rPr>
            </w:pPr>
          </w:p>
        </w:tc>
        <w:tc>
          <w:tcPr>
            <w:tcW w:w="990" w:type="dxa"/>
            <w:gridSpan w:val="2"/>
          </w:tcPr>
          <w:p w14:paraId="52563FCE" w14:textId="77777777" w:rsidR="006F3EFE" w:rsidRDefault="006F3EFE" w:rsidP="009B1CD7">
            <w:pPr>
              <w:spacing w:before="40" w:after="20"/>
              <w:rPr>
                <w:sz w:val="26"/>
                <w:szCs w:val="26"/>
                <w:lang w:val="nl-NL"/>
              </w:rPr>
            </w:pPr>
          </w:p>
        </w:tc>
        <w:tc>
          <w:tcPr>
            <w:tcW w:w="990" w:type="dxa"/>
            <w:gridSpan w:val="2"/>
          </w:tcPr>
          <w:p w14:paraId="51DAA6FD" w14:textId="77777777" w:rsidR="006F3EFE" w:rsidRDefault="006F3EFE" w:rsidP="006F3EFE">
            <w:pPr>
              <w:rPr>
                <w:sz w:val="26"/>
                <w:szCs w:val="26"/>
                <w:lang w:val="nl-NL"/>
              </w:rPr>
            </w:pPr>
          </w:p>
        </w:tc>
        <w:tc>
          <w:tcPr>
            <w:tcW w:w="990" w:type="dxa"/>
            <w:gridSpan w:val="2"/>
          </w:tcPr>
          <w:p w14:paraId="4C4519FE" w14:textId="77777777" w:rsidR="006F3EFE" w:rsidRDefault="006F3EFE" w:rsidP="006F3EFE">
            <w:pPr>
              <w:rPr>
                <w:sz w:val="26"/>
                <w:szCs w:val="26"/>
                <w:lang w:val="nl-NL"/>
              </w:rPr>
            </w:pPr>
          </w:p>
        </w:tc>
      </w:tr>
      <w:tr w:rsidR="006F3EFE" w14:paraId="13601501" w14:textId="77777777" w:rsidTr="009B1CD7">
        <w:trPr>
          <w:gridAfter w:val="1"/>
          <w:wAfter w:w="8" w:type="dxa"/>
        </w:trPr>
        <w:tc>
          <w:tcPr>
            <w:tcW w:w="648" w:type="dxa"/>
          </w:tcPr>
          <w:p w14:paraId="16ABBC9A" w14:textId="77777777" w:rsidR="006F3EFE" w:rsidRPr="009B1CD7" w:rsidRDefault="006F3EFE" w:rsidP="009B1CD7">
            <w:pPr>
              <w:spacing w:before="40" w:after="20"/>
              <w:rPr>
                <w:sz w:val="26"/>
                <w:szCs w:val="26"/>
                <w:lang w:val="nl-NL"/>
              </w:rPr>
            </w:pPr>
            <w:r w:rsidRPr="009B1CD7">
              <w:rPr>
                <w:sz w:val="26"/>
                <w:szCs w:val="26"/>
                <w:lang w:val="nl-NL"/>
              </w:rPr>
              <w:t>3.3</w:t>
            </w:r>
          </w:p>
        </w:tc>
        <w:tc>
          <w:tcPr>
            <w:tcW w:w="2182" w:type="dxa"/>
          </w:tcPr>
          <w:p w14:paraId="556F0AA7" w14:textId="77777777" w:rsidR="006F3EFE" w:rsidRPr="009B1CD7" w:rsidRDefault="006F3EFE" w:rsidP="009B1CD7">
            <w:pPr>
              <w:spacing w:before="40" w:after="20"/>
              <w:rPr>
                <w:sz w:val="26"/>
                <w:szCs w:val="26"/>
                <w:lang w:val="nl-NL"/>
              </w:rPr>
            </w:pPr>
            <w:r w:rsidRPr="009B1CD7">
              <w:rPr>
                <w:sz w:val="26"/>
                <w:szCs w:val="26"/>
                <w:lang w:val="nl-NL"/>
              </w:rPr>
              <w:t>Khấu hao thiết bị</w:t>
            </w:r>
          </w:p>
        </w:tc>
        <w:tc>
          <w:tcPr>
            <w:tcW w:w="990" w:type="dxa"/>
          </w:tcPr>
          <w:p w14:paraId="1FF8970A" w14:textId="77777777" w:rsidR="006F3EFE" w:rsidRDefault="006F3EFE" w:rsidP="009B1CD7">
            <w:pPr>
              <w:spacing w:before="40" w:after="20"/>
              <w:rPr>
                <w:i/>
                <w:sz w:val="26"/>
                <w:szCs w:val="26"/>
                <w:lang w:val="nl-NL"/>
              </w:rPr>
            </w:pPr>
          </w:p>
        </w:tc>
        <w:tc>
          <w:tcPr>
            <w:tcW w:w="889" w:type="dxa"/>
          </w:tcPr>
          <w:p w14:paraId="1EC72377" w14:textId="77777777" w:rsidR="006F3EFE" w:rsidRDefault="006F3EFE" w:rsidP="009B1CD7">
            <w:pPr>
              <w:spacing w:before="40" w:after="20"/>
              <w:rPr>
                <w:i/>
                <w:sz w:val="26"/>
                <w:szCs w:val="26"/>
                <w:lang w:val="nl-NL"/>
              </w:rPr>
            </w:pPr>
          </w:p>
        </w:tc>
        <w:tc>
          <w:tcPr>
            <w:tcW w:w="815" w:type="dxa"/>
          </w:tcPr>
          <w:p w14:paraId="58A854FC" w14:textId="77777777" w:rsidR="006F3EFE" w:rsidRDefault="006F3EFE" w:rsidP="009B1CD7">
            <w:pPr>
              <w:spacing w:before="40" w:after="20"/>
              <w:rPr>
                <w:i/>
                <w:sz w:val="26"/>
                <w:szCs w:val="26"/>
                <w:lang w:val="nl-NL"/>
              </w:rPr>
            </w:pPr>
          </w:p>
        </w:tc>
        <w:tc>
          <w:tcPr>
            <w:tcW w:w="1075" w:type="dxa"/>
          </w:tcPr>
          <w:p w14:paraId="4CD12FB2" w14:textId="77777777" w:rsidR="006F3EFE" w:rsidRDefault="006F3EFE" w:rsidP="009B1CD7">
            <w:pPr>
              <w:spacing w:before="40" w:after="20"/>
              <w:rPr>
                <w:i/>
                <w:sz w:val="26"/>
                <w:szCs w:val="26"/>
                <w:lang w:val="nl-NL"/>
              </w:rPr>
            </w:pPr>
          </w:p>
        </w:tc>
        <w:tc>
          <w:tcPr>
            <w:tcW w:w="990" w:type="dxa"/>
            <w:gridSpan w:val="2"/>
          </w:tcPr>
          <w:p w14:paraId="101FABF0" w14:textId="77777777" w:rsidR="006F3EFE" w:rsidRDefault="006F3EFE" w:rsidP="009B1CD7">
            <w:pPr>
              <w:spacing w:before="40" w:after="20"/>
              <w:rPr>
                <w:i/>
                <w:sz w:val="26"/>
                <w:szCs w:val="26"/>
                <w:lang w:val="nl-NL"/>
              </w:rPr>
            </w:pPr>
          </w:p>
        </w:tc>
        <w:tc>
          <w:tcPr>
            <w:tcW w:w="990" w:type="dxa"/>
            <w:gridSpan w:val="2"/>
          </w:tcPr>
          <w:p w14:paraId="2A13DBB9" w14:textId="77777777" w:rsidR="006F3EFE" w:rsidRDefault="006F3EFE" w:rsidP="006F3EFE">
            <w:pPr>
              <w:rPr>
                <w:i/>
                <w:sz w:val="26"/>
                <w:szCs w:val="26"/>
                <w:lang w:val="nl-NL"/>
              </w:rPr>
            </w:pPr>
          </w:p>
        </w:tc>
        <w:tc>
          <w:tcPr>
            <w:tcW w:w="990" w:type="dxa"/>
            <w:gridSpan w:val="2"/>
          </w:tcPr>
          <w:p w14:paraId="56E11143" w14:textId="77777777" w:rsidR="006F3EFE" w:rsidRDefault="006F3EFE" w:rsidP="006F3EFE">
            <w:pPr>
              <w:rPr>
                <w:i/>
                <w:sz w:val="26"/>
                <w:szCs w:val="26"/>
                <w:lang w:val="nl-NL"/>
              </w:rPr>
            </w:pPr>
          </w:p>
        </w:tc>
      </w:tr>
      <w:tr w:rsidR="006F3EFE" w14:paraId="6A877354" w14:textId="77777777" w:rsidTr="009B1CD7">
        <w:trPr>
          <w:gridAfter w:val="1"/>
          <w:wAfter w:w="8" w:type="dxa"/>
        </w:trPr>
        <w:tc>
          <w:tcPr>
            <w:tcW w:w="648" w:type="dxa"/>
          </w:tcPr>
          <w:p w14:paraId="68127CC9" w14:textId="77777777" w:rsidR="006F3EFE" w:rsidRPr="009B1CD7" w:rsidRDefault="006F3EFE" w:rsidP="009B1CD7">
            <w:pPr>
              <w:spacing w:before="40" w:after="20"/>
              <w:rPr>
                <w:sz w:val="26"/>
                <w:szCs w:val="26"/>
                <w:lang w:val="nl-NL"/>
              </w:rPr>
            </w:pPr>
          </w:p>
        </w:tc>
        <w:tc>
          <w:tcPr>
            <w:tcW w:w="2182" w:type="dxa"/>
          </w:tcPr>
          <w:p w14:paraId="284A186B" w14:textId="77777777" w:rsidR="006F3EFE" w:rsidRPr="009B1CD7" w:rsidRDefault="006F3EFE" w:rsidP="009B1CD7">
            <w:pPr>
              <w:spacing w:before="40" w:after="20"/>
              <w:rPr>
                <w:sz w:val="26"/>
                <w:szCs w:val="26"/>
                <w:lang w:val="nl-NL"/>
              </w:rPr>
            </w:pPr>
          </w:p>
        </w:tc>
        <w:tc>
          <w:tcPr>
            <w:tcW w:w="990" w:type="dxa"/>
          </w:tcPr>
          <w:p w14:paraId="3D977BD7" w14:textId="77777777" w:rsidR="006F3EFE" w:rsidRDefault="006F3EFE" w:rsidP="009B1CD7">
            <w:pPr>
              <w:spacing w:before="40" w:after="20"/>
              <w:rPr>
                <w:sz w:val="26"/>
                <w:szCs w:val="26"/>
                <w:lang w:val="nl-NL"/>
              </w:rPr>
            </w:pPr>
          </w:p>
        </w:tc>
        <w:tc>
          <w:tcPr>
            <w:tcW w:w="889" w:type="dxa"/>
          </w:tcPr>
          <w:p w14:paraId="7776BF11" w14:textId="77777777" w:rsidR="006F3EFE" w:rsidRDefault="006F3EFE" w:rsidP="009B1CD7">
            <w:pPr>
              <w:spacing w:before="40" w:after="20"/>
              <w:rPr>
                <w:sz w:val="26"/>
                <w:szCs w:val="26"/>
                <w:lang w:val="nl-NL"/>
              </w:rPr>
            </w:pPr>
          </w:p>
        </w:tc>
        <w:tc>
          <w:tcPr>
            <w:tcW w:w="815" w:type="dxa"/>
          </w:tcPr>
          <w:p w14:paraId="218CF8D2" w14:textId="77777777" w:rsidR="006F3EFE" w:rsidRDefault="006F3EFE" w:rsidP="009B1CD7">
            <w:pPr>
              <w:spacing w:before="40" w:after="20"/>
              <w:rPr>
                <w:sz w:val="26"/>
                <w:szCs w:val="26"/>
                <w:lang w:val="nl-NL"/>
              </w:rPr>
            </w:pPr>
          </w:p>
        </w:tc>
        <w:tc>
          <w:tcPr>
            <w:tcW w:w="1075" w:type="dxa"/>
          </w:tcPr>
          <w:p w14:paraId="38325DB1" w14:textId="77777777" w:rsidR="006F3EFE" w:rsidRDefault="006F3EFE" w:rsidP="009B1CD7">
            <w:pPr>
              <w:spacing w:before="40" w:after="20"/>
              <w:rPr>
                <w:sz w:val="26"/>
                <w:szCs w:val="26"/>
                <w:lang w:val="nl-NL"/>
              </w:rPr>
            </w:pPr>
          </w:p>
        </w:tc>
        <w:tc>
          <w:tcPr>
            <w:tcW w:w="990" w:type="dxa"/>
            <w:gridSpan w:val="2"/>
          </w:tcPr>
          <w:p w14:paraId="7F411B20" w14:textId="77777777" w:rsidR="006F3EFE" w:rsidRDefault="006F3EFE" w:rsidP="009B1CD7">
            <w:pPr>
              <w:spacing w:before="40" w:after="20"/>
              <w:rPr>
                <w:sz w:val="26"/>
                <w:szCs w:val="26"/>
                <w:lang w:val="nl-NL"/>
              </w:rPr>
            </w:pPr>
          </w:p>
        </w:tc>
        <w:tc>
          <w:tcPr>
            <w:tcW w:w="990" w:type="dxa"/>
            <w:gridSpan w:val="2"/>
          </w:tcPr>
          <w:p w14:paraId="7FBA93EE" w14:textId="77777777" w:rsidR="006F3EFE" w:rsidRDefault="006F3EFE" w:rsidP="006F3EFE">
            <w:pPr>
              <w:rPr>
                <w:sz w:val="26"/>
                <w:szCs w:val="26"/>
                <w:lang w:val="nl-NL"/>
              </w:rPr>
            </w:pPr>
          </w:p>
        </w:tc>
        <w:tc>
          <w:tcPr>
            <w:tcW w:w="990" w:type="dxa"/>
            <w:gridSpan w:val="2"/>
          </w:tcPr>
          <w:p w14:paraId="33CA14A9" w14:textId="77777777" w:rsidR="006F3EFE" w:rsidRDefault="006F3EFE" w:rsidP="006F3EFE">
            <w:pPr>
              <w:rPr>
                <w:sz w:val="26"/>
                <w:szCs w:val="26"/>
                <w:lang w:val="nl-NL"/>
              </w:rPr>
            </w:pPr>
          </w:p>
        </w:tc>
      </w:tr>
      <w:tr w:rsidR="006F3EFE" w14:paraId="07EA6C9F" w14:textId="77777777" w:rsidTr="009B1CD7">
        <w:trPr>
          <w:gridAfter w:val="1"/>
          <w:wAfter w:w="8" w:type="dxa"/>
        </w:trPr>
        <w:tc>
          <w:tcPr>
            <w:tcW w:w="648" w:type="dxa"/>
          </w:tcPr>
          <w:p w14:paraId="696058D8" w14:textId="77777777" w:rsidR="006F3EFE" w:rsidRPr="009B1CD7" w:rsidRDefault="006F3EFE" w:rsidP="009B1CD7">
            <w:pPr>
              <w:spacing w:before="40" w:after="20"/>
              <w:rPr>
                <w:sz w:val="26"/>
                <w:szCs w:val="26"/>
                <w:lang w:val="nl-NL"/>
              </w:rPr>
            </w:pPr>
          </w:p>
        </w:tc>
        <w:tc>
          <w:tcPr>
            <w:tcW w:w="2182" w:type="dxa"/>
          </w:tcPr>
          <w:p w14:paraId="303D55EC" w14:textId="77777777" w:rsidR="006F3EFE" w:rsidRPr="009B1CD7" w:rsidRDefault="006F3EFE" w:rsidP="009B1CD7">
            <w:pPr>
              <w:spacing w:before="40" w:after="20"/>
              <w:rPr>
                <w:sz w:val="26"/>
                <w:szCs w:val="26"/>
                <w:lang w:val="nl-NL"/>
              </w:rPr>
            </w:pPr>
          </w:p>
        </w:tc>
        <w:tc>
          <w:tcPr>
            <w:tcW w:w="990" w:type="dxa"/>
          </w:tcPr>
          <w:p w14:paraId="3C161773" w14:textId="77777777" w:rsidR="006F3EFE" w:rsidRDefault="006F3EFE" w:rsidP="009B1CD7">
            <w:pPr>
              <w:spacing w:before="40" w:after="20"/>
              <w:rPr>
                <w:sz w:val="26"/>
                <w:szCs w:val="26"/>
                <w:lang w:val="nl-NL"/>
              </w:rPr>
            </w:pPr>
          </w:p>
        </w:tc>
        <w:tc>
          <w:tcPr>
            <w:tcW w:w="889" w:type="dxa"/>
          </w:tcPr>
          <w:p w14:paraId="368E7304" w14:textId="77777777" w:rsidR="006F3EFE" w:rsidRDefault="006F3EFE" w:rsidP="009B1CD7">
            <w:pPr>
              <w:spacing w:before="40" w:after="20"/>
              <w:rPr>
                <w:sz w:val="26"/>
                <w:szCs w:val="26"/>
                <w:lang w:val="nl-NL"/>
              </w:rPr>
            </w:pPr>
          </w:p>
        </w:tc>
        <w:tc>
          <w:tcPr>
            <w:tcW w:w="815" w:type="dxa"/>
          </w:tcPr>
          <w:p w14:paraId="11DF2AEF" w14:textId="77777777" w:rsidR="006F3EFE" w:rsidRDefault="006F3EFE" w:rsidP="009B1CD7">
            <w:pPr>
              <w:spacing w:before="40" w:after="20"/>
              <w:rPr>
                <w:sz w:val="26"/>
                <w:szCs w:val="26"/>
                <w:lang w:val="nl-NL"/>
              </w:rPr>
            </w:pPr>
          </w:p>
        </w:tc>
        <w:tc>
          <w:tcPr>
            <w:tcW w:w="1075" w:type="dxa"/>
          </w:tcPr>
          <w:p w14:paraId="397EDB6E" w14:textId="77777777" w:rsidR="006F3EFE" w:rsidRDefault="006F3EFE" w:rsidP="009B1CD7">
            <w:pPr>
              <w:spacing w:before="40" w:after="20"/>
              <w:rPr>
                <w:sz w:val="26"/>
                <w:szCs w:val="26"/>
                <w:lang w:val="nl-NL"/>
              </w:rPr>
            </w:pPr>
          </w:p>
        </w:tc>
        <w:tc>
          <w:tcPr>
            <w:tcW w:w="990" w:type="dxa"/>
            <w:gridSpan w:val="2"/>
          </w:tcPr>
          <w:p w14:paraId="52B4E52C" w14:textId="77777777" w:rsidR="006F3EFE" w:rsidRDefault="006F3EFE" w:rsidP="009B1CD7">
            <w:pPr>
              <w:spacing w:before="40" w:after="20"/>
              <w:rPr>
                <w:sz w:val="26"/>
                <w:szCs w:val="26"/>
                <w:lang w:val="nl-NL"/>
              </w:rPr>
            </w:pPr>
          </w:p>
        </w:tc>
        <w:tc>
          <w:tcPr>
            <w:tcW w:w="990" w:type="dxa"/>
            <w:gridSpan w:val="2"/>
          </w:tcPr>
          <w:p w14:paraId="00C8BD81" w14:textId="77777777" w:rsidR="006F3EFE" w:rsidRDefault="006F3EFE" w:rsidP="006F3EFE">
            <w:pPr>
              <w:rPr>
                <w:sz w:val="26"/>
                <w:szCs w:val="26"/>
                <w:lang w:val="nl-NL"/>
              </w:rPr>
            </w:pPr>
          </w:p>
        </w:tc>
        <w:tc>
          <w:tcPr>
            <w:tcW w:w="990" w:type="dxa"/>
            <w:gridSpan w:val="2"/>
          </w:tcPr>
          <w:p w14:paraId="301A9C49" w14:textId="77777777" w:rsidR="006F3EFE" w:rsidRDefault="006F3EFE" w:rsidP="006F3EFE">
            <w:pPr>
              <w:rPr>
                <w:sz w:val="26"/>
                <w:szCs w:val="26"/>
                <w:lang w:val="nl-NL"/>
              </w:rPr>
            </w:pPr>
          </w:p>
        </w:tc>
      </w:tr>
      <w:tr w:rsidR="006F3EFE" w14:paraId="3AED2C1E" w14:textId="77777777" w:rsidTr="009B1CD7">
        <w:trPr>
          <w:gridAfter w:val="1"/>
          <w:wAfter w:w="8" w:type="dxa"/>
        </w:trPr>
        <w:tc>
          <w:tcPr>
            <w:tcW w:w="648" w:type="dxa"/>
          </w:tcPr>
          <w:p w14:paraId="4755D568" w14:textId="77777777" w:rsidR="006F3EFE" w:rsidRPr="009B1CD7" w:rsidRDefault="006F3EFE" w:rsidP="009B1CD7">
            <w:pPr>
              <w:spacing w:before="40" w:after="20"/>
              <w:rPr>
                <w:sz w:val="26"/>
                <w:szCs w:val="26"/>
                <w:lang w:val="nl-NL"/>
              </w:rPr>
            </w:pPr>
          </w:p>
        </w:tc>
        <w:tc>
          <w:tcPr>
            <w:tcW w:w="2182" w:type="dxa"/>
          </w:tcPr>
          <w:p w14:paraId="42E8DD78" w14:textId="77777777" w:rsidR="006F3EFE" w:rsidRPr="009B1CD7" w:rsidRDefault="006F3EFE" w:rsidP="009B1CD7">
            <w:pPr>
              <w:spacing w:before="40" w:after="20"/>
              <w:rPr>
                <w:sz w:val="26"/>
                <w:szCs w:val="26"/>
                <w:lang w:val="nl-NL"/>
              </w:rPr>
            </w:pPr>
          </w:p>
        </w:tc>
        <w:tc>
          <w:tcPr>
            <w:tcW w:w="990" w:type="dxa"/>
          </w:tcPr>
          <w:p w14:paraId="7A852F4A" w14:textId="77777777" w:rsidR="006F3EFE" w:rsidRDefault="006F3EFE" w:rsidP="009B1CD7">
            <w:pPr>
              <w:spacing w:before="40" w:after="20"/>
              <w:rPr>
                <w:sz w:val="26"/>
                <w:szCs w:val="26"/>
                <w:lang w:val="nl-NL"/>
              </w:rPr>
            </w:pPr>
          </w:p>
        </w:tc>
        <w:tc>
          <w:tcPr>
            <w:tcW w:w="889" w:type="dxa"/>
          </w:tcPr>
          <w:p w14:paraId="62741CE5" w14:textId="77777777" w:rsidR="006F3EFE" w:rsidRDefault="006F3EFE" w:rsidP="009B1CD7">
            <w:pPr>
              <w:spacing w:before="40" w:after="20"/>
              <w:rPr>
                <w:sz w:val="26"/>
                <w:szCs w:val="26"/>
                <w:lang w:val="nl-NL"/>
              </w:rPr>
            </w:pPr>
          </w:p>
        </w:tc>
        <w:tc>
          <w:tcPr>
            <w:tcW w:w="815" w:type="dxa"/>
          </w:tcPr>
          <w:p w14:paraId="1B857681" w14:textId="77777777" w:rsidR="006F3EFE" w:rsidRDefault="006F3EFE" w:rsidP="009B1CD7">
            <w:pPr>
              <w:spacing w:before="40" w:after="20"/>
              <w:rPr>
                <w:sz w:val="26"/>
                <w:szCs w:val="26"/>
                <w:lang w:val="nl-NL"/>
              </w:rPr>
            </w:pPr>
          </w:p>
        </w:tc>
        <w:tc>
          <w:tcPr>
            <w:tcW w:w="1075" w:type="dxa"/>
          </w:tcPr>
          <w:p w14:paraId="6A1FE942" w14:textId="77777777" w:rsidR="006F3EFE" w:rsidRDefault="006F3EFE" w:rsidP="009B1CD7">
            <w:pPr>
              <w:spacing w:before="40" w:after="20"/>
              <w:rPr>
                <w:sz w:val="26"/>
                <w:szCs w:val="26"/>
                <w:lang w:val="nl-NL"/>
              </w:rPr>
            </w:pPr>
          </w:p>
        </w:tc>
        <w:tc>
          <w:tcPr>
            <w:tcW w:w="990" w:type="dxa"/>
            <w:gridSpan w:val="2"/>
          </w:tcPr>
          <w:p w14:paraId="6544843B" w14:textId="77777777" w:rsidR="006F3EFE" w:rsidRDefault="006F3EFE" w:rsidP="009B1CD7">
            <w:pPr>
              <w:spacing w:before="40" w:after="20"/>
              <w:rPr>
                <w:sz w:val="26"/>
                <w:szCs w:val="26"/>
                <w:lang w:val="nl-NL"/>
              </w:rPr>
            </w:pPr>
          </w:p>
        </w:tc>
        <w:tc>
          <w:tcPr>
            <w:tcW w:w="990" w:type="dxa"/>
            <w:gridSpan w:val="2"/>
          </w:tcPr>
          <w:p w14:paraId="1091C3EC" w14:textId="77777777" w:rsidR="006F3EFE" w:rsidRDefault="006F3EFE" w:rsidP="006F3EFE">
            <w:pPr>
              <w:rPr>
                <w:sz w:val="26"/>
                <w:szCs w:val="26"/>
                <w:lang w:val="nl-NL"/>
              </w:rPr>
            </w:pPr>
          </w:p>
        </w:tc>
        <w:tc>
          <w:tcPr>
            <w:tcW w:w="990" w:type="dxa"/>
            <w:gridSpan w:val="2"/>
          </w:tcPr>
          <w:p w14:paraId="4315EB35" w14:textId="77777777" w:rsidR="006F3EFE" w:rsidRDefault="006F3EFE" w:rsidP="006F3EFE">
            <w:pPr>
              <w:rPr>
                <w:sz w:val="26"/>
                <w:szCs w:val="26"/>
                <w:lang w:val="nl-NL"/>
              </w:rPr>
            </w:pPr>
          </w:p>
        </w:tc>
      </w:tr>
      <w:tr w:rsidR="006F3EFE" w14:paraId="06EDE011" w14:textId="77777777" w:rsidTr="009B1CD7">
        <w:trPr>
          <w:gridAfter w:val="1"/>
          <w:wAfter w:w="8" w:type="dxa"/>
        </w:trPr>
        <w:tc>
          <w:tcPr>
            <w:tcW w:w="648" w:type="dxa"/>
          </w:tcPr>
          <w:p w14:paraId="37C248E6" w14:textId="77777777" w:rsidR="006F3EFE" w:rsidRPr="009B1CD7" w:rsidRDefault="006F3EFE" w:rsidP="009B1CD7">
            <w:pPr>
              <w:spacing w:before="40" w:after="20"/>
              <w:rPr>
                <w:sz w:val="26"/>
                <w:szCs w:val="26"/>
                <w:lang w:val="nl-NL"/>
              </w:rPr>
            </w:pPr>
          </w:p>
        </w:tc>
        <w:tc>
          <w:tcPr>
            <w:tcW w:w="2182" w:type="dxa"/>
          </w:tcPr>
          <w:p w14:paraId="33737CC4" w14:textId="77777777" w:rsidR="006F3EFE" w:rsidRPr="009B1CD7" w:rsidRDefault="006F3EFE" w:rsidP="009B1CD7">
            <w:pPr>
              <w:spacing w:before="40" w:after="20"/>
              <w:rPr>
                <w:sz w:val="26"/>
                <w:szCs w:val="26"/>
                <w:lang w:val="nl-NL"/>
              </w:rPr>
            </w:pPr>
          </w:p>
        </w:tc>
        <w:tc>
          <w:tcPr>
            <w:tcW w:w="990" w:type="dxa"/>
          </w:tcPr>
          <w:p w14:paraId="7086438A" w14:textId="77777777" w:rsidR="006F3EFE" w:rsidRDefault="006F3EFE" w:rsidP="009B1CD7">
            <w:pPr>
              <w:spacing w:before="40" w:after="20"/>
              <w:rPr>
                <w:sz w:val="26"/>
                <w:szCs w:val="26"/>
                <w:lang w:val="nl-NL"/>
              </w:rPr>
            </w:pPr>
          </w:p>
        </w:tc>
        <w:tc>
          <w:tcPr>
            <w:tcW w:w="889" w:type="dxa"/>
          </w:tcPr>
          <w:p w14:paraId="69DA0B41" w14:textId="77777777" w:rsidR="006F3EFE" w:rsidRDefault="006F3EFE" w:rsidP="009B1CD7">
            <w:pPr>
              <w:spacing w:before="40" w:after="20"/>
              <w:rPr>
                <w:sz w:val="26"/>
                <w:szCs w:val="26"/>
                <w:lang w:val="nl-NL"/>
              </w:rPr>
            </w:pPr>
          </w:p>
        </w:tc>
        <w:tc>
          <w:tcPr>
            <w:tcW w:w="815" w:type="dxa"/>
          </w:tcPr>
          <w:p w14:paraId="6CEE9BD8" w14:textId="77777777" w:rsidR="006F3EFE" w:rsidRDefault="006F3EFE" w:rsidP="009B1CD7">
            <w:pPr>
              <w:spacing w:before="40" w:after="20"/>
              <w:rPr>
                <w:sz w:val="26"/>
                <w:szCs w:val="26"/>
                <w:lang w:val="nl-NL"/>
              </w:rPr>
            </w:pPr>
          </w:p>
        </w:tc>
        <w:tc>
          <w:tcPr>
            <w:tcW w:w="1075" w:type="dxa"/>
          </w:tcPr>
          <w:p w14:paraId="18DDA881" w14:textId="77777777" w:rsidR="006F3EFE" w:rsidRDefault="006F3EFE" w:rsidP="009B1CD7">
            <w:pPr>
              <w:spacing w:before="40" w:after="20"/>
              <w:rPr>
                <w:sz w:val="26"/>
                <w:szCs w:val="26"/>
                <w:lang w:val="nl-NL"/>
              </w:rPr>
            </w:pPr>
          </w:p>
        </w:tc>
        <w:tc>
          <w:tcPr>
            <w:tcW w:w="990" w:type="dxa"/>
            <w:gridSpan w:val="2"/>
          </w:tcPr>
          <w:p w14:paraId="0A961A3C" w14:textId="77777777" w:rsidR="006F3EFE" w:rsidRDefault="006F3EFE" w:rsidP="009B1CD7">
            <w:pPr>
              <w:spacing w:before="40" w:after="20"/>
              <w:rPr>
                <w:sz w:val="26"/>
                <w:szCs w:val="26"/>
                <w:lang w:val="nl-NL"/>
              </w:rPr>
            </w:pPr>
          </w:p>
        </w:tc>
        <w:tc>
          <w:tcPr>
            <w:tcW w:w="990" w:type="dxa"/>
            <w:gridSpan w:val="2"/>
          </w:tcPr>
          <w:p w14:paraId="3B791A35" w14:textId="77777777" w:rsidR="006F3EFE" w:rsidRDefault="006F3EFE" w:rsidP="006F3EFE">
            <w:pPr>
              <w:rPr>
                <w:sz w:val="26"/>
                <w:szCs w:val="26"/>
                <w:lang w:val="nl-NL"/>
              </w:rPr>
            </w:pPr>
          </w:p>
        </w:tc>
        <w:tc>
          <w:tcPr>
            <w:tcW w:w="990" w:type="dxa"/>
            <w:gridSpan w:val="2"/>
          </w:tcPr>
          <w:p w14:paraId="2FEF35C0" w14:textId="77777777" w:rsidR="006F3EFE" w:rsidRDefault="006F3EFE" w:rsidP="006F3EFE">
            <w:pPr>
              <w:rPr>
                <w:sz w:val="26"/>
                <w:szCs w:val="26"/>
                <w:lang w:val="nl-NL"/>
              </w:rPr>
            </w:pPr>
          </w:p>
        </w:tc>
      </w:tr>
      <w:tr w:rsidR="006F3EFE" w14:paraId="4EC3A893" w14:textId="77777777" w:rsidTr="009B1CD7">
        <w:trPr>
          <w:gridAfter w:val="1"/>
          <w:wAfter w:w="8" w:type="dxa"/>
        </w:trPr>
        <w:tc>
          <w:tcPr>
            <w:tcW w:w="648" w:type="dxa"/>
          </w:tcPr>
          <w:p w14:paraId="6EB9B36E" w14:textId="77777777" w:rsidR="006F3EFE" w:rsidRPr="009B1CD7" w:rsidRDefault="006F3EFE" w:rsidP="009B1CD7">
            <w:pPr>
              <w:spacing w:before="40" w:after="20"/>
              <w:rPr>
                <w:sz w:val="26"/>
                <w:szCs w:val="26"/>
                <w:lang w:val="nl-NL"/>
              </w:rPr>
            </w:pPr>
            <w:r w:rsidRPr="009B1CD7">
              <w:rPr>
                <w:sz w:val="26"/>
                <w:szCs w:val="26"/>
                <w:lang w:val="nl-NL"/>
              </w:rPr>
              <w:t>3.4</w:t>
            </w:r>
          </w:p>
        </w:tc>
        <w:tc>
          <w:tcPr>
            <w:tcW w:w="2182" w:type="dxa"/>
          </w:tcPr>
          <w:p w14:paraId="65257932" w14:textId="77777777" w:rsidR="006F3EFE" w:rsidRPr="009B1CD7" w:rsidRDefault="006F3EFE" w:rsidP="009B1CD7">
            <w:pPr>
              <w:spacing w:before="40" w:after="20"/>
              <w:rPr>
                <w:sz w:val="26"/>
                <w:szCs w:val="26"/>
                <w:lang w:val="nl-NL"/>
              </w:rPr>
            </w:pPr>
            <w:r w:rsidRPr="009B1CD7">
              <w:rPr>
                <w:sz w:val="26"/>
                <w:szCs w:val="26"/>
                <w:lang w:val="nl-NL"/>
              </w:rPr>
              <w:t>Thuê thiết bị</w:t>
            </w:r>
          </w:p>
        </w:tc>
        <w:tc>
          <w:tcPr>
            <w:tcW w:w="990" w:type="dxa"/>
          </w:tcPr>
          <w:p w14:paraId="69A76547" w14:textId="77777777" w:rsidR="006F3EFE" w:rsidRDefault="006F3EFE" w:rsidP="009B1CD7">
            <w:pPr>
              <w:spacing w:before="40" w:after="20"/>
              <w:rPr>
                <w:i/>
                <w:sz w:val="26"/>
                <w:szCs w:val="26"/>
                <w:lang w:val="nl-NL"/>
              </w:rPr>
            </w:pPr>
          </w:p>
        </w:tc>
        <w:tc>
          <w:tcPr>
            <w:tcW w:w="889" w:type="dxa"/>
          </w:tcPr>
          <w:p w14:paraId="55E54722" w14:textId="77777777" w:rsidR="006F3EFE" w:rsidRDefault="006F3EFE" w:rsidP="009B1CD7">
            <w:pPr>
              <w:spacing w:before="40" w:after="20"/>
              <w:rPr>
                <w:i/>
                <w:sz w:val="26"/>
                <w:szCs w:val="26"/>
                <w:lang w:val="nl-NL"/>
              </w:rPr>
            </w:pPr>
          </w:p>
        </w:tc>
        <w:tc>
          <w:tcPr>
            <w:tcW w:w="815" w:type="dxa"/>
          </w:tcPr>
          <w:p w14:paraId="57E6C43C" w14:textId="77777777" w:rsidR="006F3EFE" w:rsidRDefault="006F3EFE" w:rsidP="009B1CD7">
            <w:pPr>
              <w:spacing w:before="40" w:after="20"/>
              <w:rPr>
                <w:i/>
                <w:sz w:val="26"/>
                <w:szCs w:val="26"/>
                <w:lang w:val="nl-NL"/>
              </w:rPr>
            </w:pPr>
          </w:p>
        </w:tc>
        <w:tc>
          <w:tcPr>
            <w:tcW w:w="1075" w:type="dxa"/>
          </w:tcPr>
          <w:p w14:paraId="4B030651" w14:textId="77777777" w:rsidR="006F3EFE" w:rsidRDefault="006F3EFE" w:rsidP="009B1CD7">
            <w:pPr>
              <w:spacing w:before="40" w:after="20"/>
              <w:rPr>
                <w:i/>
                <w:sz w:val="26"/>
                <w:szCs w:val="26"/>
                <w:lang w:val="nl-NL"/>
              </w:rPr>
            </w:pPr>
          </w:p>
        </w:tc>
        <w:tc>
          <w:tcPr>
            <w:tcW w:w="990" w:type="dxa"/>
            <w:gridSpan w:val="2"/>
          </w:tcPr>
          <w:p w14:paraId="4E162711" w14:textId="77777777" w:rsidR="006F3EFE" w:rsidRDefault="006F3EFE" w:rsidP="009B1CD7">
            <w:pPr>
              <w:spacing w:before="40" w:after="20"/>
              <w:rPr>
                <w:i/>
                <w:sz w:val="26"/>
                <w:szCs w:val="26"/>
                <w:lang w:val="nl-NL"/>
              </w:rPr>
            </w:pPr>
          </w:p>
        </w:tc>
        <w:tc>
          <w:tcPr>
            <w:tcW w:w="990" w:type="dxa"/>
            <w:gridSpan w:val="2"/>
          </w:tcPr>
          <w:p w14:paraId="42E5A89E" w14:textId="77777777" w:rsidR="006F3EFE" w:rsidRDefault="006F3EFE" w:rsidP="006F3EFE">
            <w:pPr>
              <w:rPr>
                <w:i/>
                <w:sz w:val="26"/>
                <w:szCs w:val="26"/>
                <w:lang w:val="nl-NL"/>
              </w:rPr>
            </w:pPr>
          </w:p>
        </w:tc>
        <w:tc>
          <w:tcPr>
            <w:tcW w:w="990" w:type="dxa"/>
            <w:gridSpan w:val="2"/>
          </w:tcPr>
          <w:p w14:paraId="7F828F62" w14:textId="77777777" w:rsidR="006F3EFE" w:rsidRDefault="006F3EFE" w:rsidP="006F3EFE">
            <w:pPr>
              <w:rPr>
                <w:i/>
                <w:sz w:val="26"/>
                <w:szCs w:val="26"/>
                <w:lang w:val="nl-NL"/>
              </w:rPr>
            </w:pPr>
          </w:p>
        </w:tc>
      </w:tr>
      <w:tr w:rsidR="006F3EFE" w14:paraId="152C60CE" w14:textId="77777777" w:rsidTr="009B1CD7">
        <w:trPr>
          <w:gridAfter w:val="1"/>
          <w:wAfter w:w="8" w:type="dxa"/>
        </w:trPr>
        <w:tc>
          <w:tcPr>
            <w:tcW w:w="648" w:type="dxa"/>
          </w:tcPr>
          <w:p w14:paraId="4326E08D" w14:textId="77777777" w:rsidR="006F3EFE" w:rsidRDefault="006F3EFE" w:rsidP="009B1CD7">
            <w:pPr>
              <w:spacing w:before="40" w:after="20"/>
              <w:rPr>
                <w:sz w:val="26"/>
                <w:szCs w:val="26"/>
                <w:lang w:val="nl-NL"/>
              </w:rPr>
            </w:pPr>
          </w:p>
        </w:tc>
        <w:tc>
          <w:tcPr>
            <w:tcW w:w="2182" w:type="dxa"/>
          </w:tcPr>
          <w:p w14:paraId="45815032" w14:textId="77777777" w:rsidR="006F3EFE" w:rsidRDefault="006F3EFE" w:rsidP="009B1CD7">
            <w:pPr>
              <w:spacing w:before="40" w:after="20"/>
              <w:rPr>
                <w:sz w:val="26"/>
                <w:szCs w:val="26"/>
                <w:lang w:val="nl-NL"/>
              </w:rPr>
            </w:pPr>
          </w:p>
        </w:tc>
        <w:tc>
          <w:tcPr>
            <w:tcW w:w="990" w:type="dxa"/>
          </w:tcPr>
          <w:p w14:paraId="0CEE793D" w14:textId="77777777" w:rsidR="006F3EFE" w:rsidRDefault="006F3EFE" w:rsidP="009B1CD7">
            <w:pPr>
              <w:spacing w:before="40" w:after="20"/>
              <w:rPr>
                <w:sz w:val="26"/>
                <w:szCs w:val="26"/>
                <w:lang w:val="nl-NL"/>
              </w:rPr>
            </w:pPr>
          </w:p>
        </w:tc>
        <w:tc>
          <w:tcPr>
            <w:tcW w:w="889" w:type="dxa"/>
          </w:tcPr>
          <w:p w14:paraId="33ADE24B" w14:textId="77777777" w:rsidR="006F3EFE" w:rsidRDefault="006F3EFE" w:rsidP="009B1CD7">
            <w:pPr>
              <w:spacing w:before="40" w:after="20"/>
              <w:rPr>
                <w:sz w:val="26"/>
                <w:szCs w:val="26"/>
                <w:lang w:val="nl-NL"/>
              </w:rPr>
            </w:pPr>
          </w:p>
        </w:tc>
        <w:tc>
          <w:tcPr>
            <w:tcW w:w="815" w:type="dxa"/>
          </w:tcPr>
          <w:p w14:paraId="30CF1583" w14:textId="77777777" w:rsidR="006F3EFE" w:rsidRDefault="006F3EFE" w:rsidP="009B1CD7">
            <w:pPr>
              <w:spacing w:before="40" w:after="20"/>
              <w:rPr>
                <w:sz w:val="26"/>
                <w:szCs w:val="26"/>
                <w:lang w:val="nl-NL"/>
              </w:rPr>
            </w:pPr>
          </w:p>
        </w:tc>
        <w:tc>
          <w:tcPr>
            <w:tcW w:w="1075" w:type="dxa"/>
          </w:tcPr>
          <w:p w14:paraId="13791A42" w14:textId="77777777" w:rsidR="006F3EFE" w:rsidRDefault="006F3EFE" w:rsidP="009B1CD7">
            <w:pPr>
              <w:spacing w:before="40" w:after="20"/>
              <w:rPr>
                <w:sz w:val="26"/>
                <w:szCs w:val="26"/>
                <w:lang w:val="nl-NL"/>
              </w:rPr>
            </w:pPr>
          </w:p>
        </w:tc>
        <w:tc>
          <w:tcPr>
            <w:tcW w:w="990" w:type="dxa"/>
            <w:gridSpan w:val="2"/>
          </w:tcPr>
          <w:p w14:paraId="27F11D63" w14:textId="77777777" w:rsidR="006F3EFE" w:rsidRDefault="006F3EFE" w:rsidP="009B1CD7">
            <w:pPr>
              <w:spacing w:before="40" w:after="20"/>
              <w:rPr>
                <w:sz w:val="26"/>
                <w:szCs w:val="26"/>
                <w:lang w:val="nl-NL"/>
              </w:rPr>
            </w:pPr>
          </w:p>
        </w:tc>
        <w:tc>
          <w:tcPr>
            <w:tcW w:w="990" w:type="dxa"/>
            <w:gridSpan w:val="2"/>
          </w:tcPr>
          <w:p w14:paraId="68011669" w14:textId="77777777" w:rsidR="006F3EFE" w:rsidRDefault="006F3EFE" w:rsidP="006F3EFE">
            <w:pPr>
              <w:rPr>
                <w:sz w:val="26"/>
                <w:szCs w:val="26"/>
                <w:lang w:val="nl-NL"/>
              </w:rPr>
            </w:pPr>
          </w:p>
        </w:tc>
        <w:tc>
          <w:tcPr>
            <w:tcW w:w="990" w:type="dxa"/>
            <w:gridSpan w:val="2"/>
          </w:tcPr>
          <w:p w14:paraId="0CC5A3DF" w14:textId="77777777" w:rsidR="006F3EFE" w:rsidRDefault="006F3EFE" w:rsidP="006F3EFE">
            <w:pPr>
              <w:rPr>
                <w:sz w:val="26"/>
                <w:szCs w:val="26"/>
                <w:lang w:val="nl-NL"/>
              </w:rPr>
            </w:pPr>
          </w:p>
        </w:tc>
      </w:tr>
      <w:tr w:rsidR="006F3EFE" w14:paraId="588E4230" w14:textId="77777777" w:rsidTr="009B1CD7">
        <w:trPr>
          <w:gridAfter w:val="1"/>
          <w:wAfter w:w="8" w:type="dxa"/>
        </w:trPr>
        <w:tc>
          <w:tcPr>
            <w:tcW w:w="648" w:type="dxa"/>
          </w:tcPr>
          <w:p w14:paraId="628A7A8D" w14:textId="77777777" w:rsidR="006F3EFE" w:rsidRDefault="006F3EFE" w:rsidP="009B1CD7">
            <w:pPr>
              <w:spacing w:before="40" w:after="20"/>
              <w:rPr>
                <w:sz w:val="26"/>
                <w:szCs w:val="26"/>
                <w:lang w:val="nl-NL"/>
              </w:rPr>
            </w:pPr>
          </w:p>
        </w:tc>
        <w:tc>
          <w:tcPr>
            <w:tcW w:w="2182" w:type="dxa"/>
          </w:tcPr>
          <w:p w14:paraId="758C6A81" w14:textId="77777777" w:rsidR="006F3EFE" w:rsidRDefault="006F3EFE" w:rsidP="009B1CD7">
            <w:pPr>
              <w:spacing w:before="40" w:after="20"/>
              <w:rPr>
                <w:sz w:val="26"/>
                <w:szCs w:val="26"/>
                <w:lang w:val="nl-NL"/>
              </w:rPr>
            </w:pPr>
          </w:p>
        </w:tc>
        <w:tc>
          <w:tcPr>
            <w:tcW w:w="990" w:type="dxa"/>
          </w:tcPr>
          <w:p w14:paraId="26DEDDA9" w14:textId="77777777" w:rsidR="006F3EFE" w:rsidRDefault="006F3EFE" w:rsidP="009B1CD7">
            <w:pPr>
              <w:spacing w:before="40" w:after="20"/>
              <w:rPr>
                <w:sz w:val="26"/>
                <w:szCs w:val="26"/>
                <w:lang w:val="nl-NL"/>
              </w:rPr>
            </w:pPr>
          </w:p>
        </w:tc>
        <w:tc>
          <w:tcPr>
            <w:tcW w:w="889" w:type="dxa"/>
          </w:tcPr>
          <w:p w14:paraId="4EEA6D8B" w14:textId="77777777" w:rsidR="006F3EFE" w:rsidRDefault="006F3EFE" w:rsidP="009B1CD7">
            <w:pPr>
              <w:spacing w:before="40" w:after="20"/>
              <w:rPr>
                <w:sz w:val="26"/>
                <w:szCs w:val="26"/>
                <w:lang w:val="nl-NL"/>
              </w:rPr>
            </w:pPr>
          </w:p>
        </w:tc>
        <w:tc>
          <w:tcPr>
            <w:tcW w:w="815" w:type="dxa"/>
          </w:tcPr>
          <w:p w14:paraId="12793C79" w14:textId="77777777" w:rsidR="006F3EFE" w:rsidRDefault="006F3EFE" w:rsidP="009B1CD7">
            <w:pPr>
              <w:spacing w:before="40" w:after="20"/>
              <w:rPr>
                <w:sz w:val="26"/>
                <w:szCs w:val="26"/>
                <w:lang w:val="nl-NL"/>
              </w:rPr>
            </w:pPr>
          </w:p>
        </w:tc>
        <w:tc>
          <w:tcPr>
            <w:tcW w:w="1075" w:type="dxa"/>
          </w:tcPr>
          <w:p w14:paraId="5011B2AA" w14:textId="77777777" w:rsidR="006F3EFE" w:rsidRDefault="006F3EFE" w:rsidP="009B1CD7">
            <w:pPr>
              <w:spacing w:before="40" w:after="20"/>
              <w:rPr>
                <w:sz w:val="26"/>
                <w:szCs w:val="26"/>
                <w:lang w:val="nl-NL"/>
              </w:rPr>
            </w:pPr>
          </w:p>
        </w:tc>
        <w:tc>
          <w:tcPr>
            <w:tcW w:w="990" w:type="dxa"/>
            <w:gridSpan w:val="2"/>
          </w:tcPr>
          <w:p w14:paraId="52001340" w14:textId="77777777" w:rsidR="006F3EFE" w:rsidRDefault="006F3EFE" w:rsidP="009B1CD7">
            <w:pPr>
              <w:spacing w:before="40" w:after="20"/>
              <w:rPr>
                <w:sz w:val="26"/>
                <w:szCs w:val="26"/>
                <w:lang w:val="nl-NL"/>
              </w:rPr>
            </w:pPr>
          </w:p>
        </w:tc>
        <w:tc>
          <w:tcPr>
            <w:tcW w:w="990" w:type="dxa"/>
            <w:gridSpan w:val="2"/>
          </w:tcPr>
          <w:p w14:paraId="67EF62E0" w14:textId="77777777" w:rsidR="006F3EFE" w:rsidRDefault="006F3EFE" w:rsidP="006F3EFE">
            <w:pPr>
              <w:rPr>
                <w:sz w:val="26"/>
                <w:szCs w:val="26"/>
                <w:lang w:val="nl-NL"/>
              </w:rPr>
            </w:pPr>
          </w:p>
        </w:tc>
        <w:tc>
          <w:tcPr>
            <w:tcW w:w="990" w:type="dxa"/>
            <w:gridSpan w:val="2"/>
          </w:tcPr>
          <w:p w14:paraId="65B12967" w14:textId="77777777" w:rsidR="006F3EFE" w:rsidRDefault="006F3EFE" w:rsidP="006F3EFE">
            <w:pPr>
              <w:rPr>
                <w:sz w:val="26"/>
                <w:szCs w:val="26"/>
                <w:lang w:val="nl-NL"/>
              </w:rPr>
            </w:pPr>
          </w:p>
        </w:tc>
      </w:tr>
      <w:tr w:rsidR="006F3EFE" w14:paraId="0567658B" w14:textId="77777777" w:rsidTr="009B1CD7">
        <w:trPr>
          <w:gridAfter w:val="1"/>
          <w:wAfter w:w="8" w:type="dxa"/>
        </w:trPr>
        <w:tc>
          <w:tcPr>
            <w:tcW w:w="648" w:type="dxa"/>
          </w:tcPr>
          <w:p w14:paraId="648E093F" w14:textId="77777777" w:rsidR="006F3EFE" w:rsidRDefault="006F3EFE" w:rsidP="009B1CD7">
            <w:pPr>
              <w:spacing w:before="40" w:after="20"/>
              <w:rPr>
                <w:sz w:val="26"/>
                <w:szCs w:val="26"/>
                <w:lang w:val="nl-NL"/>
              </w:rPr>
            </w:pPr>
          </w:p>
        </w:tc>
        <w:tc>
          <w:tcPr>
            <w:tcW w:w="2182" w:type="dxa"/>
          </w:tcPr>
          <w:p w14:paraId="38059F9D" w14:textId="77777777" w:rsidR="006F3EFE" w:rsidRDefault="006F3EFE" w:rsidP="009B1CD7">
            <w:pPr>
              <w:spacing w:before="40" w:after="20"/>
              <w:rPr>
                <w:sz w:val="26"/>
                <w:szCs w:val="26"/>
                <w:lang w:val="nl-NL"/>
              </w:rPr>
            </w:pPr>
          </w:p>
        </w:tc>
        <w:tc>
          <w:tcPr>
            <w:tcW w:w="990" w:type="dxa"/>
          </w:tcPr>
          <w:p w14:paraId="4AC908D3" w14:textId="77777777" w:rsidR="006F3EFE" w:rsidRDefault="006F3EFE" w:rsidP="009B1CD7">
            <w:pPr>
              <w:spacing w:before="40" w:after="20"/>
              <w:rPr>
                <w:sz w:val="26"/>
                <w:szCs w:val="26"/>
                <w:lang w:val="nl-NL"/>
              </w:rPr>
            </w:pPr>
          </w:p>
        </w:tc>
        <w:tc>
          <w:tcPr>
            <w:tcW w:w="889" w:type="dxa"/>
          </w:tcPr>
          <w:p w14:paraId="1D6468BC" w14:textId="77777777" w:rsidR="006F3EFE" w:rsidRDefault="006F3EFE" w:rsidP="009B1CD7">
            <w:pPr>
              <w:spacing w:before="40" w:after="20"/>
              <w:rPr>
                <w:sz w:val="26"/>
                <w:szCs w:val="26"/>
                <w:lang w:val="nl-NL"/>
              </w:rPr>
            </w:pPr>
          </w:p>
        </w:tc>
        <w:tc>
          <w:tcPr>
            <w:tcW w:w="815" w:type="dxa"/>
          </w:tcPr>
          <w:p w14:paraId="3012C539" w14:textId="77777777" w:rsidR="006F3EFE" w:rsidRDefault="006F3EFE" w:rsidP="009B1CD7">
            <w:pPr>
              <w:spacing w:before="40" w:after="20"/>
              <w:rPr>
                <w:sz w:val="26"/>
                <w:szCs w:val="26"/>
                <w:lang w:val="nl-NL"/>
              </w:rPr>
            </w:pPr>
          </w:p>
        </w:tc>
        <w:tc>
          <w:tcPr>
            <w:tcW w:w="1075" w:type="dxa"/>
          </w:tcPr>
          <w:p w14:paraId="5B24D5C6" w14:textId="77777777" w:rsidR="006F3EFE" w:rsidRDefault="006F3EFE" w:rsidP="009B1CD7">
            <w:pPr>
              <w:spacing w:before="40" w:after="20"/>
              <w:rPr>
                <w:sz w:val="26"/>
                <w:szCs w:val="26"/>
                <w:lang w:val="nl-NL"/>
              </w:rPr>
            </w:pPr>
          </w:p>
        </w:tc>
        <w:tc>
          <w:tcPr>
            <w:tcW w:w="990" w:type="dxa"/>
            <w:gridSpan w:val="2"/>
          </w:tcPr>
          <w:p w14:paraId="2F2A045E" w14:textId="77777777" w:rsidR="006F3EFE" w:rsidRDefault="006F3EFE" w:rsidP="009B1CD7">
            <w:pPr>
              <w:spacing w:before="40" w:after="20"/>
              <w:rPr>
                <w:sz w:val="26"/>
                <w:szCs w:val="26"/>
                <w:lang w:val="nl-NL"/>
              </w:rPr>
            </w:pPr>
          </w:p>
        </w:tc>
        <w:tc>
          <w:tcPr>
            <w:tcW w:w="990" w:type="dxa"/>
            <w:gridSpan w:val="2"/>
          </w:tcPr>
          <w:p w14:paraId="79F65227" w14:textId="77777777" w:rsidR="006F3EFE" w:rsidRDefault="006F3EFE" w:rsidP="006F3EFE">
            <w:pPr>
              <w:rPr>
                <w:sz w:val="26"/>
                <w:szCs w:val="26"/>
                <w:lang w:val="nl-NL"/>
              </w:rPr>
            </w:pPr>
          </w:p>
        </w:tc>
        <w:tc>
          <w:tcPr>
            <w:tcW w:w="990" w:type="dxa"/>
            <w:gridSpan w:val="2"/>
          </w:tcPr>
          <w:p w14:paraId="79BA915C" w14:textId="77777777" w:rsidR="006F3EFE" w:rsidRDefault="006F3EFE" w:rsidP="006F3EFE">
            <w:pPr>
              <w:rPr>
                <w:sz w:val="26"/>
                <w:szCs w:val="26"/>
                <w:lang w:val="nl-NL"/>
              </w:rPr>
            </w:pPr>
          </w:p>
        </w:tc>
      </w:tr>
      <w:tr w:rsidR="006F3EFE" w14:paraId="52CD5989" w14:textId="77777777" w:rsidTr="009B1CD7">
        <w:trPr>
          <w:gridAfter w:val="1"/>
          <w:wAfter w:w="8" w:type="dxa"/>
        </w:trPr>
        <w:tc>
          <w:tcPr>
            <w:tcW w:w="648" w:type="dxa"/>
          </w:tcPr>
          <w:p w14:paraId="6AAF475B" w14:textId="77777777" w:rsidR="006F3EFE" w:rsidRDefault="006F3EFE" w:rsidP="009B1CD7">
            <w:pPr>
              <w:spacing w:before="40" w:after="20"/>
              <w:rPr>
                <w:sz w:val="26"/>
                <w:szCs w:val="26"/>
                <w:lang w:val="nl-NL"/>
              </w:rPr>
            </w:pPr>
          </w:p>
        </w:tc>
        <w:tc>
          <w:tcPr>
            <w:tcW w:w="2182" w:type="dxa"/>
          </w:tcPr>
          <w:p w14:paraId="6151614C" w14:textId="77777777" w:rsidR="006F3EFE" w:rsidRDefault="006F3EFE" w:rsidP="009B1CD7">
            <w:pPr>
              <w:spacing w:before="40" w:after="20"/>
              <w:rPr>
                <w:sz w:val="26"/>
                <w:szCs w:val="26"/>
                <w:lang w:val="nl-NL"/>
              </w:rPr>
            </w:pPr>
          </w:p>
        </w:tc>
        <w:tc>
          <w:tcPr>
            <w:tcW w:w="990" w:type="dxa"/>
          </w:tcPr>
          <w:p w14:paraId="0A0E8864" w14:textId="77777777" w:rsidR="006F3EFE" w:rsidRDefault="006F3EFE" w:rsidP="009B1CD7">
            <w:pPr>
              <w:spacing w:before="40" w:after="20"/>
              <w:rPr>
                <w:sz w:val="26"/>
                <w:szCs w:val="26"/>
                <w:lang w:val="nl-NL"/>
              </w:rPr>
            </w:pPr>
          </w:p>
        </w:tc>
        <w:tc>
          <w:tcPr>
            <w:tcW w:w="889" w:type="dxa"/>
          </w:tcPr>
          <w:p w14:paraId="6A930764" w14:textId="77777777" w:rsidR="006F3EFE" w:rsidRDefault="006F3EFE" w:rsidP="009B1CD7">
            <w:pPr>
              <w:spacing w:before="40" w:after="20"/>
              <w:rPr>
                <w:sz w:val="26"/>
                <w:szCs w:val="26"/>
                <w:lang w:val="nl-NL"/>
              </w:rPr>
            </w:pPr>
          </w:p>
        </w:tc>
        <w:tc>
          <w:tcPr>
            <w:tcW w:w="815" w:type="dxa"/>
          </w:tcPr>
          <w:p w14:paraId="258F87D5" w14:textId="77777777" w:rsidR="006F3EFE" w:rsidRDefault="006F3EFE" w:rsidP="009B1CD7">
            <w:pPr>
              <w:spacing w:before="40" w:after="20"/>
              <w:rPr>
                <w:sz w:val="26"/>
                <w:szCs w:val="26"/>
                <w:lang w:val="nl-NL"/>
              </w:rPr>
            </w:pPr>
          </w:p>
        </w:tc>
        <w:tc>
          <w:tcPr>
            <w:tcW w:w="1075" w:type="dxa"/>
          </w:tcPr>
          <w:p w14:paraId="0E5ABD90" w14:textId="77777777" w:rsidR="006F3EFE" w:rsidRDefault="006F3EFE" w:rsidP="009B1CD7">
            <w:pPr>
              <w:spacing w:before="40" w:after="20"/>
              <w:rPr>
                <w:sz w:val="26"/>
                <w:szCs w:val="26"/>
                <w:lang w:val="nl-NL"/>
              </w:rPr>
            </w:pPr>
          </w:p>
        </w:tc>
        <w:tc>
          <w:tcPr>
            <w:tcW w:w="990" w:type="dxa"/>
            <w:gridSpan w:val="2"/>
          </w:tcPr>
          <w:p w14:paraId="4A270638" w14:textId="77777777" w:rsidR="006F3EFE" w:rsidRDefault="006F3EFE" w:rsidP="009B1CD7">
            <w:pPr>
              <w:spacing w:before="40" w:after="20"/>
              <w:rPr>
                <w:sz w:val="26"/>
                <w:szCs w:val="26"/>
                <w:lang w:val="nl-NL"/>
              </w:rPr>
            </w:pPr>
          </w:p>
        </w:tc>
        <w:tc>
          <w:tcPr>
            <w:tcW w:w="990" w:type="dxa"/>
            <w:gridSpan w:val="2"/>
          </w:tcPr>
          <w:p w14:paraId="56266211" w14:textId="77777777" w:rsidR="006F3EFE" w:rsidRDefault="006F3EFE" w:rsidP="006F3EFE">
            <w:pPr>
              <w:rPr>
                <w:sz w:val="26"/>
                <w:szCs w:val="26"/>
                <w:lang w:val="nl-NL"/>
              </w:rPr>
            </w:pPr>
          </w:p>
        </w:tc>
        <w:tc>
          <w:tcPr>
            <w:tcW w:w="990" w:type="dxa"/>
            <w:gridSpan w:val="2"/>
          </w:tcPr>
          <w:p w14:paraId="198D0A35" w14:textId="77777777" w:rsidR="006F3EFE" w:rsidRDefault="006F3EFE" w:rsidP="006F3EFE">
            <w:pPr>
              <w:rPr>
                <w:sz w:val="26"/>
                <w:szCs w:val="26"/>
                <w:lang w:val="nl-NL"/>
              </w:rPr>
            </w:pPr>
          </w:p>
        </w:tc>
      </w:tr>
      <w:tr w:rsidR="006F3EFE" w14:paraId="436DD33B" w14:textId="77777777" w:rsidTr="009B1CD7">
        <w:trPr>
          <w:gridAfter w:val="1"/>
          <w:wAfter w:w="8" w:type="dxa"/>
        </w:trPr>
        <w:tc>
          <w:tcPr>
            <w:tcW w:w="648" w:type="dxa"/>
          </w:tcPr>
          <w:p w14:paraId="2AF0C525" w14:textId="77777777" w:rsidR="006F3EFE" w:rsidRDefault="006F3EFE" w:rsidP="009B1CD7">
            <w:pPr>
              <w:spacing w:before="40" w:after="20"/>
              <w:rPr>
                <w:sz w:val="26"/>
                <w:szCs w:val="26"/>
                <w:lang w:val="nl-NL"/>
              </w:rPr>
            </w:pPr>
          </w:p>
        </w:tc>
        <w:tc>
          <w:tcPr>
            <w:tcW w:w="2182" w:type="dxa"/>
          </w:tcPr>
          <w:p w14:paraId="71C7F740" w14:textId="77777777" w:rsidR="006F3EFE" w:rsidRDefault="006F3EFE" w:rsidP="009B1CD7">
            <w:pPr>
              <w:spacing w:before="40" w:after="20"/>
              <w:rPr>
                <w:sz w:val="26"/>
                <w:szCs w:val="26"/>
                <w:lang w:val="nl-NL"/>
              </w:rPr>
            </w:pPr>
          </w:p>
        </w:tc>
        <w:tc>
          <w:tcPr>
            <w:tcW w:w="990" w:type="dxa"/>
          </w:tcPr>
          <w:p w14:paraId="1F655826" w14:textId="77777777" w:rsidR="006F3EFE" w:rsidRDefault="006F3EFE" w:rsidP="009B1CD7">
            <w:pPr>
              <w:spacing w:before="40" w:after="20"/>
              <w:rPr>
                <w:sz w:val="26"/>
                <w:szCs w:val="26"/>
                <w:lang w:val="nl-NL"/>
              </w:rPr>
            </w:pPr>
          </w:p>
        </w:tc>
        <w:tc>
          <w:tcPr>
            <w:tcW w:w="889" w:type="dxa"/>
          </w:tcPr>
          <w:p w14:paraId="0DF37410" w14:textId="77777777" w:rsidR="006F3EFE" w:rsidRDefault="006F3EFE" w:rsidP="009B1CD7">
            <w:pPr>
              <w:spacing w:before="40" w:after="20"/>
              <w:rPr>
                <w:sz w:val="26"/>
                <w:szCs w:val="26"/>
                <w:lang w:val="nl-NL"/>
              </w:rPr>
            </w:pPr>
          </w:p>
        </w:tc>
        <w:tc>
          <w:tcPr>
            <w:tcW w:w="815" w:type="dxa"/>
          </w:tcPr>
          <w:p w14:paraId="4FB83D83" w14:textId="77777777" w:rsidR="006F3EFE" w:rsidRDefault="006F3EFE" w:rsidP="009B1CD7">
            <w:pPr>
              <w:spacing w:before="40" w:after="20"/>
              <w:rPr>
                <w:sz w:val="26"/>
                <w:szCs w:val="26"/>
                <w:lang w:val="nl-NL"/>
              </w:rPr>
            </w:pPr>
          </w:p>
        </w:tc>
        <w:tc>
          <w:tcPr>
            <w:tcW w:w="1075" w:type="dxa"/>
          </w:tcPr>
          <w:p w14:paraId="6A1CB12A" w14:textId="77777777" w:rsidR="006F3EFE" w:rsidRDefault="006F3EFE" w:rsidP="009B1CD7">
            <w:pPr>
              <w:spacing w:before="40" w:after="20"/>
              <w:rPr>
                <w:sz w:val="26"/>
                <w:szCs w:val="26"/>
                <w:lang w:val="nl-NL"/>
              </w:rPr>
            </w:pPr>
          </w:p>
        </w:tc>
        <w:tc>
          <w:tcPr>
            <w:tcW w:w="990" w:type="dxa"/>
            <w:gridSpan w:val="2"/>
          </w:tcPr>
          <w:p w14:paraId="69C58BA5" w14:textId="77777777" w:rsidR="006F3EFE" w:rsidRDefault="006F3EFE" w:rsidP="009B1CD7">
            <w:pPr>
              <w:spacing w:before="40" w:after="20"/>
              <w:rPr>
                <w:sz w:val="26"/>
                <w:szCs w:val="26"/>
                <w:lang w:val="nl-NL"/>
              </w:rPr>
            </w:pPr>
          </w:p>
        </w:tc>
        <w:tc>
          <w:tcPr>
            <w:tcW w:w="990" w:type="dxa"/>
            <w:gridSpan w:val="2"/>
          </w:tcPr>
          <w:p w14:paraId="5A8B2EA7" w14:textId="77777777" w:rsidR="006F3EFE" w:rsidRDefault="006F3EFE" w:rsidP="006F3EFE">
            <w:pPr>
              <w:rPr>
                <w:sz w:val="26"/>
                <w:szCs w:val="26"/>
                <w:lang w:val="nl-NL"/>
              </w:rPr>
            </w:pPr>
          </w:p>
        </w:tc>
        <w:tc>
          <w:tcPr>
            <w:tcW w:w="990" w:type="dxa"/>
            <w:gridSpan w:val="2"/>
          </w:tcPr>
          <w:p w14:paraId="2889A438" w14:textId="77777777" w:rsidR="006F3EFE" w:rsidRDefault="006F3EFE" w:rsidP="006F3EFE">
            <w:pPr>
              <w:rPr>
                <w:sz w:val="26"/>
                <w:szCs w:val="26"/>
                <w:lang w:val="nl-NL"/>
              </w:rPr>
            </w:pPr>
          </w:p>
        </w:tc>
      </w:tr>
      <w:tr w:rsidR="006F3EFE" w14:paraId="4CEADB12" w14:textId="77777777" w:rsidTr="009B1CD7">
        <w:trPr>
          <w:gridAfter w:val="1"/>
          <w:wAfter w:w="8" w:type="dxa"/>
        </w:trPr>
        <w:tc>
          <w:tcPr>
            <w:tcW w:w="648" w:type="dxa"/>
          </w:tcPr>
          <w:p w14:paraId="674D64EF" w14:textId="77777777" w:rsidR="006F3EFE" w:rsidRDefault="006F3EFE" w:rsidP="009B1CD7">
            <w:pPr>
              <w:spacing w:before="40" w:after="20"/>
              <w:rPr>
                <w:sz w:val="26"/>
                <w:szCs w:val="26"/>
                <w:lang w:val="nl-NL"/>
              </w:rPr>
            </w:pPr>
          </w:p>
        </w:tc>
        <w:tc>
          <w:tcPr>
            <w:tcW w:w="2182" w:type="dxa"/>
          </w:tcPr>
          <w:p w14:paraId="1F26113F" w14:textId="77777777" w:rsidR="006F3EFE" w:rsidRDefault="006F3EFE" w:rsidP="009B1CD7">
            <w:pPr>
              <w:spacing w:before="40" w:after="20"/>
              <w:rPr>
                <w:sz w:val="26"/>
                <w:szCs w:val="26"/>
                <w:lang w:val="nl-NL"/>
              </w:rPr>
            </w:pPr>
          </w:p>
        </w:tc>
        <w:tc>
          <w:tcPr>
            <w:tcW w:w="990" w:type="dxa"/>
          </w:tcPr>
          <w:p w14:paraId="1270715C" w14:textId="77777777" w:rsidR="006F3EFE" w:rsidRDefault="006F3EFE" w:rsidP="009B1CD7">
            <w:pPr>
              <w:spacing w:before="40" w:after="20"/>
              <w:rPr>
                <w:sz w:val="26"/>
                <w:szCs w:val="26"/>
                <w:lang w:val="nl-NL"/>
              </w:rPr>
            </w:pPr>
          </w:p>
        </w:tc>
        <w:tc>
          <w:tcPr>
            <w:tcW w:w="889" w:type="dxa"/>
          </w:tcPr>
          <w:p w14:paraId="7EB9973B" w14:textId="77777777" w:rsidR="006F3EFE" w:rsidRDefault="006F3EFE" w:rsidP="009B1CD7">
            <w:pPr>
              <w:spacing w:before="40" w:after="20"/>
              <w:rPr>
                <w:sz w:val="26"/>
                <w:szCs w:val="26"/>
                <w:lang w:val="nl-NL"/>
              </w:rPr>
            </w:pPr>
          </w:p>
        </w:tc>
        <w:tc>
          <w:tcPr>
            <w:tcW w:w="815" w:type="dxa"/>
          </w:tcPr>
          <w:p w14:paraId="30EBB735" w14:textId="77777777" w:rsidR="006F3EFE" w:rsidRDefault="006F3EFE" w:rsidP="009B1CD7">
            <w:pPr>
              <w:spacing w:before="40" w:after="20"/>
              <w:rPr>
                <w:sz w:val="26"/>
                <w:szCs w:val="26"/>
                <w:lang w:val="nl-NL"/>
              </w:rPr>
            </w:pPr>
          </w:p>
        </w:tc>
        <w:tc>
          <w:tcPr>
            <w:tcW w:w="1075" w:type="dxa"/>
          </w:tcPr>
          <w:p w14:paraId="5DE040FF" w14:textId="77777777" w:rsidR="006F3EFE" w:rsidRDefault="006F3EFE" w:rsidP="009B1CD7">
            <w:pPr>
              <w:spacing w:before="40" w:after="20"/>
              <w:rPr>
                <w:sz w:val="26"/>
                <w:szCs w:val="26"/>
                <w:lang w:val="nl-NL"/>
              </w:rPr>
            </w:pPr>
          </w:p>
        </w:tc>
        <w:tc>
          <w:tcPr>
            <w:tcW w:w="990" w:type="dxa"/>
            <w:gridSpan w:val="2"/>
          </w:tcPr>
          <w:p w14:paraId="7F2A612E" w14:textId="77777777" w:rsidR="006F3EFE" w:rsidRDefault="006F3EFE" w:rsidP="009B1CD7">
            <w:pPr>
              <w:spacing w:before="40" w:after="20"/>
              <w:rPr>
                <w:sz w:val="26"/>
                <w:szCs w:val="26"/>
                <w:lang w:val="nl-NL"/>
              </w:rPr>
            </w:pPr>
          </w:p>
        </w:tc>
        <w:tc>
          <w:tcPr>
            <w:tcW w:w="990" w:type="dxa"/>
            <w:gridSpan w:val="2"/>
          </w:tcPr>
          <w:p w14:paraId="17DF2D28" w14:textId="77777777" w:rsidR="006F3EFE" w:rsidRDefault="006F3EFE" w:rsidP="006F3EFE">
            <w:pPr>
              <w:rPr>
                <w:sz w:val="26"/>
                <w:szCs w:val="26"/>
                <w:lang w:val="nl-NL"/>
              </w:rPr>
            </w:pPr>
          </w:p>
        </w:tc>
        <w:tc>
          <w:tcPr>
            <w:tcW w:w="990" w:type="dxa"/>
            <w:gridSpan w:val="2"/>
          </w:tcPr>
          <w:p w14:paraId="67D40C5B" w14:textId="77777777" w:rsidR="006F3EFE" w:rsidRDefault="006F3EFE" w:rsidP="006F3EFE">
            <w:pPr>
              <w:rPr>
                <w:sz w:val="26"/>
                <w:szCs w:val="26"/>
                <w:lang w:val="nl-NL"/>
              </w:rPr>
            </w:pPr>
          </w:p>
        </w:tc>
      </w:tr>
      <w:tr w:rsidR="006F3EFE" w14:paraId="73514873" w14:textId="77777777" w:rsidTr="009B1CD7">
        <w:trPr>
          <w:gridAfter w:val="1"/>
          <w:wAfter w:w="8" w:type="dxa"/>
        </w:trPr>
        <w:tc>
          <w:tcPr>
            <w:tcW w:w="648" w:type="dxa"/>
          </w:tcPr>
          <w:p w14:paraId="68E31D79" w14:textId="77777777" w:rsidR="006F3EFE" w:rsidRPr="009B1CD7" w:rsidRDefault="006F3EFE" w:rsidP="009B1CD7">
            <w:pPr>
              <w:spacing w:before="40" w:after="20"/>
              <w:rPr>
                <w:sz w:val="26"/>
                <w:szCs w:val="26"/>
                <w:lang w:val="nl-NL"/>
              </w:rPr>
            </w:pPr>
            <w:r w:rsidRPr="009B1CD7">
              <w:rPr>
                <w:sz w:val="26"/>
                <w:szCs w:val="26"/>
                <w:lang w:val="nl-NL"/>
              </w:rPr>
              <w:t>3.5</w:t>
            </w:r>
          </w:p>
        </w:tc>
        <w:tc>
          <w:tcPr>
            <w:tcW w:w="2182" w:type="dxa"/>
          </w:tcPr>
          <w:p w14:paraId="6BEEA649" w14:textId="77777777" w:rsidR="006F3EFE" w:rsidRPr="009B1CD7" w:rsidRDefault="006F3EFE" w:rsidP="009B1CD7">
            <w:pPr>
              <w:spacing w:before="40" w:after="20"/>
              <w:rPr>
                <w:sz w:val="26"/>
                <w:szCs w:val="26"/>
                <w:lang w:val="nl-NL"/>
              </w:rPr>
            </w:pPr>
            <w:r w:rsidRPr="009B1CD7">
              <w:rPr>
                <w:sz w:val="26"/>
                <w:szCs w:val="26"/>
                <w:lang w:val="nl-NL"/>
              </w:rPr>
              <w:t xml:space="preserve"> Vận chuyển lắp đặt</w:t>
            </w:r>
          </w:p>
        </w:tc>
        <w:tc>
          <w:tcPr>
            <w:tcW w:w="990" w:type="dxa"/>
          </w:tcPr>
          <w:p w14:paraId="3D6E3DF9" w14:textId="77777777" w:rsidR="006F3EFE" w:rsidRDefault="006F3EFE" w:rsidP="009B1CD7">
            <w:pPr>
              <w:spacing w:before="40" w:after="20"/>
              <w:rPr>
                <w:i/>
                <w:sz w:val="26"/>
                <w:szCs w:val="26"/>
                <w:lang w:val="nl-NL"/>
              </w:rPr>
            </w:pPr>
          </w:p>
        </w:tc>
        <w:tc>
          <w:tcPr>
            <w:tcW w:w="889" w:type="dxa"/>
          </w:tcPr>
          <w:p w14:paraId="494C523F" w14:textId="77777777" w:rsidR="006F3EFE" w:rsidRDefault="006F3EFE" w:rsidP="009B1CD7">
            <w:pPr>
              <w:spacing w:before="40" w:after="20"/>
              <w:rPr>
                <w:i/>
                <w:sz w:val="26"/>
                <w:szCs w:val="26"/>
                <w:lang w:val="nl-NL"/>
              </w:rPr>
            </w:pPr>
          </w:p>
        </w:tc>
        <w:tc>
          <w:tcPr>
            <w:tcW w:w="815" w:type="dxa"/>
          </w:tcPr>
          <w:p w14:paraId="0FFC1E18" w14:textId="77777777" w:rsidR="006F3EFE" w:rsidRDefault="006F3EFE" w:rsidP="009B1CD7">
            <w:pPr>
              <w:spacing w:before="40" w:after="20"/>
              <w:rPr>
                <w:i/>
                <w:sz w:val="26"/>
                <w:szCs w:val="26"/>
                <w:lang w:val="nl-NL"/>
              </w:rPr>
            </w:pPr>
          </w:p>
        </w:tc>
        <w:tc>
          <w:tcPr>
            <w:tcW w:w="1075" w:type="dxa"/>
          </w:tcPr>
          <w:p w14:paraId="561B4513" w14:textId="77777777" w:rsidR="006F3EFE" w:rsidRDefault="006F3EFE" w:rsidP="009B1CD7">
            <w:pPr>
              <w:spacing w:before="40" w:after="20"/>
              <w:rPr>
                <w:i/>
                <w:sz w:val="26"/>
                <w:szCs w:val="26"/>
                <w:lang w:val="nl-NL"/>
              </w:rPr>
            </w:pPr>
          </w:p>
        </w:tc>
        <w:tc>
          <w:tcPr>
            <w:tcW w:w="990" w:type="dxa"/>
            <w:gridSpan w:val="2"/>
          </w:tcPr>
          <w:p w14:paraId="6F35D93E" w14:textId="77777777" w:rsidR="006F3EFE" w:rsidRDefault="006F3EFE" w:rsidP="009B1CD7">
            <w:pPr>
              <w:spacing w:before="40" w:after="20"/>
              <w:rPr>
                <w:i/>
                <w:sz w:val="26"/>
                <w:szCs w:val="26"/>
                <w:lang w:val="nl-NL"/>
              </w:rPr>
            </w:pPr>
          </w:p>
        </w:tc>
        <w:tc>
          <w:tcPr>
            <w:tcW w:w="990" w:type="dxa"/>
            <w:gridSpan w:val="2"/>
          </w:tcPr>
          <w:p w14:paraId="7FDC1C93" w14:textId="77777777" w:rsidR="006F3EFE" w:rsidRDefault="006F3EFE" w:rsidP="006F3EFE">
            <w:pPr>
              <w:rPr>
                <w:i/>
                <w:sz w:val="26"/>
                <w:szCs w:val="26"/>
                <w:lang w:val="nl-NL"/>
              </w:rPr>
            </w:pPr>
          </w:p>
        </w:tc>
        <w:tc>
          <w:tcPr>
            <w:tcW w:w="990" w:type="dxa"/>
            <w:gridSpan w:val="2"/>
          </w:tcPr>
          <w:p w14:paraId="3A4139C0" w14:textId="77777777" w:rsidR="006F3EFE" w:rsidRDefault="006F3EFE" w:rsidP="006F3EFE">
            <w:pPr>
              <w:rPr>
                <w:i/>
                <w:sz w:val="26"/>
                <w:szCs w:val="26"/>
                <w:lang w:val="nl-NL"/>
              </w:rPr>
            </w:pPr>
          </w:p>
        </w:tc>
      </w:tr>
      <w:tr w:rsidR="006F3EFE" w14:paraId="3873FEC7" w14:textId="77777777" w:rsidTr="009B1CD7">
        <w:trPr>
          <w:gridAfter w:val="1"/>
          <w:wAfter w:w="8" w:type="dxa"/>
        </w:trPr>
        <w:tc>
          <w:tcPr>
            <w:tcW w:w="648" w:type="dxa"/>
          </w:tcPr>
          <w:p w14:paraId="10554B7B" w14:textId="77777777" w:rsidR="006F3EFE" w:rsidRDefault="006F3EFE" w:rsidP="009B1CD7">
            <w:pPr>
              <w:spacing w:before="40" w:after="20"/>
              <w:rPr>
                <w:sz w:val="26"/>
                <w:szCs w:val="26"/>
                <w:lang w:val="nl-NL"/>
              </w:rPr>
            </w:pPr>
          </w:p>
        </w:tc>
        <w:tc>
          <w:tcPr>
            <w:tcW w:w="2182" w:type="dxa"/>
          </w:tcPr>
          <w:p w14:paraId="333D7025" w14:textId="77777777" w:rsidR="006F3EFE" w:rsidRDefault="006F3EFE" w:rsidP="009B1CD7">
            <w:pPr>
              <w:spacing w:before="40" w:after="20"/>
              <w:rPr>
                <w:sz w:val="26"/>
                <w:szCs w:val="26"/>
                <w:lang w:val="nl-NL"/>
              </w:rPr>
            </w:pPr>
          </w:p>
        </w:tc>
        <w:tc>
          <w:tcPr>
            <w:tcW w:w="990" w:type="dxa"/>
          </w:tcPr>
          <w:p w14:paraId="570419B3" w14:textId="77777777" w:rsidR="006F3EFE" w:rsidRDefault="006F3EFE" w:rsidP="009B1CD7">
            <w:pPr>
              <w:spacing w:before="40" w:after="20"/>
              <w:rPr>
                <w:sz w:val="26"/>
                <w:szCs w:val="26"/>
                <w:lang w:val="nl-NL"/>
              </w:rPr>
            </w:pPr>
          </w:p>
        </w:tc>
        <w:tc>
          <w:tcPr>
            <w:tcW w:w="889" w:type="dxa"/>
          </w:tcPr>
          <w:p w14:paraId="535AD532" w14:textId="77777777" w:rsidR="006F3EFE" w:rsidRDefault="006F3EFE" w:rsidP="009B1CD7">
            <w:pPr>
              <w:spacing w:before="40" w:after="20"/>
              <w:rPr>
                <w:sz w:val="26"/>
                <w:szCs w:val="26"/>
                <w:lang w:val="nl-NL"/>
              </w:rPr>
            </w:pPr>
          </w:p>
        </w:tc>
        <w:tc>
          <w:tcPr>
            <w:tcW w:w="815" w:type="dxa"/>
          </w:tcPr>
          <w:p w14:paraId="5EB1D1F4" w14:textId="77777777" w:rsidR="006F3EFE" w:rsidRDefault="006F3EFE" w:rsidP="009B1CD7">
            <w:pPr>
              <w:spacing w:before="40" w:after="20"/>
              <w:rPr>
                <w:sz w:val="26"/>
                <w:szCs w:val="26"/>
                <w:lang w:val="nl-NL"/>
              </w:rPr>
            </w:pPr>
          </w:p>
        </w:tc>
        <w:tc>
          <w:tcPr>
            <w:tcW w:w="1075" w:type="dxa"/>
          </w:tcPr>
          <w:p w14:paraId="66D061F8" w14:textId="77777777" w:rsidR="006F3EFE" w:rsidRDefault="006F3EFE" w:rsidP="009B1CD7">
            <w:pPr>
              <w:spacing w:before="40" w:after="20"/>
              <w:rPr>
                <w:sz w:val="26"/>
                <w:szCs w:val="26"/>
                <w:lang w:val="nl-NL"/>
              </w:rPr>
            </w:pPr>
          </w:p>
        </w:tc>
        <w:tc>
          <w:tcPr>
            <w:tcW w:w="990" w:type="dxa"/>
            <w:gridSpan w:val="2"/>
          </w:tcPr>
          <w:p w14:paraId="634B493F" w14:textId="77777777" w:rsidR="006F3EFE" w:rsidRDefault="006F3EFE" w:rsidP="009B1CD7">
            <w:pPr>
              <w:spacing w:before="40" w:after="20"/>
              <w:rPr>
                <w:sz w:val="26"/>
                <w:szCs w:val="26"/>
                <w:lang w:val="nl-NL"/>
              </w:rPr>
            </w:pPr>
          </w:p>
        </w:tc>
        <w:tc>
          <w:tcPr>
            <w:tcW w:w="990" w:type="dxa"/>
            <w:gridSpan w:val="2"/>
          </w:tcPr>
          <w:p w14:paraId="5A45F424" w14:textId="77777777" w:rsidR="006F3EFE" w:rsidRDefault="006F3EFE" w:rsidP="006F3EFE">
            <w:pPr>
              <w:rPr>
                <w:sz w:val="26"/>
                <w:szCs w:val="26"/>
                <w:lang w:val="nl-NL"/>
              </w:rPr>
            </w:pPr>
          </w:p>
        </w:tc>
        <w:tc>
          <w:tcPr>
            <w:tcW w:w="990" w:type="dxa"/>
            <w:gridSpan w:val="2"/>
          </w:tcPr>
          <w:p w14:paraId="48B3E564" w14:textId="77777777" w:rsidR="006F3EFE" w:rsidRDefault="006F3EFE" w:rsidP="006F3EFE">
            <w:pPr>
              <w:rPr>
                <w:sz w:val="26"/>
                <w:szCs w:val="26"/>
                <w:lang w:val="nl-NL"/>
              </w:rPr>
            </w:pPr>
          </w:p>
        </w:tc>
      </w:tr>
      <w:tr w:rsidR="006F3EFE" w14:paraId="73A309C6" w14:textId="77777777" w:rsidTr="009B1CD7">
        <w:trPr>
          <w:gridAfter w:val="1"/>
          <w:wAfter w:w="8" w:type="dxa"/>
        </w:trPr>
        <w:tc>
          <w:tcPr>
            <w:tcW w:w="648" w:type="dxa"/>
          </w:tcPr>
          <w:p w14:paraId="5501DCC7" w14:textId="77777777" w:rsidR="006F3EFE" w:rsidRDefault="006F3EFE" w:rsidP="009B1CD7">
            <w:pPr>
              <w:spacing w:before="40" w:after="20"/>
              <w:rPr>
                <w:sz w:val="26"/>
                <w:szCs w:val="26"/>
                <w:lang w:val="nl-NL"/>
              </w:rPr>
            </w:pPr>
          </w:p>
        </w:tc>
        <w:tc>
          <w:tcPr>
            <w:tcW w:w="2182" w:type="dxa"/>
          </w:tcPr>
          <w:p w14:paraId="437F98E2" w14:textId="77777777" w:rsidR="006F3EFE" w:rsidRDefault="006F3EFE" w:rsidP="009B1CD7">
            <w:pPr>
              <w:spacing w:before="40" w:after="20"/>
              <w:rPr>
                <w:sz w:val="26"/>
                <w:szCs w:val="26"/>
                <w:lang w:val="nl-NL"/>
              </w:rPr>
            </w:pPr>
          </w:p>
        </w:tc>
        <w:tc>
          <w:tcPr>
            <w:tcW w:w="990" w:type="dxa"/>
          </w:tcPr>
          <w:p w14:paraId="1118E0BC" w14:textId="77777777" w:rsidR="006F3EFE" w:rsidRDefault="006F3EFE" w:rsidP="009B1CD7">
            <w:pPr>
              <w:spacing w:before="40" w:after="20"/>
              <w:rPr>
                <w:sz w:val="26"/>
                <w:szCs w:val="26"/>
                <w:lang w:val="nl-NL"/>
              </w:rPr>
            </w:pPr>
          </w:p>
        </w:tc>
        <w:tc>
          <w:tcPr>
            <w:tcW w:w="889" w:type="dxa"/>
          </w:tcPr>
          <w:p w14:paraId="02723C7B" w14:textId="77777777" w:rsidR="006F3EFE" w:rsidRDefault="006F3EFE" w:rsidP="009B1CD7">
            <w:pPr>
              <w:spacing w:before="40" w:after="20"/>
              <w:rPr>
                <w:sz w:val="26"/>
                <w:szCs w:val="26"/>
                <w:lang w:val="nl-NL"/>
              </w:rPr>
            </w:pPr>
          </w:p>
        </w:tc>
        <w:tc>
          <w:tcPr>
            <w:tcW w:w="815" w:type="dxa"/>
          </w:tcPr>
          <w:p w14:paraId="7386E64A" w14:textId="77777777" w:rsidR="006F3EFE" w:rsidRDefault="006F3EFE" w:rsidP="009B1CD7">
            <w:pPr>
              <w:spacing w:before="40" w:after="20"/>
              <w:rPr>
                <w:sz w:val="26"/>
                <w:szCs w:val="26"/>
                <w:lang w:val="nl-NL"/>
              </w:rPr>
            </w:pPr>
          </w:p>
        </w:tc>
        <w:tc>
          <w:tcPr>
            <w:tcW w:w="1075" w:type="dxa"/>
          </w:tcPr>
          <w:p w14:paraId="193D9A27" w14:textId="77777777" w:rsidR="006F3EFE" w:rsidRDefault="006F3EFE" w:rsidP="009B1CD7">
            <w:pPr>
              <w:spacing w:before="40" w:after="20"/>
              <w:rPr>
                <w:sz w:val="26"/>
                <w:szCs w:val="26"/>
                <w:lang w:val="nl-NL"/>
              </w:rPr>
            </w:pPr>
          </w:p>
        </w:tc>
        <w:tc>
          <w:tcPr>
            <w:tcW w:w="990" w:type="dxa"/>
            <w:gridSpan w:val="2"/>
          </w:tcPr>
          <w:p w14:paraId="6B4F788C" w14:textId="77777777" w:rsidR="006F3EFE" w:rsidRDefault="006F3EFE" w:rsidP="009B1CD7">
            <w:pPr>
              <w:spacing w:before="40" w:after="20"/>
              <w:rPr>
                <w:sz w:val="26"/>
                <w:szCs w:val="26"/>
                <w:lang w:val="nl-NL"/>
              </w:rPr>
            </w:pPr>
          </w:p>
        </w:tc>
        <w:tc>
          <w:tcPr>
            <w:tcW w:w="990" w:type="dxa"/>
            <w:gridSpan w:val="2"/>
          </w:tcPr>
          <w:p w14:paraId="62D07D68" w14:textId="77777777" w:rsidR="006F3EFE" w:rsidRDefault="006F3EFE" w:rsidP="006F3EFE">
            <w:pPr>
              <w:rPr>
                <w:sz w:val="26"/>
                <w:szCs w:val="26"/>
                <w:lang w:val="nl-NL"/>
              </w:rPr>
            </w:pPr>
          </w:p>
        </w:tc>
        <w:tc>
          <w:tcPr>
            <w:tcW w:w="990" w:type="dxa"/>
            <w:gridSpan w:val="2"/>
          </w:tcPr>
          <w:p w14:paraId="7367E402" w14:textId="77777777" w:rsidR="006F3EFE" w:rsidRDefault="006F3EFE" w:rsidP="006F3EFE">
            <w:pPr>
              <w:rPr>
                <w:sz w:val="26"/>
                <w:szCs w:val="26"/>
                <w:lang w:val="nl-NL"/>
              </w:rPr>
            </w:pPr>
          </w:p>
        </w:tc>
      </w:tr>
      <w:tr w:rsidR="006F3EFE" w14:paraId="6137C64E" w14:textId="77777777" w:rsidTr="009B1CD7">
        <w:trPr>
          <w:gridAfter w:val="1"/>
          <w:wAfter w:w="8" w:type="dxa"/>
        </w:trPr>
        <w:tc>
          <w:tcPr>
            <w:tcW w:w="648" w:type="dxa"/>
          </w:tcPr>
          <w:p w14:paraId="50BAE43E" w14:textId="77777777" w:rsidR="006F3EFE" w:rsidRDefault="006F3EFE" w:rsidP="009B1CD7">
            <w:pPr>
              <w:spacing w:before="40" w:after="20"/>
              <w:rPr>
                <w:sz w:val="26"/>
                <w:szCs w:val="26"/>
                <w:lang w:val="nl-NL"/>
              </w:rPr>
            </w:pPr>
          </w:p>
        </w:tc>
        <w:tc>
          <w:tcPr>
            <w:tcW w:w="2182" w:type="dxa"/>
          </w:tcPr>
          <w:p w14:paraId="2CD30D58" w14:textId="77777777" w:rsidR="006F3EFE" w:rsidRDefault="006F3EFE" w:rsidP="009B1CD7">
            <w:pPr>
              <w:spacing w:before="40" w:after="20"/>
              <w:rPr>
                <w:sz w:val="26"/>
                <w:szCs w:val="26"/>
                <w:lang w:val="nl-NL"/>
              </w:rPr>
            </w:pPr>
          </w:p>
        </w:tc>
        <w:tc>
          <w:tcPr>
            <w:tcW w:w="990" w:type="dxa"/>
          </w:tcPr>
          <w:p w14:paraId="37B3B53F" w14:textId="77777777" w:rsidR="006F3EFE" w:rsidRDefault="006F3EFE" w:rsidP="009B1CD7">
            <w:pPr>
              <w:spacing w:before="40" w:after="20"/>
              <w:rPr>
                <w:sz w:val="26"/>
                <w:szCs w:val="26"/>
                <w:lang w:val="nl-NL"/>
              </w:rPr>
            </w:pPr>
          </w:p>
        </w:tc>
        <w:tc>
          <w:tcPr>
            <w:tcW w:w="889" w:type="dxa"/>
          </w:tcPr>
          <w:p w14:paraId="043D0848" w14:textId="77777777" w:rsidR="006F3EFE" w:rsidRDefault="006F3EFE" w:rsidP="009B1CD7">
            <w:pPr>
              <w:spacing w:before="40" w:after="20"/>
              <w:rPr>
                <w:sz w:val="26"/>
                <w:szCs w:val="26"/>
                <w:lang w:val="nl-NL"/>
              </w:rPr>
            </w:pPr>
          </w:p>
        </w:tc>
        <w:tc>
          <w:tcPr>
            <w:tcW w:w="815" w:type="dxa"/>
          </w:tcPr>
          <w:p w14:paraId="34737631" w14:textId="77777777" w:rsidR="006F3EFE" w:rsidRDefault="006F3EFE" w:rsidP="009B1CD7">
            <w:pPr>
              <w:spacing w:before="40" w:after="20"/>
              <w:rPr>
                <w:sz w:val="26"/>
                <w:szCs w:val="26"/>
                <w:lang w:val="nl-NL"/>
              </w:rPr>
            </w:pPr>
          </w:p>
        </w:tc>
        <w:tc>
          <w:tcPr>
            <w:tcW w:w="1075" w:type="dxa"/>
          </w:tcPr>
          <w:p w14:paraId="4C8A0CF1" w14:textId="77777777" w:rsidR="006F3EFE" w:rsidRDefault="006F3EFE" w:rsidP="009B1CD7">
            <w:pPr>
              <w:spacing w:before="40" w:after="20"/>
              <w:rPr>
                <w:sz w:val="26"/>
                <w:szCs w:val="26"/>
                <w:lang w:val="nl-NL"/>
              </w:rPr>
            </w:pPr>
          </w:p>
        </w:tc>
        <w:tc>
          <w:tcPr>
            <w:tcW w:w="990" w:type="dxa"/>
            <w:gridSpan w:val="2"/>
          </w:tcPr>
          <w:p w14:paraId="671F5CE7" w14:textId="77777777" w:rsidR="006F3EFE" w:rsidRDefault="006F3EFE" w:rsidP="009B1CD7">
            <w:pPr>
              <w:spacing w:before="40" w:after="20"/>
              <w:rPr>
                <w:sz w:val="26"/>
                <w:szCs w:val="26"/>
                <w:lang w:val="nl-NL"/>
              </w:rPr>
            </w:pPr>
          </w:p>
        </w:tc>
        <w:tc>
          <w:tcPr>
            <w:tcW w:w="990" w:type="dxa"/>
            <w:gridSpan w:val="2"/>
          </w:tcPr>
          <w:p w14:paraId="393C0494" w14:textId="77777777" w:rsidR="006F3EFE" w:rsidRDefault="006F3EFE" w:rsidP="006F3EFE">
            <w:pPr>
              <w:rPr>
                <w:sz w:val="26"/>
                <w:szCs w:val="26"/>
                <w:lang w:val="nl-NL"/>
              </w:rPr>
            </w:pPr>
          </w:p>
        </w:tc>
        <w:tc>
          <w:tcPr>
            <w:tcW w:w="990" w:type="dxa"/>
            <w:gridSpan w:val="2"/>
          </w:tcPr>
          <w:p w14:paraId="4E886281" w14:textId="77777777" w:rsidR="006F3EFE" w:rsidRDefault="006F3EFE" w:rsidP="006F3EFE">
            <w:pPr>
              <w:rPr>
                <w:sz w:val="26"/>
                <w:szCs w:val="26"/>
                <w:lang w:val="nl-NL"/>
              </w:rPr>
            </w:pPr>
          </w:p>
        </w:tc>
      </w:tr>
      <w:tr w:rsidR="006F3EFE" w14:paraId="2DBE0735" w14:textId="77777777" w:rsidTr="009B1CD7">
        <w:trPr>
          <w:gridAfter w:val="1"/>
          <w:wAfter w:w="8" w:type="dxa"/>
        </w:trPr>
        <w:tc>
          <w:tcPr>
            <w:tcW w:w="648" w:type="dxa"/>
          </w:tcPr>
          <w:p w14:paraId="33BF7734" w14:textId="77777777" w:rsidR="006F3EFE" w:rsidRDefault="006F3EFE" w:rsidP="009B1CD7">
            <w:pPr>
              <w:spacing w:before="40" w:after="20"/>
              <w:rPr>
                <w:sz w:val="26"/>
                <w:szCs w:val="26"/>
                <w:lang w:val="nl-NL"/>
              </w:rPr>
            </w:pPr>
          </w:p>
        </w:tc>
        <w:tc>
          <w:tcPr>
            <w:tcW w:w="2182" w:type="dxa"/>
          </w:tcPr>
          <w:p w14:paraId="534CC9B3" w14:textId="77777777" w:rsidR="006F3EFE" w:rsidRDefault="006F3EFE" w:rsidP="009B1CD7">
            <w:pPr>
              <w:spacing w:before="40" w:after="20"/>
              <w:rPr>
                <w:sz w:val="26"/>
                <w:szCs w:val="26"/>
                <w:lang w:val="nl-NL"/>
              </w:rPr>
            </w:pPr>
          </w:p>
        </w:tc>
        <w:tc>
          <w:tcPr>
            <w:tcW w:w="990" w:type="dxa"/>
          </w:tcPr>
          <w:p w14:paraId="43E2C0A1" w14:textId="77777777" w:rsidR="006F3EFE" w:rsidRDefault="006F3EFE" w:rsidP="009B1CD7">
            <w:pPr>
              <w:spacing w:before="40" w:after="20"/>
              <w:rPr>
                <w:sz w:val="26"/>
                <w:szCs w:val="26"/>
                <w:lang w:val="nl-NL"/>
              </w:rPr>
            </w:pPr>
          </w:p>
        </w:tc>
        <w:tc>
          <w:tcPr>
            <w:tcW w:w="889" w:type="dxa"/>
          </w:tcPr>
          <w:p w14:paraId="6D04A9D7" w14:textId="77777777" w:rsidR="006F3EFE" w:rsidRDefault="006F3EFE" w:rsidP="009B1CD7">
            <w:pPr>
              <w:spacing w:before="40" w:after="20"/>
              <w:rPr>
                <w:sz w:val="26"/>
                <w:szCs w:val="26"/>
                <w:lang w:val="nl-NL"/>
              </w:rPr>
            </w:pPr>
          </w:p>
        </w:tc>
        <w:tc>
          <w:tcPr>
            <w:tcW w:w="815" w:type="dxa"/>
          </w:tcPr>
          <w:p w14:paraId="66F496A3" w14:textId="77777777" w:rsidR="006F3EFE" w:rsidRDefault="006F3EFE" w:rsidP="009B1CD7">
            <w:pPr>
              <w:spacing w:before="40" w:after="20"/>
              <w:rPr>
                <w:sz w:val="26"/>
                <w:szCs w:val="26"/>
                <w:lang w:val="nl-NL"/>
              </w:rPr>
            </w:pPr>
          </w:p>
        </w:tc>
        <w:tc>
          <w:tcPr>
            <w:tcW w:w="1075" w:type="dxa"/>
          </w:tcPr>
          <w:p w14:paraId="5043DD08" w14:textId="77777777" w:rsidR="006F3EFE" w:rsidRDefault="006F3EFE" w:rsidP="009B1CD7">
            <w:pPr>
              <w:spacing w:before="40" w:after="20"/>
              <w:rPr>
                <w:sz w:val="26"/>
                <w:szCs w:val="26"/>
                <w:lang w:val="nl-NL"/>
              </w:rPr>
            </w:pPr>
          </w:p>
        </w:tc>
        <w:tc>
          <w:tcPr>
            <w:tcW w:w="990" w:type="dxa"/>
            <w:gridSpan w:val="2"/>
          </w:tcPr>
          <w:p w14:paraId="5683525F" w14:textId="77777777" w:rsidR="006F3EFE" w:rsidRDefault="006F3EFE" w:rsidP="009B1CD7">
            <w:pPr>
              <w:spacing w:before="40" w:after="20"/>
              <w:rPr>
                <w:sz w:val="26"/>
                <w:szCs w:val="26"/>
                <w:lang w:val="nl-NL"/>
              </w:rPr>
            </w:pPr>
          </w:p>
        </w:tc>
        <w:tc>
          <w:tcPr>
            <w:tcW w:w="990" w:type="dxa"/>
            <w:gridSpan w:val="2"/>
          </w:tcPr>
          <w:p w14:paraId="06FBF7E2" w14:textId="77777777" w:rsidR="006F3EFE" w:rsidRDefault="006F3EFE" w:rsidP="006F3EFE">
            <w:pPr>
              <w:rPr>
                <w:sz w:val="26"/>
                <w:szCs w:val="26"/>
                <w:lang w:val="nl-NL"/>
              </w:rPr>
            </w:pPr>
          </w:p>
        </w:tc>
        <w:tc>
          <w:tcPr>
            <w:tcW w:w="990" w:type="dxa"/>
            <w:gridSpan w:val="2"/>
          </w:tcPr>
          <w:p w14:paraId="0B6145C3" w14:textId="77777777" w:rsidR="006F3EFE" w:rsidRDefault="006F3EFE" w:rsidP="006F3EFE">
            <w:pPr>
              <w:rPr>
                <w:sz w:val="26"/>
                <w:szCs w:val="26"/>
                <w:lang w:val="nl-NL"/>
              </w:rPr>
            </w:pPr>
          </w:p>
        </w:tc>
      </w:tr>
      <w:tr w:rsidR="006F3EFE" w14:paraId="42A65428" w14:textId="77777777" w:rsidTr="009B1CD7">
        <w:tc>
          <w:tcPr>
            <w:tcW w:w="648" w:type="dxa"/>
            <w:tcBorders>
              <w:right w:val="nil"/>
            </w:tcBorders>
          </w:tcPr>
          <w:p w14:paraId="6E274D06" w14:textId="77777777" w:rsidR="006F3EFE" w:rsidRDefault="006F3EFE" w:rsidP="009B1CD7">
            <w:pPr>
              <w:spacing w:before="40" w:after="20"/>
              <w:rPr>
                <w:sz w:val="26"/>
                <w:szCs w:val="26"/>
                <w:lang w:val="nl-NL"/>
              </w:rPr>
            </w:pPr>
          </w:p>
        </w:tc>
        <w:tc>
          <w:tcPr>
            <w:tcW w:w="4876" w:type="dxa"/>
            <w:gridSpan w:val="4"/>
            <w:tcBorders>
              <w:left w:val="nil"/>
            </w:tcBorders>
          </w:tcPr>
          <w:p w14:paraId="74C2D809" w14:textId="77777777" w:rsidR="006F3EFE" w:rsidRPr="00E7298C" w:rsidRDefault="006F3EFE" w:rsidP="009B1CD7">
            <w:pPr>
              <w:keepNext/>
              <w:spacing w:before="40" w:after="20"/>
              <w:outlineLvl w:val="1"/>
              <w:rPr>
                <w:b/>
                <w:bCs/>
                <w:iCs/>
                <w:sz w:val="26"/>
                <w:szCs w:val="26"/>
                <w:lang w:val="nl-NL" w:bidi="en-US"/>
              </w:rPr>
            </w:pPr>
            <w:r w:rsidRPr="00E7298C">
              <w:rPr>
                <w:b/>
                <w:bCs/>
                <w:iCs/>
                <w:sz w:val="26"/>
                <w:szCs w:val="26"/>
                <w:lang w:val="nl-NL" w:bidi="en-US"/>
              </w:rPr>
              <w:t>Cộng</w:t>
            </w:r>
          </w:p>
        </w:tc>
        <w:tc>
          <w:tcPr>
            <w:tcW w:w="1083" w:type="dxa"/>
            <w:gridSpan w:val="2"/>
          </w:tcPr>
          <w:p w14:paraId="71E6D105" w14:textId="77777777" w:rsidR="006F3EFE" w:rsidRDefault="006F3EFE" w:rsidP="009B1CD7">
            <w:pPr>
              <w:spacing w:before="40" w:after="20"/>
              <w:rPr>
                <w:sz w:val="26"/>
                <w:szCs w:val="26"/>
                <w:lang w:val="nl-NL"/>
              </w:rPr>
            </w:pPr>
          </w:p>
          <w:p w14:paraId="3EEDA17B" w14:textId="77777777" w:rsidR="006F3EFE" w:rsidRDefault="006F3EFE" w:rsidP="009B1CD7">
            <w:pPr>
              <w:spacing w:before="40" w:after="20"/>
              <w:rPr>
                <w:sz w:val="26"/>
                <w:szCs w:val="26"/>
                <w:lang w:val="nl-NL"/>
              </w:rPr>
            </w:pPr>
          </w:p>
        </w:tc>
        <w:tc>
          <w:tcPr>
            <w:tcW w:w="990" w:type="dxa"/>
            <w:gridSpan w:val="2"/>
          </w:tcPr>
          <w:p w14:paraId="3D58BE7B" w14:textId="77777777" w:rsidR="006F3EFE" w:rsidRDefault="006F3EFE" w:rsidP="006F3EFE">
            <w:pPr>
              <w:rPr>
                <w:sz w:val="26"/>
                <w:szCs w:val="26"/>
                <w:lang w:val="nl-NL"/>
              </w:rPr>
            </w:pPr>
          </w:p>
        </w:tc>
        <w:tc>
          <w:tcPr>
            <w:tcW w:w="990" w:type="dxa"/>
            <w:gridSpan w:val="2"/>
          </w:tcPr>
          <w:p w14:paraId="10904383" w14:textId="77777777" w:rsidR="006F3EFE" w:rsidRDefault="006F3EFE" w:rsidP="006F3EFE">
            <w:pPr>
              <w:rPr>
                <w:sz w:val="26"/>
                <w:szCs w:val="26"/>
                <w:lang w:val="nl-NL"/>
              </w:rPr>
            </w:pPr>
          </w:p>
        </w:tc>
        <w:tc>
          <w:tcPr>
            <w:tcW w:w="990" w:type="dxa"/>
            <w:gridSpan w:val="2"/>
          </w:tcPr>
          <w:p w14:paraId="097AAF5E" w14:textId="77777777" w:rsidR="006F3EFE" w:rsidRDefault="006F3EFE" w:rsidP="006F3EFE">
            <w:pPr>
              <w:rPr>
                <w:sz w:val="26"/>
                <w:szCs w:val="26"/>
                <w:lang w:val="nl-NL"/>
              </w:rPr>
            </w:pPr>
          </w:p>
        </w:tc>
      </w:tr>
    </w:tbl>
    <w:p w14:paraId="01F7666A" w14:textId="77777777" w:rsidR="006F3EFE" w:rsidRDefault="006F3EFE" w:rsidP="006F3EFE">
      <w:pPr>
        <w:rPr>
          <w:sz w:val="26"/>
          <w:szCs w:val="26"/>
          <w:lang w:val="nl-NL"/>
        </w:rPr>
      </w:pPr>
    </w:p>
    <w:p w14:paraId="0B20A8DC" w14:textId="77777777" w:rsidR="006F3EFE" w:rsidRDefault="006F3EFE" w:rsidP="006F3EFE">
      <w:pPr>
        <w:rPr>
          <w:sz w:val="26"/>
          <w:szCs w:val="26"/>
          <w:lang w:val="nl-NL"/>
        </w:rPr>
      </w:pPr>
    </w:p>
    <w:p w14:paraId="7EFAA3D0" w14:textId="77777777" w:rsidR="006F3EFE" w:rsidRPr="009B1CD7" w:rsidRDefault="006F3EFE" w:rsidP="009B1CD7">
      <w:pPr>
        <w:ind w:firstLine="567"/>
        <w:rPr>
          <w:b/>
          <w:sz w:val="26"/>
          <w:szCs w:val="26"/>
          <w:lang w:val="nl-NL"/>
        </w:rPr>
      </w:pPr>
      <w:r>
        <w:rPr>
          <w:sz w:val="26"/>
          <w:szCs w:val="26"/>
          <w:lang w:val="nl-NL"/>
        </w:rPr>
        <w:br w:type="page"/>
      </w:r>
      <w:r w:rsidRPr="009B1CD7">
        <w:rPr>
          <w:b/>
          <w:sz w:val="26"/>
          <w:szCs w:val="26"/>
          <w:lang w:val="nl-NL"/>
        </w:rPr>
        <w:lastRenderedPageBreak/>
        <w:t>Khoản 4. Xây dựng, sửa chữa nhỏ</w:t>
      </w:r>
    </w:p>
    <w:p w14:paraId="706B539E" w14:textId="77777777" w:rsidR="006F3EFE" w:rsidRDefault="006F3EFE" w:rsidP="006F3EFE">
      <w:pPr>
        <w:rPr>
          <w:sz w:val="26"/>
          <w:szCs w:val="26"/>
          <w:lang w:val="nl-NL"/>
        </w:rPr>
      </w:pPr>
    </w:p>
    <w:tbl>
      <w:tblPr>
        <w:tblW w:w="9558"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3960"/>
        <w:gridCol w:w="1350"/>
        <w:gridCol w:w="1380"/>
        <w:gridCol w:w="960"/>
        <w:gridCol w:w="1260"/>
      </w:tblGrid>
      <w:tr w:rsidR="006F3EFE" w14:paraId="503997CD" w14:textId="77777777" w:rsidTr="009B1CD7">
        <w:trPr>
          <w:cantSplit/>
        </w:trPr>
        <w:tc>
          <w:tcPr>
            <w:tcW w:w="648" w:type="dxa"/>
            <w:vMerge w:val="restart"/>
            <w:vAlign w:val="center"/>
          </w:tcPr>
          <w:p w14:paraId="6073C90F" w14:textId="77777777" w:rsidR="006F3EFE" w:rsidRPr="009B1CD7" w:rsidRDefault="006F3EFE" w:rsidP="006F3EFE">
            <w:pPr>
              <w:jc w:val="center"/>
              <w:rPr>
                <w:b/>
                <w:sz w:val="26"/>
                <w:szCs w:val="26"/>
                <w:lang w:val="nl-NL"/>
              </w:rPr>
            </w:pPr>
            <w:r w:rsidRPr="009B1CD7">
              <w:rPr>
                <w:b/>
                <w:sz w:val="26"/>
                <w:szCs w:val="26"/>
                <w:lang w:val="nl-NL"/>
              </w:rPr>
              <w:t>TT</w:t>
            </w:r>
          </w:p>
        </w:tc>
        <w:tc>
          <w:tcPr>
            <w:tcW w:w="3960" w:type="dxa"/>
            <w:vMerge w:val="restart"/>
            <w:vAlign w:val="center"/>
          </w:tcPr>
          <w:p w14:paraId="54F53D9B" w14:textId="77777777" w:rsidR="006F3EFE" w:rsidRPr="009B1CD7" w:rsidRDefault="006F3EFE" w:rsidP="006F3EFE">
            <w:pPr>
              <w:jc w:val="center"/>
              <w:rPr>
                <w:b/>
                <w:sz w:val="26"/>
                <w:szCs w:val="26"/>
                <w:lang w:val="nl-NL"/>
              </w:rPr>
            </w:pPr>
            <w:r w:rsidRPr="009B1CD7">
              <w:rPr>
                <w:b/>
                <w:sz w:val="26"/>
                <w:szCs w:val="26"/>
                <w:lang w:val="nl-NL"/>
              </w:rPr>
              <w:t>Nội dung</w:t>
            </w:r>
          </w:p>
        </w:tc>
        <w:tc>
          <w:tcPr>
            <w:tcW w:w="1350" w:type="dxa"/>
            <w:vMerge w:val="restart"/>
            <w:vAlign w:val="center"/>
          </w:tcPr>
          <w:p w14:paraId="5F49587F" w14:textId="77777777" w:rsidR="006F3EFE" w:rsidRPr="009B1CD7" w:rsidRDefault="006F3EFE" w:rsidP="006F3EFE">
            <w:pPr>
              <w:jc w:val="center"/>
              <w:rPr>
                <w:b/>
                <w:sz w:val="26"/>
                <w:szCs w:val="26"/>
                <w:lang w:val="nl-NL"/>
              </w:rPr>
            </w:pPr>
            <w:r w:rsidRPr="009B1CD7">
              <w:rPr>
                <w:b/>
                <w:sz w:val="26"/>
                <w:szCs w:val="26"/>
                <w:lang w:val="nl-NL"/>
              </w:rPr>
              <w:t>Kinh phí</w:t>
            </w:r>
          </w:p>
        </w:tc>
        <w:tc>
          <w:tcPr>
            <w:tcW w:w="3600" w:type="dxa"/>
            <w:gridSpan w:val="3"/>
            <w:vAlign w:val="center"/>
          </w:tcPr>
          <w:p w14:paraId="1BD4DD46" w14:textId="77777777" w:rsidR="006F3EFE" w:rsidRPr="009B1CD7" w:rsidRDefault="006F3EFE" w:rsidP="006F3EFE">
            <w:pPr>
              <w:jc w:val="center"/>
              <w:rPr>
                <w:b/>
                <w:sz w:val="26"/>
                <w:szCs w:val="26"/>
                <w:lang w:val="nl-NL"/>
              </w:rPr>
            </w:pPr>
            <w:r w:rsidRPr="009B1CD7">
              <w:rPr>
                <w:b/>
                <w:sz w:val="26"/>
                <w:szCs w:val="26"/>
                <w:lang w:val="nl-NL"/>
              </w:rPr>
              <w:t>Nguồn vốn</w:t>
            </w:r>
          </w:p>
        </w:tc>
      </w:tr>
      <w:tr w:rsidR="006F3EFE" w14:paraId="44B449C1" w14:textId="77777777" w:rsidTr="009B1CD7">
        <w:trPr>
          <w:cantSplit/>
        </w:trPr>
        <w:tc>
          <w:tcPr>
            <w:tcW w:w="648" w:type="dxa"/>
            <w:vMerge/>
            <w:vAlign w:val="center"/>
          </w:tcPr>
          <w:p w14:paraId="4C81775A" w14:textId="77777777" w:rsidR="006F3EFE" w:rsidRPr="009B1CD7" w:rsidRDefault="006F3EFE" w:rsidP="006F3EFE">
            <w:pPr>
              <w:jc w:val="center"/>
              <w:rPr>
                <w:sz w:val="26"/>
                <w:szCs w:val="26"/>
                <w:lang w:val="nl-NL"/>
              </w:rPr>
            </w:pPr>
          </w:p>
        </w:tc>
        <w:tc>
          <w:tcPr>
            <w:tcW w:w="3960" w:type="dxa"/>
            <w:vMerge/>
            <w:vAlign w:val="center"/>
          </w:tcPr>
          <w:p w14:paraId="1DCC9668" w14:textId="77777777" w:rsidR="006F3EFE" w:rsidRPr="009B1CD7" w:rsidRDefault="006F3EFE" w:rsidP="006F3EFE">
            <w:pPr>
              <w:jc w:val="center"/>
              <w:rPr>
                <w:sz w:val="26"/>
                <w:szCs w:val="26"/>
                <w:lang w:val="nl-NL"/>
              </w:rPr>
            </w:pPr>
          </w:p>
        </w:tc>
        <w:tc>
          <w:tcPr>
            <w:tcW w:w="1350" w:type="dxa"/>
            <w:vMerge/>
            <w:vAlign w:val="center"/>
          </w:tcPr>
          <w:p w14:paraId="4CB2DE09" w14:textId="77777777" w:rsidR="006F3EFE" w:rsidRPr="009B1CD7" w:rsidRDefault="006F3EFE" w:rsidP="006F3EFE">
            <w:pPr>
              <w:jc w:val="center"/>
              <w:rPr>
                <w:sz w:val="26"/>
                <w:szCs w:val="26"/>
                <w:lang w:val="nl-NL"/>
              </w:rPr>
            </w:pPr>
          </w:p>
        </w:tc>
        <w:tc>
          <w:tcPr>
            <w:tcW w:w="1380" w:type="dxa"/>
            <w:vAlign w:val="center"/>
          </w:tcPr>
          <w:p w14:paraId="08983E37" w14:textId="77777777" w:rsidR="008E645F" w:rsidRPr="009B1CD7" w:rsidRDefault="006F3EFE" w:rsidP="006F3EFE">
            <w:pPr>
              <w:jc w:val="center"/>
              <w:rPr>
                <w:b/>
                <w:sz w:val="26"/>
                <w:szCs w:val="26"/>
                <w:lang w:val="nl-NL"/>
              </w:rPr>
            </w:pPr>
            <w:r w:rsidRPr="009B1CD7">
              <w:rPr>
                <w:b/>
                <w:sz w:val="26"/>
                <w:szCs w:val="26"/>
                <w:lang w:val="nl-NL"/>
              </w:rPr>
              <w:t>NS</w:t>
            </w:r>
          </w:p>
          <w:p w14:paraId="04FCD956" w14:textId="43E83E50" w:rsidR="006F3EFE" w:rsidRPr="009B1CD7" w:rsidRDefault="006F3EFE" w:rsidP="006F3EFE">
            <w:pPr>
              <w:jc w:val="center"/>
              <w:rPr>
                <w:b/>
                <w:sz w:val="26"/>
                <w:szCs w:val="26"/>
                <w:lang w:val="nl-NL"/>
              </w:rPr>
            </w:pPr>
            <w:r w:rsidRPr="009B1CD7">
              <w:rPr>
                <w:b/>
                <w:sz w:val="26"/>
                <w:szCs w:val="26"/>
                <w:lang w:val="nl-NL"/>
              </w:rPr>
              <w:t>SNKH</w:t>
            </w:r>
            <w:r w:rsidR="008E645F" w:rsidRPr="009B1CD7">
              <w:rPr>
                <w:b/>
                <w:sz w:val="26"/>
                <w:szCs w:val="26"/>
                <w:lang w:val="nl-NL"/>
              </w:rPr>
              <w:t>*</w:t>
            </w:r>
          </w:p>
        </w:tc>
        <w:tc>
          <w:tcPr>
            <w:tcW w:w="960" w:type="dxa"/>
            <w:vAlign w:val="center"/>
          </w:tcPr>
          <w:p w14:paraId="732A7874" w14:textId="77777777" w:rsidR="006F3EFE" w:rsidRPr="009B1CD7" w:rsidRDefault="006F3EFE" w:rsidP="006F3EFE">
            <w:pPr>
              <w:jc w:val="center"/>
              <w:rPr>
                <w:b/>
                <w:sz w:val="26"/>
                <w:szCs w:val="26"/>
                <w:lang w:val="nl-NL"/>
              </w:rPr>
            </w:pPr>
            <w:r w:rsidRPr="009B1CD7">
              <w:rPr>
                <w:b/>
                <w:sz w:val="26"/>
                <w:szCs w:val="26"/>
                <w:lang w:val="nl-NL"/>
              </w:rPr>
              <w:t>Tài trợ</w:t>
            </w:r>
          </w:p>
        </w:tc>
        <w:tc>
          <w:tcPr>
            <w:tcW w:w="1260" w:type="dxa"/>
            <w:vAlign w:val="center"/>
          </w:tcPr>
          <w:p w14:paraId="3F5BED88" w14:textId="77777777" w:rsidR="006F3EFE" w:rsidRPr="009B1CD7" w:rsidRDefault="006F3EFE" w:rsidP="006F3EFE">
            <w:pPr>
              <w:jc w:val="center"/>
              <w:rPr>
                <w:b/>
                <w:sz w:val="26"/>
                <w:szCs w:val="26"/>
                <w:lang w:val="nl-NL"/>
              </w:rPr>
            </w:pPr>
            <w:r w:rsidRPr="009B1CD7">
              <w:rPr>
                <w:b/>
                <w:sz w:val="26"/>
                <w:szCs w:val="26"/>
                <w:lang w:val="nl-NL"/>
              </w:rPr>
              <w:t>Khác</w:t>
            </w:r>
          </w:p>
        </w:tc>
      </w:tr>
      <w:tr w:rsidR="006F3EFE" w:rsidRPr="00517151" w14:paraId="4CA7F657" w14:textId="77777777" w:rsidTr="009B1CD7">
        <w:tc>
          <w:tcPr>
            <w:tcW w:w="648" w:type="dxa"/>
          </w:tcPr>
          <w:p w14:paraId="537E58AA" w14:textId="77777777" w:rsidR="006F3EFE" w:rsidRPr="00E7298C" w:rsidRDefault="006F3EFE" w:rsidP="006F3EFE">
            <w:pPr>
              <w:tabs>
                <w:tab w:val="center" w:pos="4680"/>
                <w:tab w:val="right" w:pos="9360"/>
              </w:tabs>
              <w:rPr>
                <w:sz w:val="26"/>
                <w:szCs w:val="26"/>
                <w:lang w:val="nl-NL" w:bidi="en-US"/>
              </w:rPr>
            </w:pPr>
            <w:r w:rsidRPr="00E7298C">
              <w:rPr>
                <w:sz w:val="26"/>
                <w:szCs w:val="26"/>
                <w:lang w:val="nl-NL" w:bidi="en-US"/>
              </w:rPr>
              <w:t>4.1</w:t>
            </w:r>
          </w:p>
        </w:tc>
        <w:tc>
          <w:tcPr>
            <w:tcW w:w="3960" w:type="dxa"/>
          </w:tcPr>
          <w:p w14:paraId="311C4CA6" w14:textId="65316A74" w:rsidR="006F3EFE" w:rsidRDefault="006F3EFE" w:rsidP="00E7298C">
            <w:pPr>
              <w:jc w:val="both"/>
              <w:rPr>
                <w:sz w:val="26"/>
                <w:szCs w:val="26"/>
                <w:lang w:val="nl-NL"/>
              </w:rPr>
            </w:pPr>
            <w:r>
              <w:rPr>
                <w:sz w:val="26"/>
                <w:szCs w:val="26"/>
                <w:lang w:val="nl-NL"/>
              </w:rPr>
              <w:t>Chi phí xây dựng ..... m</w:t>
            </w:r>
            <w:r>
              <w:rPr>
                <w:sz w:val="26"/>
                <w:szCs w:val="26"/>
                <w:vertAlign w:val="superscript"/>
                <w:lang w:val="nl-NL"/>
              </w:rPr>
              <w:t>2</w:t>
            </w:r>
            <w:r w:rsidR="008E645F">
              <w:rPr>
                <w:sz w:val="26"/>
                <w:szCs w:val="26"/>
                <w:lang w:val="nl-NL"/>
              </w:rPr>
              <w:t xml:space="preserve">  nhà xưởng, phòng thí nghiệm</w:t>
            </w:r>
          </w:p>
        </w:tc>
        <w:tc>
          <w:tcPr>
            <w:tcW w:w="1350" w:type="dxa"/>
          </w:tcPr>
          <w:p w14:paraId="25B53C72" w14:textId="77777777" w:rsidR="006F3EFE" w:rsidRDefault="006F3EFE" w:rsidP="006F3EFE">
            <w:pPr>
              <w:rPr>
                <w:i/>
                <w:sz w:val="26"/>
                <w:szCs w:val="26"/>
                <w:lang w:val="nl-NL"/>
              </w:rPr>
            </w:pPr>
          </w:p>
        </w:tc>
        <w:tc>
          <w:tcPr>
            <w:tcW w:w="1380" w:type="dxa"/>
          </w:tcPr>
          <w:p w14:paraId="34DCA779" w14:textId="77777777" w:rsidR="006F3EFE" w:rsidRDefault="006F3EFE" w:rsidP="006F3EFE">
            <w:pPr>
              <w:rPr>
                <w:i/>
                <w:sz w:val="26"/>
                <w:szCs w:val="26"/>
                <w:lang w:val="nl-NL"/>
              </w:rPr>
            </w:pPr>
          </w:p>
        </w:tc>
        <w:tc>
          <w:tcPr>
            <w:tcW w:w="960" w:type="dxa"/>
          </w:tcPr>
          <w:p w14:paraId="1011A06E" w14:textId="77777777" w:rsidR="006F3EFE" w:rsidRDefault="006F3EFE" w:rsidP="006F3EFE">
            <w:pPr>
              <w:rPr>
                <w:i/>
                <w:sz w:val="26"/>
                <w:szCs w:val="26"/>
                <w:lang w:val="nl-NL"/>
              </w:rPr>
            </w:pPr>
          </w:p>
        </w:tc>
        <w:tc>
          <w:tcPr>
            <w:tcW w:w="1260" w:type="dxa"/>
          </w:tcPr>
          <w:p w14:paraId="0F445CC7" w14:textId="77777777" w:rsidR="006F3EFE" w:rsidRDefault="006F3EFE" w:rsidP="006F3EFE">
            <w:pPr>
              <w:rPr>
                <w:i/>
                <w:sz w:val="26"/>
                <w:szCs w:val="26"/>
                <w:lang w:val="nl-NL"/>
              </w:rPr>
            </w:pPr>
          </w:p>
        </w:tc>
      </w:tr>
      <w:tr w:rsidR="006F3EFE" w:rsidRPr="00517151" w14:paraId="4991E1BF" w14:textId="77777777" w:rsidTr="009B1CD7">
        <w:tc>
          <w:tcPr>
            <w:tcW w:w="648" w:type="dxa"/>
          </w:tcPr>
          <w:p w14:paraId="62A23C59" w14:textId="77777777" w:rsidR="006F3EFE" w:rsidRPr="00E7298C" w:rsidRDefault="006F3EFE" w:rsidP="006F3EFE">
            <w:pPr>
              <w:rPr>
                <w:sz w:val="26"/>
                <w:szCs w:val="26"/>
                <w:lang w:val="nl-NL"/>
              </w:rPr>
            </w:pPr>
            <w:r w:rsidRPr="00E7298C">
              <w:rPr>
                <w:sz w:val="26"/>
                <w:szCs w:val="26"/>
                <w:lang w:val="nl-NL"/>
              </w:rPr>
              <w:t>4.2</w:t>
            </w:r>
          </w:p>
        </w:tc>
        <w:tc>
          <w:tcPr>
            <w:tcW w:w="3960" w:type="dxa"/>
          </w:tcPr>
          <w:p w14:paraId="04F20CE2" w14:textId="443BD21B" w:rsidR="006F3EFE" w:rsidRDefault="006F3EFE" w:rsidP="00E7298C">
            <w:pPr>
              <w:jc w:val="both"/>
              <w:rPr>
                <w:sz w:val="26"/>
                <w:szCs w:val="26"/>
                <w:lang w:val="nl-NL"/>
              </w:rPr>
            </w:pPr>
            <w:r>
              <w:rPr>
                <w:sz w:val="26"/>
                <w:szCs w:val="26"/>
                <w:lang w:val="nl-NL"/>
              </w:rPr>
              <w:t>Chi phí sửa chữa ..... m</w:t>
            </w:r>
            <w:r>
              <w:rPr>
                <w:sz w:val="26"/>
                <w:szCs w:val="26"/>
                <w:vertAlign w:val="superscript"/>
                <w:lang w:val="nl-NL"/>
              </w:rPr>
              <w:t>2</w:t>
            </w:r>
            <w:r w:rsidR="008E645F">
              <w:rPr>
                <w:sz w:val="26"/>
                <w:szCs w:val="26"/>
                <w:lang w:val="nl-NL"/>
              </w:rPr>
              <w:t xml:space="preserve">  nhà xưởng, phòng thí nghiệm</w:t>
            </w:r>
          </w:p>
        </w:tc>
        <w:tc>
          <w:tcPr>
            <w:tcW w:w="1350" w:type="dxa"/>
          </w:tcPr>
          <w:p w14:paraId="54E4F8D1" w14:textId="77777777" w:rsidR="006F3EFE" w:rsidRDefault="006F3EFE" w:rsidP="006F3EFE">
            <w:pPr>
              <w:rPr>
                <w:sz w:val="26"/>
                <w:szCs w:val="26"/>
                <w:lang w:val="nl-NL"/>
              </w:rPr>
            </w:pPr>
          </w:p>
        </w:tc>
        <w:tc>
          <w:tcPr>
            <w:tcW w:w="1380" w:type="dxa"/>
          </w:tcPr>
          <w:p w14:paraId="6F2A4509" w14:textId="77777777" w:rsidR="006F3EFE" w:rsidRDefault="006F3EFE" w:rsidP="006F3EFE">
            <w:pPr>
              <w:rPr>
                <w:sz w:val="26"/>
                <w:szCs w:val="26"/>
                <w:lang w:val="nl-NL"/>
              </w:rPr>
            </w:pPr>
          </w:p>
        </w:tc>
        <w:tc>
          <w:tcPr>
            <w:tcW w:w="960" w:type="dxa"/>
          </w:tcPr>
          <w:p w14:paraId="43A765AD" w14:textId="77777777" w:rsidR="006F3EFE" w:rsidRDefault="006F3EFE" w:rsidP="006F3EFE">
            <w:pPr>
              <w:rPr>
                <w:sz w:val="26"/>
                <w:szCs w:val="26"/>
                <w:lang w:val="nl-NL"/>
              </w:rPr>
            </w:pPr>
          </w:p>
        </w:tc>
        <w:tc>
          <w:tcPr>
            <w:tcW w:w="1260" w:type="dxa"/>
          </w:tcPr>
          <w:p w14:paraId="07F47DFC" w14:textId="77777777" w:rsidR="006F3EFE" w:rsidRDefault="006F3EFE" w:rsidP="006F3EFE">
            <w:pPr>
              <w:rPr>
                <w:sz w:val="26"/>
                <w:szCs w:val="26"/>
                <w:lang w:val="nl-NL"/>
              </w:rPr>
            </w:pPr>
          </w:p>
        </w:tc>
      </w:tr>
      <w:tr w:rsidR="006F3EFE" w:rsidRPr="00517151" w14:paraId="1E29851F" w14:textId="77777777" w:rsidTr="009B1CD7">
        <w:tc>
          <w:tcPr>
            <w:tcW w:w="648" w:type="dxa"/>
          </w:tcPr>
          <w:p w14:paraId="7C8E34E0" w14:textId="77777777" w:rsidR="006F3EFE" w:rsidRPr="00E7298C" w:rsidRDefault="006F3EFE" w:rsidP="006F3EFE">
            <w:pPr>
              <w:rPr>
                <w:sz w:val="26"/>
                <w:szCs w:val="26"/>
                <w:lang w:val="nl-NL"/>
              </w:rPr>
            </w:pPr>
          </w:p>
          <w:p w14:paraId="768F6311" w14:textId="77777777" w:rsidR="006F3EFE" w:rsidRPr="00E7298C" w:rsidRDefault="006F3EFE" w:rsidP="006F3EFE">
            <w:pPr>
              <w:rPr>
                <w:sz w:val="26"/>
                <w:szCs w:val="26"/>
                <w:lang w:val="nl-NL"/>
              </w:rPr>
            </w:pPr>
            <w:r w:rsidRPr="00E7298C">
              <w:rPr>
                <w:sz w:val="26"/>
                <w:szCs w:val="26"/>
                <w:lang w:val="nl-NL"/>
              </w:rPr>
              <w:t>4.3</w:t>
            </w:r>
          </w:p>
        </w:tc>
        <w:tc>
          <w:tcPr>
            <w:tcW w:w="3960" w:type="dxa"/>
          </w:tcPr>
          <w:p w14:paraId="75D88061" w14:textId="77777777" w:rsidR="006F3EFE" w:rsidRDefault="006F3EFE" w:rsidP="00E7298C">
            <w:pPr>
              <w:jc w:val="both"/>
              <w:rPr>
                <w:sz w:val="26"/>
                <w:szCs w:val="26"/>
                <w:lang w:val="nl-NL"/>
              </w:rPr>
            </w:pPr>
            <w:r>
              <w:rPr>
                <w:sz w:val="26"/>
                <w:szCs w:val="26"/>
                <w:lang w:val="nl-NL"/>
              </w:rPr>
              <w:t>Chi phí lắp đặt hệ thống điện, hệ thống nước</w:t>
            </w:r>
          </w:p>
        </w:tc>
        <w:tc>
          <w:tcPr>
            <w:tcW w:w="1350" w:type="dxa"/>
          </w:tcPr>
          <w:p w14:paraId="0DC1F729" w14:textId="77777777" w:rsidR="006F3EFE" w:rsidRDefault="006F3EFE" w:rsidP="006F3EFE">
            <w:pPr>
              <w:rPr>
                <w:sz w:val="26"/>
                <w:szCs w:val="26"/>
                <w:lang w:val="nl-NL"/>
              </w:rPr>
            </w:pPr>
          </w:p>
        </w:tc>
        <w:tc>
          <w:tcPr>
            <w:tcW w:w="1380" w:type="dxa"/>
          </w:tcPr>
          <w:p w14:paraId="6533A55A" w14:textId="77777777" w:rsidR="006F3EFE" w:rsidRDefault="006F3EFE" w:rsidP="006F3EFE">
            <w:pPr>
              <w:rPr>
                <w:sz w:val="26"/>
                <w:szCs w:val="26"/>
                <w:lang w:val="nl-NL"/>
              </w:rPr>
            </w:pPr>
          </w:p>
        </w:tc>
        <w:tc>
          <w:tcPr>
            <w:tcW w:w="960" w:type="dxa"/>
          </w:tcPr>
          <w:p w14:paraId="095B5626" w14:textId="77777777" w:rsidR="006F3EFE" w:rsidRDefault="006F3EFE" w:rsidP="006F3EFE">
            <w:pPr>
              <w:rPr>
                <w:sz w:val="26"/>
                <w:szCs w:val="26"/>
                <w:lang w:val="nl-NL"/>
              </w:rPr>
            </w:pPr>
          </w:p>
        </w:tc>
        <w:tc>
          <w:tcPr>
            <w:tcW w:w="1260" w:type="dxa"/>
          </w:tcPr>
          <w:p w14:paraId="1004AB3A" w14:textId="77777777" w:rsidR="006F3EFE" w:rsidRDefault="006F3EFE" w:rsidP="006F3EFE">
            <w:pPr>
              <w:rPr>
                <w:sz w:val="26"/>
                <w:szCs w:val="26"/>
                <w:lang w:val="nl-NL"/>
              </w:rPr>
            </w:pPr>
          </w:p>
        </w:tc>
      </w:tr>
      <w:tr w:rsidR="006F3EFE" w14:paraId="7D395B46" w14:textId="77777777" w:rsidTr="009B1CD7">
        <w:tc>
          <w:tcPr>
            <w:tcW w:w="648" w:type="dxa"/>
          </w:tcPr>
          <w:p w14:paraId="39E4C0D1" w14:textId="77777777" w:rsidR="006F3EFE" w:rsidRPr="00E7298C" w:rsidRDefault="006F3EFE" w:rsidP="006F3EFE">
            <w:pPr>
              <w:rPr>
                <w:sz w:val="26"/>
                <w:szCs w:val="26"/>
                <w:lang w:val="nl-NL"/>
              </w:rPr>
            </w:pPr>
            <w:r w:rsidRPr="00E7298C">
              <w:rPr>
                <w:sz w:val="26"/>
                <w:szCs w:val="26"/>
                <w:lang w:val="nl-NL"/>
              </w:rPr>
              <w:t>4.4</w:t>
            </w:r>
          </w:p>
        </w:tc>
        <w:tc>
          <w:tcPr>
            <w:tcW w:w="3960" w:type="dxa"/>
          </w:tcPr>
          <w:p w14:paraId="17C5E181" w14:textId="77777777" w:rsidR="006F3EFE" w:rsidRDefault="006F3EFE" w:rsidP="00E7298C">
            <w:pPr>
              <w:jc w:val="both"/>
              <w:rPr>
                <w:sz w:val="26"/>
                <w:szCs w:val="26"/>
                <w:lang w:val="nl-NL"/>
              </w:rPr>
            </w:pPr>
            <w:r>
              <w:rPr>
                <w:sz w:val="26"/>
                <w:szCs w:val="26"/>
                <w:lang w:val="nl-NL"/>
              </w:rPr>
              <w:t>Chi phí khác</w:t>
            </w:r>
          </w:p>
        </w:tc>
        <w:tc>
          <w:tcPr>
            <w:tcW w:w="1350" w:type="dxa"/>
          </w:tcPr>
          <w:p w14:paraId="1D68C198" w14:textId="77777777" w:rsidR="006F3EFE" w:rsidRDefault="006F3EFE" w:rsidP="006F3EFE">
            <w:pPr>
              <w:rPr>
                <w:sz w:val="26"/>
                <w:szCs w:val="26"/>
                <w:lang w:val="nl-NL"/>
              </w:rPr>
            </w:pPr>
          </w:p>
        </w:tc>
        <w:tc>
          <w:tcPr>
            <w:tcW w:w="1380" w:type="dxa"/>
          </w:tcPr>
          <w:p w14:paraId="56D7B2BE" w14:textId="77777777" w:rsidR="006F3EFE" w:rsidRDefault="006F3EFE" w:rsidP="006F3EFE">
            <w:pPr>
              <w:rPr>
                <w:sz w:val="26"/>
                <w:szCs w:val="26"/>
                <w:lang w:val="nl-NL"/>
              </w:rPr>
            </w:pPr>
          </w:p>
        </w:tc>
        <w:tc>
          <w:tcPr>
            <w:tcW w:w="960" w:type="dxa"/>
          </w:tcPr>
          <w:p w14:paraId="2BF10AA7" w14:textId="77777777" w:rsidR="006F3EFE" w:rsidRDefault="006F3EFE" w:rsidP="006F3EFE">
            <w:pPr>
              <w:rPr>
                <w:sz w:val="26"/>
                <w:szCs w:val="26"/>
                <w:lang w:val="nl-NL"/>
              </w:rPr>
            </w:pPr>
          </w:p>
        </w:tc>
        <w:tc>
          <w:tcPr>
            <w:tcW w:w="1260" w:type="dxa"/>
          </w:tcPr>
          <w:p w14:paraId="59326429" w14:textId="77777777" w:rsidR="006F3EFE" w:rsidRDefault="006F3EFE" w:rsidP="006F3EFE">
            <w:pPr>
              <w:rPr>
                <w:sz w:val="26"/>
                <w:szCs w:val="26"/>
                <w:lang w:val="nl-NL"/>
              </w:rPr>
            </w:pPr>
          </w:p>
        </w:tc>
      </w:tr>
      <w:tr w:rsidR="006F3EFE" w14:paraId="3DBF9C78" w14:textId="77777777" w:rsidTr="009B1CD7">
        <w:tc>
          <w:tcPr>
            <w:tcW w:w="648" w:type="dxa"/>
          </w:tcPr>
          <w:p w14:paraId="1C6F793A" w14:textId="77777777" w:rsidR="006F3EFE" w:rsidRDefault="006F3EFE" w:rsidP="006F3EFE">
            <w:pPr>
              <w:rPr>
                <w:sz w:val="26"/>
                <w:szCs w:val="26"/>
                <w:lang w:val="nl-NL"/>
              </w:rPr>
            </w:pPr>
          </w:p>
        </w:tc>
        <w:tc>
          <w:tcPr>
            <w:tcW w:w="3960" w:type="dxa"/>
          </w:tcPr>
          <w:p w14:paraId="7B8A7604" w14:textId="77777777" w:rsidR="006F3EFE" w:rsidRDefault="006F3EFE" w:rsidP="006F3EFE">
            <w:pPr>
              <w:rPr>
                <w:sz w:val="26"/>
                <w:szCs w:val="26"/>
                <w:lang w:val="nl-NL"/>
              </w:rPr>
            </w:pPr>
          </w:p>
        </w:tc>
        <w:tc>
          <w:tcPr>
            <w:tcW w:w="1350" w:type="dxa"/>
          </w:tcPr>
          <w:p w14:paraId="09DE7064" w14:textId="77777777" w:rsidR="006F3EFE" w:rsidRDefault="006F3EFE" w:rsidP="006F3EFE">
            <w:pPr>
              <w:rPr>
                <w:sz w:val="26"/>
                <w:szCs w:val="26"/>
                <w:lang w:val="nl-NL"/>
              </w:rPr>
            </w:pPr>
          </w:p>
        </w:tc>
        <w:tc>
          <w:tcPr>
            <w:tcW w:w="1380" w:type="dxa"/>
          </w:tcPr>
          <w:p w14:paraId="358A6666" w14:textId="77777777" w:rsidR="006F3EFE" w:rsidRDefault="006F3EFE" w:rsidP="006F3EFE">
            <w:pPr>
              <w:rPr>
                <w:sz w:val="26"/>
                <w:szCs w:val="26"/>
                <w:lang w:val="nl-NL"/>
              </w:rPr>
            </w:pPr>
          </w:p>
        </w:tc>
        <w:tc>
          <w:tcPr>
            <w:tcW w:w="960" w:type="dxa"/>
          </w:tcPr>
          <w:p w14:paraId="19872821" w14:textId="77777777" w:rsidR="006F3EFE" w:rsidRDefault="006F3EFE" w:rsidP="006F3EFE">
            <w:pPr>
              <w:rPr>
                <w:sz w:val="26"/>
                <w:szCs w:val="26"/>
                <w:lang w:val="nl-NL"/>
              </w:rPr>
            </w:pPr>
          </w:p>
        </w:tc>
        <w:tc>
          <w:tcPr>
            <w:tcW w:w="1260" w:type="dxa"/>
          </w:tcPr>
          <w:p w14:paraId="711B41FE" w14:textId="77777777" w:rsidR="006F3EFE" w:rsidRDefault="006F3EFE" w:rsidP="006F3EFE">
            <w:pPr>
              <w:rPr>
                <w:sz w:val="26"/>
                <w:szCs w:val="26"/>
                <w:lang w:val="nl-NL"/>
              </w:rPr>
            </w:pPr>
          </w:p>
        </w:tc>
      </w:tr>
      <w:tr w:rsidR="006F3EFE" w14:paraId="568D679B" w14:textId="77777777" w:rsidTr="009B1CD7">
        <w:tc>
          <w:tcPr>
            <w:tcW w:w="648" w:type="dxa"/>
          </w:tcPr>
          <w:p w14:paraId="7AE27059" w14:textId="77777777" w:rsidR="006F3EFE" w:rsidRDefault="006F3EFE" w:rsidP="006F3EFE">
            <w:pPr>
              <w:rPr>
                <w:b/>
                <w:i/>
                <w:sz w:val="26"/>
                <w:szCs w:val="26"/>
                <w:lang w:val="nl-NL"/>
              </w:rPr>
            </w:pPr>
          </w:p>
        </w:tc>
        <w:tc>
          <w:tcPr>
            <w:tcW w:w="3960" w:type="dxa"/>
          </w:tcPr>
          <w:p w14:paraId="5BFCEE7B" w14:textId="77777777" w:rsidR="006F3EFE" w:rsidRPr="00E7298C" w:rsidRDefault="006F3EFE" w:rsidP="006F3EFE">
            <w:pPr>
              <w:rPr>
                <w:b/>
                <w:sz w:val="26"/>
                <w:szCs w:val="26"/>
                <w:lang w:val="nl-NL"/>
              </w:rPr>
            </w:pPr>
            <w:r w:rsidRPr="00E7298C">
              <w:rPr>
                <w:b/>
                <w:sz w:val="26"/>
                <w:szCs w:val="26"/>
                <w:lang w:val="nl-NL"/>
              </w:rPr>
              <w:t>Cộng</w:t>
            </w:r>
          </w:p>
        </w:tc>
        <w:tc>
          <w:tcPr>
            <w:tcW w:w="1350" w:type="dxa"/>
          </w:tcPr>
          <w:p w14:paraId="1155D11C" w14:textId="77777777" w:rsidR="006F3EFE" w:rsidRDefault="006F3EFE" w:rsidP="006F3EFE">
            <w:pPr>
              <w:rPr>
                <w:b/>
                <w:i/>
                <w:sz w:val="26"/>
                <w:szCs w:val="26"/>
                <w:lang w:val="nl-NL"/>
              </w:rPr>
            </w:pPr>
          </w:p>
        </w:tc>
        <w:tc>
          <w:tcPr>
            <w:tcW w:w="1380" w:type="dxa"/>
          </w:tcPr>
          <w:p w14:paraId="2443CC48" w14:textId="77777777" w:rsidR="006F3EFE" w:rsidRDefault="006F3EFE" w:rsidP="006F3EFE">
            <w:pPr>
              <w:rPr>
                <w:b/>
                <w:i/>
                <w:sz w:val="26"/>
                <w:szCs w:val="26"/>
                <w:lang w:val="nl-NL"/>
              </w:rPr>
            </w:pPr>
          </w:p>
        </w:tc>
        <w:tc>
          <w:tcPr>
            <w:tcW w:w="960" w:type="dxa"/>
          </w:tcPr>
          <w:p w14:paraId="5800A6F8" w14:textId="77777777" w:rsidR="006F3EFE" w:rsidRDefault="006F3EFE" w:rsidP="006F3EFE">
            <w:pPr>
              <w:rPr>
                <w:b/>
                <w:i/>
                <w:sz w:val="26"/>
                <w:szCs w:val="26"/>
                <w:lang w:val="nl-NL"/>
              </w:rPr>
            </w:pPr>
          </w:p>
        </w:tc>
        <w:tc>
          <w:tcPr>
            <w:tcW w:w="1260" w:type="dxa"/>
          </w:tcPr>
          <w:p w14:paraId="2C125681" w14:textId="77777777" w:rsidR="006F3EFE" w:rsidRDefault="006F3EFE" w:rsidP="006F3EFE">
            <w:pPr>
              <w:rPr>
                <w:b/>
                <w:i/>
                <w:sz w:val="26"/>
                <w:szCs w:val="26"/>
                <w:lang w:val="nl-NL"/>
              </w:rPr>
            </w:pPr>
          </w:p>
        </w:tc>
      </w:tr>
    </w:tbl>
    <w:p w14:paraId="09CC8FDC" w14:textId="77777777" w:rsidR="006F3EFE" w:rsidRPr="009B1CD7" w:rsidRDefault="006F3EFE" w:rsidP="006F3EFE">
      <w:pPr>
        <w:rPr>
          <w:sz w:val="18"/>
          <w:szCs w:val="26"/>
          <w:lang w:val="nl-NL"/>
        </w:rPr>
      </w:pPr>
    </w:p>
    <w:p w14:paraId="07B7A9A4" w14:textId="77777777" w:rsidR="006F3EFE" w:rsidRPr="009B1CD7" w:rsidRDefault="006F3EFE" w:rsidP="009B1CD7">
      <w:pPr>
        <w:ind w:firstLine="567"/>
        <w:rPr>
          <w:b/>
          <w:sz w:val="26"/>
          <w:szCs w:val="26"/>
          <w:lang w:val="nl-NL"/>
        </w:rPr>
      </w:pPr>
      <w:r w:rsidRPr="009B1CD7">
        <w:rPr>
          <w:b/>
          <w:sz w:val="26"/>
          <w:szCs w:val="26"/>
          <w:lang w:val="nl-NL"/>
        </w:rPr>
        <w:t>Khoản 5. Chi khác</w:t>
      </w:r>
    </w:p>
    <w:p w14:paraId="2BF3AD54" w14:textId="77777777" w:rsidR="006F3EFE" w:rsidRPr="009B1CD7" w:rsidRDefault="006F3EFE" w:rsidP="006F3EFE">
      <w:pPr>
        <w:rPr>
          <w:b/>
          <w:i/>
          <w:sz w:val="20"/>
          <w:szCs w:val="26"/>
          <w:lang w:val="nl-NL"/>
        </w:rPr>
      </w:pPr>
    </w:p>
    <w:tbl>
      <w:tblPr>
        <w:tblW w:w="9558"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3960"/>
        <w:gridCol w:w="1350"/>
        <w:gridCol w:w="1380"/>
        <w:gridCol w:w="960"/>
        <w:gridCol w:w="1260"/>
      </w:tblGrid>
      <w:tr w:rsidR="006F3EFE" w14:paraId="4E9AF760" w14:textId="77777777" w:rsidTr="009B1CD7">
        <w:trPr>
          <w:cantSplit/>
        </w:trPr>
        <w:tc>
          <w:tcPr>
            <w:tcW w:w="648" w:type="dxa"/>
            <w:vMerge w:val="restart"/>
            <w:vAlign w:val="center"/>
          </w:tcPr>
          <w:p w14:paraId="3E4D448F" w14:textId="77777777" w:rsidR="006F3EFE" w:rsidRPr="009B1CD7" w:rsidRDefault="006F3EFE" w:rsidP="006F3EFE">
            <w:pPr>
              <w:jc w:val="center"/>
              <w:rPr>
                <w:b/>
                <w:sz w:val="26"/>
                <w:szCs w:val="26"/>
                <w:lang w:val="nl-NL"/>
              </w:rPr>
            </w:pPr>
            <w:r w:rsidRPr="009B1CD7">
              <w:rPr>
                <w:b/>
                <w:sz w:val="26"/>
                <w:szCs w:val="26"/>
                <w:lang w:val="nl-NL"/>
              </w:rPr>
              <w:t>TT</w:t>
            </w:r>
          </w:p>
        </w:tc>
        <w:tc>
          <w:tcPr>
            <w:tcW w:w="3960" w:type="dxa"/>
            <w:vMerge w:val="restart"/>
            <w:vAlign w:val="center"/>
          </w:tcPr>
          <w:p w14:paraId="354C0202" w14:textId="77777777" w:rsidR="006F3EFE" w:rsidRPr="009B1CD7" w:rsidRDefault="006F3EFE" w:rsidP="006F3EFE">
            <w:pPr>
              <w:jc w:val="center"/>
              <w:rPr>
                <w:b/>
                <w:sz w:val="26"/>
                <w:szCs w:val="26"/>
                <w:lang w:val="nl-NL"/>
              </w:rPr>
            </w:pPr>
            <w:r w:rsidRPr="009B1CD7">
              <w:rPr>
                <w:b/>
                <w:sz w:val="26"/>
                <w:szCs w:val="26"/>
                <w:lang w:val="nl-NL"/>
              </w:rPr>
              <w:t>Nội dung</w:t>
            </w:r>
          </w:p>
        </w:tc>
        <w:tc>
          <w:tcPr>
            <w:tcW w:w="1350" w:type="dxa"/>
            <w:vMerge w:val="restart"/>
            <w:vAlign w:val="center"/>
          </w:tcPr>
          <w:p w14:paraId="3FF5DB52" w14:textId="77777777" w:rsidR="006F3EFE" w:rsidRPr="009B1CD7" w:rsidRDefault="006F3EFE" w:rsidP="006F3EFE">
            <w:pPr>
              <w:jc w:val="center"/>
              <w:rPr>
                <w:b/>
                <w:sz w:val="26"/>
                <w:szCs w:val="26"/>
                <w:lang w:val="nl-NL"/>
              </w:rPr>
            </w:pPr>
            <w:r w:rsidRPr="009B1CD7">
              <w:rPr>
                <w:b/>
                <w:sz w:val="26"/>
                <w:szCs w:val="26"/>
                <w:lang w:val="nl-NL"/>
              </w:rPr>
              <w:t>Kinh phí</w:t>
            </w:r>
          </w:p>
        </w:tc>
        <w:tc>
          <w:tcPr>
            <w:tcW w:w="3600" w:type="dxa"/>
            <w:gridSpan w:val="3"/>
            <w:vAlign w:val="center"/>
          </w:tcPr>
          <w:p w14:paraId="55EBB566" w14:textId="77777777" w:rsidR="006F3EFE" w:rsidRPr="009B1CD7" w:rsidRDefault="006F3EFE" w:rsidP="006F3EFE">
            <w:pPr>
              <w:jc w:val="center"/>
              <w:rPr>
                <w:b/>
                <w:sz w:val="26"/>
                <w:szCs w:val="26"/>
                <w:lang w:val="nl-NL"/>
              </w:rPr>
            </w:pPr>
            <w:r w:rsidRPr="009B1CD7">
              <w:rPr>
                <w:b/>
                <w:sz w:val="26"/>
                <w:szCs w:val="26"/>
                <w:lang w:val="nl-NL"/>
              </w:rPr>
              <w:t>Nguồn vốn</w:t>
            </w:r>
          </w:p>
        </w:tc>
      </w:tr>
      <w:tr w:rsidR="006F3EFE" w14:paraId="74642A45" w14:textId="77777777" w:rsidTr="009B1CD7">
        <w:trPr>
          <w:cantSplit/>
        </w:trPr>
        <w:tc>
          <w:tcPr>
            <w:tcW w:w="648" w:type="dxa"/>
            <w:vMerge/>
            <w:vAlign w:val="center"/>
          </w:tcPr>
          <w:p w14:paraId="2A10F83D" w14:textId="77777777" w:rsidR="006F3EFE" w:rsidRPr="009B1CD7" w:rsidRDefault="006F3EFE" w:rsidP="006F3EFE">
            <w:pPr>
              <w:jc w:val="center"/>
              <w:rPr>
                <w:sz w:val="26"/>
                <w:szCs w:val="26"/>
                <w:lang w:val="nl-NL"/>
              </w:rPr>
            </w:pPr>
          </w:p>
        </w:tc>
        <w:tc>
          <w:tcPr>
            <w:tcW w:w="3960" w:type="dxa"/>
            <w:vMerge/>
            <w:vAlign w:val="center"/>
          </w:tcPr>
          <w:p w14:paraId="6810183F" w14:textId="77777777" w:rsidR="006F3EFE" w:rsidRPr="009B1CD7" w:rsidRDefault="006F3EFE" w:rsidP="006F3EFE">
            <w:pPr>
              <w:jc w:val="center"/>
              <w:rPr>
                <w:sz w:val="26"/>
                <w:szCs w:val="26"/>
                <w:lang w:val="nl-NL"/>
              </w:rPr>
            </w:pPr>
          </w:p>
        </w:tc>
        <w:tc>
          <w:tcPr>
            <w:tcW w:w="1350" w:type="dxa"/>
            <w:vMerge/>
            <w:vAlign w:val="center"/>
          </w:tcPr>
          <w:p w14:paraId="4C7F0BCB" w14:textId="77777777" w:rsidR="006F3EFE" w:rsidRPr="009B1CD7" w:rsidRDefault="006F3EFE" w:rsidP="006F3EFE">
            <w:pPr>
              <w:jc w:val="center"/>
              <w:rPr>
                <w:sz w:val="26"/>
                <w:szCs w:val="26"/>
                <w:lang w:val="nl-NL"/>
              </w:rPr>
            </w:pPr>
          </w:p>
        </w:tc>
        <w:tc>
          <w:tcPr>
            <w:tcW w:w="1380" w:type="dxa"/>
            <w:vAlign w:val="center"/>
          </w:tcPr>
          <w:p w14:paraId="0AEE5F9A" w14:textId="77777777" w:rsidR="008E645F" w:rsidRPr="009B1CD7" w:rsidRDefault="006F3EFE" w:rsidP="006F3EFE">
            <w:pPr>
              <w:jc w:val="center"/>
              <w:rPr>
                <w:b/>
                <w:sz w:val="26"/>
                <w:szCs w:val="26"/>
                <w:lang w:val="nl-NL"/>
              </w:rPr>
            </w:pPr>
            <w:r w:rsidRPr="009B1CD7">
              <w:rPr>
                <w:b/>
                <w:sz w:val="26"/>
                <w:szCs w:val="26"/>
                <w:lang w:val="nl-NL"/>
              </w:rPr>
              <w:t>NS</w:t>
            </w:r>
          </w:p>
          <w:p w14:paraId="40F43B98" w14:textId="45DED228" w:rsidR="006F3EFE" w:rsidRPr="009B1CD7" w:rsidRDefault="006F3EFE" w:rsidP="006F3EFE">
            <w:pPr>
              <w:jc w:val="center"/>
              <w:rPr>
                <w:b/>
                <w:sz w:val="26"/>
                <w:szCs w:val="26"/>
                <w:lang w:val="nl-NL"/>
              </w:rPr>
            </w:pPr>
            <w:r w:rsidRPr="009B1CD7">
              <w:rPr>
                <w:b/>
                <w:sz w:val="26"/>
                <w:szCs w:val="26"/>
                <w:lang w:val="nl-NL"/>
              </w:rPr>
              <w:t>SNKH</w:t>
            </w:r>
            <w:r w:rsidR="008E645F" w:rsidRPr="009B1CD7">
              <w:rPr>
                <w:b/>
                <w:sz w:val="26"/>
                <w:szCs w:val="26"/>
                <w:lang w:val="nl-NL"/>
              </w:rPr>
              <w:t>*</w:t>
            </w:r>
          </w:p>
        </w:tc>
        <w:tc>
          <w:tcPr>
            <w:tcW w:w="960" w:type="dxa"/>
            <w:vAlign w:val="center"/>
          </w:tcPr>
          <w:p w14:paraId="749F0FAE" w14:textId="77777777" w:rsidR="006F3EFE" w:rsidRPr="009B1CD7" w:rsidRDefault="006F3EFE" w:rsidP="006F3EFE">
            <w:pPr>
              <w:jc w:val="center"/>
              <w:rPr>
                <w:b/>
                <w:sz w:val="26"/>
                <w:szCs w:val="26"/>
                <w:lang w:val="nl-NL"/>
              </w:rPr>
            </w:pPr>
            <w:r w:rsidRPr="009B1CD7">
              <w:rPr>
                <w:b/>
                <w:sz w:val="26"/>
                <w:szCs w:val="26"/>
                <w:lang w:val="nl-NL"/>
              </w:rPr>
              <w:t>Tài trợ</w:t>
            </w:r>
          </w:p>
        </w:tc>
        <w:tc>
          <w:tcPr>
            <w:tcW w:w="1260" w:type="dxa"/>
            <w:vAlign w:val="center"/>
          </w:tcPr>
          <w:p w14:paraId="152981C5" w14:textId="77777777" w:rsidR="006F3EFE" w:rsidRPr="009B1CD7" w:rsidRDefault="006F3EFE" w:rsidP="006F3EFE">
            <w:pPr>
              <w:jc w:val="center"/>
              <w:rPr>
                <w:b/>
                <w:sz w:val="26"/>
                <w:szCs w:val="26"/>
                <w:lang w:val="nl-NL"/>
              </w:rPr>
            </w:pPr>
            <w:r w:rsidRPr="009B1CD7">
              <w:rPr>
                <w:b/>
                <w:sz w:val="26"/>
                <w:szCs w:val="26"/>
                <w:lang w:val="nl-NL"/>
              </w:rPr>
              <w:t>Khác</w:t>
            </w:r>
          </w:p>
        </w:tc>
      </w:tr>
      <w:tr w:rsidR="006F3EFE" w14:paraId="2A422C70" w14:textId="77777777" w:rsidTr="009B1CD7">
        <w:tc>
          <w:tcPr>
            <w:tcW w:w="648" w:type="dxa"/>
          </w:tcPr>
          <w:p w14:paraId="41B692C0" w14:textId="77777777" w:rsidR="006F3EFE" w:rsidRPr="009B1CD7" w:rsidRDefault="006F3EFE" w:rsidP="006F3EFE">
            <w:pPr>
              <w:rPr>
                <w:sz w:val="26"/>
                <w:szCs w:val="26"/>
                <w:lang w:val="nl-NL"/>
              </w:rPr>
            </w:pPr>
            <w:r w:rsidRPr="009B1CD7">
              <w:rPr>
                <w:sz w:val="26"/>
                <w:szCs w:val="26"/>
                <w:lang w:val="nl-NL"/>
              </w:rPr>
              <w:t>5.1</w:t>
            </w:r>
          </w:p>
        </w:tc>
        <w:tc>
          <w:tcPr>
            <w:tcW w:w="3960" w:type="dxa"/>
          </w:tcPr>
          <w:p w14:paraId="1428A8FE" w14:textId="77777777" w:rsidR="006F3EFE" w:rsidRPr="009B1CD7" w:rsidRDefault="006F3EFE" w:rsidP="006F3EFE">
            <w:pPr>
              <w:rPr>
                <w:sz w:val="26"/>
                <w:szCs w:val="26"/>
                <w:lang w:val="nl-NL"/>
              </w:rPr>
            </w:pPr>
            <w:r w:rsidRPr="009B1CD7">
              <w:rPr>
                <w:sz w:val="26"/>
                <w:szCs w:val="26"/>
                <w:lang w:val="nl-NL"/>
              </w:rPr>
              <w:t xml:space="preserve">Công tác phí </w:t>
            </w:r>
          </w:p>
        </w:tc>
        <w:tc>
          <w:tcPr>
            <w:tcW w:w="1350" w:type="dxa"/>
          </w:tcPr>
          <w:p w14:paraId="76E7D88F" w14:textId="77777777" w:rsidR="006F3EFE" w:rsidRDefault="006F3EFE" w:rsidP="006F3EFE">
            <w:pPr>
              <w:rPr>
                <w:i/>
                <w:sz w:val="26"/>
                <w:szCs w:val="26"/>
                <w:lang w:val="nl-NL"/>
              </w:rPr>
            </w:pPr>
          </w:p>
        </w:tc>
        <w:tc>
          <w:tcPr>
            <w:tcW w:w="1380" w:type="dxa"/>
          </w:tcPr>
          <w:p w14:paraId="376BE04F" w14:textId="77777777" w:rsidR="006F3EFE" w:rsidRDefault="006F3EFE" w:rsidP="006F3EFE">
            <w:pPr>
              <w:rPr>
                <w:i/>
                <w:sz w:val="26"/>
                <w:szCs w:val="26"/>
                <w:lang w:val="nl-NL"/>
              </w:rPr>
            </w:pPr>
          </w:p>
        </w:tc>
        <w:tc>
          <w:tcPr>
            <w:tcW w:w="960" w:type="dxa"/>
          </w:tcPr>
          <w:p w14:paraId="40890201" w14:textId="77777777" w:rsidR="006F3EFE" w:rsidRDefault="006F3EFE" w:rsidP="006F3EFE">
            <w:pPr>
              <w:rPr>
                <w:i/>
                <w:sz w:val="26"/>
                <w:szCs w:val="26"/>
                <w:lang w:val="nl-NL"/>
              </w:rPr>
            </w:pPr>
          </w:p>
        </w:tc>
        <w:tc>
          <w:tcPr>
            <w:tcW w:w="1260" w:type="dxa"/>
          </w:tcPr>
          <w:p w14:paraId="631EA8E4" w14:textId="77777777" w:rsidR="006F3EFE" w:rsidRDefault="006F3EFE" w:rsidP="006F3EFE">
            <w:pPr>
              <w:rPr>
                <w:i/>
                <w:sz w:val="26"/>
                <w:szCs w:val="26"/>
                <w:lang w:val="nl-NL"/>
              </w:rPr>
            </w:pPr>
          </w:p>
        </w:tc>
      </w:tr>
      <w:tr w:rsidR="006F3EFE" w14:paraId="3DBA63E8" w14:textId="77777777" w:rsidTr="009B1CD7">
        <w:tc>
          <w:tcPr>
            <w:tcW w:w="648" w:type="dxa"/>
          </w:tcPr>
          <w:p w14:paraId="47AF96F5" w14:textId="77777777" w:rsidR="006F3EFE" w:rsidRPr="009B1CD7" w:rsidRDefault="006F3EFE" w:rsidP="006F3EFE">
            <w:pPr>
              <w:rPr>
                <w:sz w:val="26"/>
                <w:szCs w:val="26"/>
                <w:lang w:val="nl-NL"/>
              </w:rPr>
            </w:pPr>
          </w:p>
        </w:tc>
        <w:tc>
          <w:tcPr>
            <w:tcW w:w="3960" w:type="dxa"/>
          </w:tcPr>
          <w:p w14:paraId="363F1FC7" w14:textId="77777777" w:rsidR="006F3EFE" w:rsidRPr="009B1CD7" w:rsidRDefault="006F3EFE" w:rsidP="006F3EFE">
            <w:pPr>
              <w:rPr>
                <w:sz w:val="26"/>
                <w:szCs w:val="26"/>
                <w:lang w:val="nl-NL"/>
              </w:rPr>
            </w:pPr>
          </w:p>
        </w:tc>
        <w:tc>
          <w:tcPr>
            <w:tcW w:w="1350" w:type="dxa"/>
          </w:tcPr>
          <w:p w14:paraId="2EB2E8EA" w14:textId="77777777" w:rsidR="006F3EFE" w:rsidRDefault="006F3EFE" w:rsidP="006F3EFE">
            <w:pPr>
              <w:rPr>
                <w:sz w:val="26"/>
                <w:szCs w:val="26"/>
                <w:lang w:val="nl-NL"/>
              </w:rPr>
            </w:pPr>
          </w:p>
        </w:tc>
        <w:tc>
          <w:tcPr>
            <w:tcW w:w="1380" w:type="dxa"/>
          </w:tcPr>
          <w:p w14:paraId="209E27C2" w14:textId="77777777" w:rsidR="006F3EFE" w:rsidRDefault="006F3EFE" w:rsidP="006F3EFE">
            <w:pPr>
              <w:rPr>
                <w:sz w:val="26"/>
                <w:szCs w:val="26"/>
                <w:lang w:val="nl-NL"/>
              </w:rPr>
            </w:pPr>
          </w:p>
        </w:tc>
        <w:tc>
          <w:tcPr>
            <w:tcW w:w="960" w:type="dxa"/>
          </w:tcPr>
          <w:p w14:paraId="6E6813A4" w14:textId="77777777" w:rsidR="006F3EFE" w:rsidRDefault="006F3EFE" w:rsidP="006F3EFE">
            <w:pPr>
              <w:rPr>
                <w:sz w:val="26"/>
                <w:szCs w:val="26"/>
                <w:lang w:val="nl-NL"/>
              </w:rPr>
            </w:pPr>
          </w:p>
        </w:tc>
        <w:tc>
          <w:tcPr>
            <w:tcW w:w="1260" w:type="dxa"/>
          </w:tcPr>
          <w:p w14:paraId="29C67670" w14:textId="77777777" w:rsidR="006F3EFE" w:rsidRDefault="006F3EFE" w:rsidP="006F3EFE">
            <w:pPr>
              <w:rPr>
                <w:sz w:val="26"/>
                <w:szCs w:val="26"/>
                <w:lang w:val="nl-NL"/>
              </w:rPr>
            </w:pPr>
          </w:p>
        </w:tc>
      </w:tr>
      <w:tr w:rsidR="006F3EFE" w14:paraId="5F9AF942" w14:textId="77777777" w:rsidTr="009B1CD7">
        <w:tc>
          <w:tcPr>
            <w:tcW w:w="648" w:type="dxa"/>
          </w:tcPr>
          <w:p w14:paraId="32977E1E" w14:textId="77777777" w:rsidR="006F3EFE" w:rsidRPr="009B1CD7" w:rsidRDefault="006F3EFE" w:rsidP="006F3EFE">
            <w:pPr>
              <w:rPr>
                <w:sz w:val="26"/>
                <w:szCs w:val="26"/>
                <w:lang w:val="nl-NL"/>
              </w:rPr>
            </w:pPr>
          </w:p>
        </w:tc>
        <w:tc>
          <w:tcPr>
            <w:tcW w:w="3960" w:type="dxa"/>
          </w:tcPr>
          <w:p w14:paraId="78CE1FA2" w14:textId="77777777" w:rsidR="006F3EFE" w:rsidRPr="009B1CD7" w:rsidRDefault="006F3EFE" w:rsidP="006F3EFE">
            <w:pPr>
              <w:rPr>
                <w:sz w:val="26"/>
                <w:szCs w:val="26"/>
                <w:lang w:val="nl-NL"/>
              </w:rPr>
            </w:pPr>
          </w:p>
        </w:tc>
        <w:tc>
          <w:tcPr>
            <w:tcW w:w="1350" w:type="dxa"/>
          </w:tcPr>
          <w:p w14:paraId="16A088C8" w14:textId="77777777" w:rsidR="006F3EFE" w:rsidRDefault="006F3EFE" w:rsidP="006F3EFE">
            <w:pPr>
              <w:rPr>
                <w:sz w:val="26"/>
                <w:szCs w:val="26"/>
                <w:lang w:val="nl-NL"/>
              </w:rPr>
            </w:pPr>
          </w:p>
        </w:tc>
        <w:tc>
          <w:tcPr>
            <w:tcW w:w="1380" w:type="dxa"/>
          </w:tcPr>
          <w:p w14:paraId="27AC2F1C" w14:textId="77777777" w:rsidR="006F3EFE" w:rsidRDefault="006F3EFE" w:rsidP="006F3EFE">
            <w:pPr>
              <w:rPr>
                <w:sz w:val="26"/>
                <w:szCs w:val="26"/>
                <w:lang w:val="nl-NL"/>
              </w:rPr>
            </w:pPr>
          </w:p>
        </w:tc>
        <w:tc>
          <w:tcPr>
            <w:tcW w:w="960" w:type="dxa"/>
          </w:tcPr>
          <w:p w14:paraId="1397FF78" w14:textId="77777777" w:rsidR="006F3EFE" w:rsidRDefault="006F3EFE" w:rsidP="006F3EFE">
            <w:pPr>
              <w:rPr>
                <w:sz w:val="26"/>
                <w:szCs w:val="26"/>
                <w:lang w:val="nl-NL"/>
              </w:rPr>
            </w:pPr>
          </w:p>
        </w:tc>
        <w:tc>
          <w:tcPr>
            <w:tcW w:w="1260" w:type="dxa"/>
          </w:tcPr>
          <w:p w14:paraId="49305E35" w14:textId="77777777" w:rsidR="006F3EFE" w:rsidRDefault="006F3EFE" w:rsidP="006F3EFE">
            <w:pPr>
              <w:rPr>
                <w:sz w:val="26"/>
                <w:szCs w:val="26"/>
                <w:lang w:val="nl-NL"/>
              </w:rPr>
            </w:pPr>
          </w:p>
        </w:tc>
      </w:tr>
      <w:tr w:rsidR="006F3EFE" w14:paraId="5BB8FD24" w14:textId="77777777" w:rsidTr="009B1CD7">
        <w:tc>
          <w:tcPr>
            <w:tcW w:w="648" w:type="dxa"/>
          </w:tcPr>
          <w:p w14:paraId="5759494B" w14:textId="77777777" w:rsidR="006F3EFE" w:rsidRPr="009B1CD7" w:rsidRDefault="006F3EFE" w:rsidP="006F3EFE">
            <w:pPr>
              <w:rPr>
                <w:sz w:val="26"/>
                <w:szCs w:val="26"/>
                <w:lang w:val="nl-NL"/>
              </w:rPr>
            </w:pPr>
            <w:r w:rsidRPr="009B1CD7">
              <w:rPr>
                <w:sz w:val="26"/>
                <w:szCs w:val="26"/>
                <w:lang w:val="nl-NL"/>
              </w:rPr>
              <w:t>5.2</w:t>
            </w:r>
          </w:p>
        </w:tc>
        <w:tc>
          <w:tcPr>
            <w:tcW w:w="3960" w:type="dxa"/>
          </w:tcPr>
          <w:p w14:paraId="175DA6CD" w14:textId="77777777" w:rsidR="006F3EFE" w:rsidRPr="009B1CD7" w:rsidRDefault="006F3EFE" w:rsidP="006F3EFE">
            <w:pPr>
              <w:rPr>
                <w:sz w:val="26"/>
                <w:szCs w:val="26"/>
                <w:lang w:val="nl-NL"/>
              </w:rPr>
            </w:pPr>
            <w:r w:rsidRPr="009B1CD7">
              <w:rPr>
                <w:sz w:val="26"/>
                <w:szCs w:val="26"/>
                <w:lang w:val="nl-NL"/>
              </w:rPr>
              <w:t xml:space="preserve">Quản lý cơ sở </w:t>
            </w:r>
          </w:p>
        </w:tc>
        <w:tc>
          <w:tcPr>
            <w:tcW w:w="1350" w:type="dxa"/>
          </w:tcPr>
          <w:p w14:paraId="7ED4D72B" w14:textId="77777777" w:rsidR="006F3EFE" w:rsidRDefault="006F3EFE" w:rsidP="006F3EFE">
            <w:pPr>
              <w:rPr>
                <w:i/>
                <w:sz w:val="26"/>
                <w:szCs w:val="26"/>
                <w:lang w:val="nl-NL"/>
              </w:rPr>
            </w:pPr>
          </w:p>
        </w:tc>
        <w:tc>
          <w:tcPr>
            <w:tcW w:w="1380" w:type="dxa"/>
          </w:tcPr>
          <w:p w14:paraId="464F7E83" w14:textId="77777777" w:rsidR="006F3EFE" w:rsidRDefault="006F3EFE" w:rsidP="006F3EFE">
            <w:pPr>
              <w:rPr>
                <w:i/>
                <w:sz w:val="26"/>
                <w:szCs w:val="26"/>
                <w:lang w:val="nl-NL"/>
              </w:rPr>
            </w:pPr>
          </w:p>
        </w:tc>
        <w:tc>
          <w:tcPr>
            <w:tcW w:w="960" w:type="dxa"/>
          </w:tcPr>
          <w:p w14:paraId="72B54506" w14:textId="77777777" w:rsidR="006F3EFE" w:rsidRDefault="006F3EFE" w:rsidP="006F3EFE">
            <w:pPr>
              <w:rPr>
                <w:i/>
                <w:sz w:val="26"/>
                <w:szCs w:val="26"/>
                <w:lang w:val="nl-NL"/>
              </w:rPr>
            </w:pPr>
          </w:p>
        </w:tc>
        <w:tc>
          <w:tcPr>
            <w:tcW w:w="1260" w:type="dxa"/>
          </w:tcPr>
          <w:p w14:paraId="2F25E46D" w14:textId="77777777" w:rsidR="006F3EFE" w:rsidRDefault="006F3EFE" w:rsidP="006F3EFE">
            <w:pPr>
              <w:rPr>
                <w:i/>
                <w:sz w:val="26"/>
                <w:szCs w:val="26"/>
                <w:lang w:val="nl-NL"/>
              </w:rPr>
            </w:pPr>
          </w:p>
        </w:tc>
      </w:tr>
      <w:tr w:rsidR="006F3EFE" w14:paraId="3D7C245B" w14:textId="77777777" w:rsidTr="009B1CD7">
        <w:tc>
          <w:tcPr>
            <w:tcW w:w="648" w:type="dxa"/>
          </w:tcPr>
          <w:p w14:paraId="62D43C39" w14:textId="77777777" w:rsidR="006F3EFE" w:rsidRPr="009B1CD7" w:rsidRDefault="006F3EFE" w:rsidP="006F3EFE">
            <w:pPr>
              <w:rPr>
                <w:sz w:val="26"/>
                <w:szCs w:val="26"/>
                <w:lang w:val="nl-NL"/>
              </w:rPr>
            </w:pPr>
          </w:p>
        </w:tc>
        <w:tc>
          <w:tcPr>
            <w:tcW w:w="3960" w:type="dxa"/>
          </w:tcPr>
          <w:p w14:paraId="03173100" w14:textId="77777777" w:rsidR="006F3EFE" w:rsidRPr="009B1CD7" w:rsidRDefault="006F3EFE" w:rsidP="006F3EFE">
            <w:pPr>
              <w:rPr>
                <w:sz w:val="26"/>
                <w:szCs w:val="26"/>
                <w:lang w:val="nl-NL"/>
              </w:rPr>
            </w:pPr>
          </w:p>
        </w:tc>
        <w:tc>
          <w:tcPr>
            <w:tcW w:w="1350" w:type="dxa"/>
          </w:tcPr>
          <w:p w14:paraId="2BBF7BC2" w14:textId="77777777" w:rsidR="006F3EFE" w:rsidRDefault="006F3EFE" w:rsidP="006F3EFE">
            <w:pPr>
              <w:rPr>
                <w:sz w:val="26"/>
                <w:szCs w:val="26"/>
                <w:lang w:val="nl-NL"/>
              </w:rPr>
            </w:pPr>
          </w:p>
        </w:tc>
        <w:tc>
          <w:tcPr>
            <w:tcW w:w="1380" w:type="dxa"/>
          </w:tcPr>
          <w:p w14:paraId="6BFB8224" w14:textId="77777777" w:rsidR="006F3EFE" w:rsidRDefault="006F3EFE" w:rsidP="006F3EFE">
            <w:pPr>
              <w:rPr>
                <w:sz w:val="26"/>
                <w:szCs w:val="26"/>
                <w:lang w:val="nl-NL"/>
              </w:rPr>
            </w:pPr>
          </w:p>
        </w:tc>
        <w:tc>
          <w:tcPr>
            <w:tcW w:w="960" w:type="dxa"/>
          </w:tcPr>
          <w:p w14:paraId="2ABC868E" w14:textId="77777777" w:rsidR="006F3EFE" w:rsidRDefault="006F3EFE" w:rsidP="006F3EFE">
            <w:pPr>
              <w:rPr>
                <w:sz w:val="26"/>
                <w:szCs w:val="26"/>
                <w:lang w:val="nl-NL"/>
              </w:rPr>
            </w:pPr>
          </w:p>
        </w:tc>
        <w:tc>
          <w:tcPr>
            <w:tcW w:w="1260" w:type="dxa"/>
          </w:tcPr>
          <w:p w14:paraId="1D82C995" w14:textId="77777777" w:rsidR="006F3EFE" w:rsidRDefault="006F3EFE" w:rsidP="006F3EFE">
            <w:pPr>
              <w:rPr>
                <w:sz w:val="26"/>
                <w:szCs w:val="26"/>
                <w:lang w:val="nl-NL"/>
              </w:rPr>
            </w:pPr>
          </w:p>
        </w:tc>
      </w:tr>
      <w:tr w:rsidR="006F3EFE" w:rsidRPr="00517151" w14:paraId="15A2C7A3" w14:textId="77777777" w:rsidTr="009B1CD7">
        <w:tc>
          <w:tcPr>
            <w:tcW w:w="648" w:type="dxa"/>
          </w:tcPr>
          <w:p w14:paraId="5E8B9EFC" w14:textId="77777777" w:rsidR="006F3EFE" w:rsidRPr="009B1CD7" w:rsidRDefault="006F3EFE" w:rsidP="006F3EFE">
            <w:pPr>
              <w:rPr>
                <w:sz w:val="26"/>
                <w:szCs w:val="26"/>
                <w:lang w:val="nl-NL"/>
              </w:rPr>
            </w:pPr>
            <w:r w:rsidRPr="009B1CD7">
              <w:rPr>
                <w:sz w:val="26"/>
                <w:szCs w:val="26"/>
                <w:lang w:val="nl-NL"/>
              </w:rPr>
              <w:t>5.3</w:t>
            </w:r>
          </w:p>
        </w:tc>
        <w:tc>
          <w:tcPr>
            <w:tcW w:w="3960" w:type="dxa"/>
          </w:tcPr>
          <w:p w14:paraId="30B2E2E8" w14:textId="39D09030" w:rsidR="006F3EFE" w:rsidRPr="009B1CD7" w:rsidRDefault="006F3EFE" w:rsidP="006F3EFE">
            <w:pPr>
              <w:rPr>
                <w:sz w:val="26"/>
                <w:szCs w:val="26"/>
                <w:lang w:val="nl-NL"/>
              </w:rPr>
            </w:pPr>
            <w:r w:rsidRPr="009B1CD7">
              <w:rPr>
                <w:sz w:val="26"/>
                <w:szCs w:val="26"/>
                <w:lang w:val="nl-NL"/>
              </w:rPr>
              <w:t>Chi phí đánh giá, kiểm tra, nghiệm thu</w:t>
            </w:r>
          </w:p>
        </w:tc>
        <w:tc>
          <w:tcPr>
            <w:tcW w:w="1350" w:type="dxa"/>
          </w:tcPr>
          <w:p w14:paraId="59B7A636" w14:textId="77777777" w:rsidR="006F3EFE" w:rsidRDefault="006F3EFE" w:rsidP="006F3EFE">
            <w:pPr>
              <w:rPr>
                <w:i/>
                <w:sz w:val="26"/>
                <w:szCs w:val="26"/>
                <w:lang w:val="nl-NL"/>
              </w:rPr>
            </w:pPr>
          </w:p>
        </w:tc>
        <w:tc>
          <w:tcPr>
            <w:tcW w:w="1380" w:type="dxa"/>
          </w:tcPr>
          <w:p w14:paraId="75704DD7" w14:textId="77777777" w:rsidR="006F3EFE" w:rsidRDefault="006F3EFE" w:rsidP="006F3EFE">
            <w:pPr>
              <w:rPr>
                <w:i/>
                <w:sz w:val="26"/>
                <w:szCs w:val="26"/>
                <w:lang w:val="nl-NL"/>
              </w:rPr>
            </w:pPr>
          </w:p>
        </w:tc>
        <w:tc>
          <w:tcPr>
            <w:tcW w:w="960" w:type="dxa"/>
          </w:tcPr>
          <w:p w14:paraId="70672458" w14:textId="77777777" w:rsidR="006F3EFE" w:rsidRDefault="006F3EFE" w:rsidP="006F3EFE">
            <w:pPr>
              <w:rPr>
                <w:i/>
                <w:sz w:val="26"/>
                <w:szCs w:val="26"/>
                <w:lang w:val="nl-NL"/>
              </w:rPr>
            </w:pPr>
          </w:p>
        </w:tc>
        <w:tc>
          <w:tcPr>
            <w:tcW w:w="1260" w:type="dxa"/>
          </w:tcPr>
          <w:p w14:paraId="3FEA2BE5" w14:textId="77777777" w:rsidR="006F3EFE" w:rsidRDefault="006F3EFE" w:rsidP="006F3EFE">
            <w:pPr>
              <w:rPr>
                <w:i/>
                <w:sz w:val="26"/>
                <w:szCs w:val="26"/>
                <w:lang w:val="nl-NL"/>
              </w:rPr>
            </w:pPr>
          </w:p>
        </w:tc>
      </w:tr>
      <w:tr w:rsidR="006F3EFE" w14:paraId="34F6E449" w14:textId="77777777" w:rsidTr="009B1CD7">
        <w:tc>
          <w:tcPr>
            <w:tcW w:w="648" w:type="dxa"/>
          </w:tcPr>
          <w:p w14:paraId="20D16AB8" w14:textId="77777777" w:rsidR="006F3EFE" w:rsidRDefault="006F3EFE" w:rsidP="006F3EFE">
            <w:pPr>
              <w:rPr>
                <w:sz w:val="26"/>
                <w:szCs w:val="26"/>
                <w:lang w:val="nl-NL"/>
              </w:rPr>
            </w:pPr>
          </w:p>
        </w:tc>
        <w:tc>
          <w:tcPr>
            <w:tcW w:w="3960" w:type="dxa"/>
          </w:tcPr>
          <w:p w14:paraId="1CF7D8A8" w14:textId="77777777" w:rsidR="006F3EFE" w:rsidRDefault="006F3EFE" w:rsidP="006F3EFE">
            <w:pPr>
              <w:rPr>
                <w:sz w:val="26"/>
                <w:szCs w:val="26"/>
                <w:lang w:val="nl-NL"/>
              </w:rPr>
            </w:pPr>
            <w:r>
              <w:rPr>
                <w:sz w:val="26"/>
                <w:szCs w:val="26"/>
                <w:lang w:val="nl-NL"/>
              </w:rPr>
              <w:t>- Chi phí thẩm định</w:t>
            </w:r>
          </w:p>
        </w:tc>
        <w:tc>
          <w:tcPr>
            <w:tcW w:w="1350" w:type="dxa"/>
          </w:tcPr>
          <w:p w14:paraId="6B3F6744" w14:textId="77777777" w:rsidR="006F3EFE" w:rsidRDefault="006F3EFE" w:rsidP="006F3EFE">
            <w:pPr>
              <w:rPr>
                <w:sz w:val="26"/>
                <w:szCs w:val="26"/>
                <w:lang w:val="nl-NL"/>
              </w:rPr>
            </w:pPr>
          </w:p>
        </w:tc>
        <w:tc>
          <w:tcPr>
            <w:tcW w:w="1380" w:type="dxa"/>
          </w:tcPr>
          <w:p w14:paraId="7A698B6B" w14:textId="77777777" w:rsidR="006F3EFE" w:rsidRDefault="006F3EFE" w:rsidP="006F3EFE">
            <w:pPr>
              <w:rPr>
                <w:sz w:val="26"/>
                <w:szCs w:val="26"/>
                <w:lang w:val="nl-NL"/>
              </w:rPr>
            </w:pPr>
          </w:p>
        </w:tc>
        <w:tc>
          <w:tcPr>
            <w:tcW w:w="960" w:type="dxa"/>
          </w:tcPr>
          <w:p w14:paraId="3E16817B" w14:textId="77777777" w:rsidR="006F3EFE" w:rsidRDefault="006F3EFE" w:rsidP="006F3EFE">
            <w:pPr>
              <w:rPr>
                <w:sz w:val="26"/>
                <w:szCs w:val="26"/>
                <w:lang w:val="nl-NL"/>
              </w:rPr>
            </w:pPr>
          </w:p>
        </w:tc>
        <w:tc>
          <w:tcPr>
            <w:tcW w:w="1260" w:type="dxa"/>
          </w:tcPr>
          <w:p w14:paraId="00721E09" w14:textId="77777777" w:rsidR="006F3EFE" w:rsidRDefault="006F3EFE" w:rsidP="006F3EFE">
            <w:pPr>
              <w:rPr>
                <w:sz w:val="26"/>
                <w:szCs w:val="26"/>
                <w:lang w:val="nl-NL"/>
              </w:rPr>
            </w:pPr>
          </w:p>
        </w:tc>
      </w:tr>
      <w:tr w:rsidR="006F3EFE" w:rsidRPr="00517151" w14:paraId="36BD43AF" w14:textId="77777777" w:rsidTr="009B1CD7">
        <w:tc>
          <w:tcPr>
            <w:tcW w:w="648" w:type="dxa"/>
          </w:tcPr>
          <w:p w14:paraId="7EA09404" w14:textId="77777777" w:rsidR="006F3EFE" w:rsidRDefault="006F3EFE" w:rsidP="006F3EFE">
            <w:pPr>
              <w:rPr>
                <w:sz w:val="26"/>
                <w:szCs w:val="26"/>
                <w:lang w:val="nl-NL"/>
              </w:rPr>
            </w:pPr>
          </w:p>
        </w:tc>
        <w:tc>
          <w:tcPr>
            <w:tcW w:w="3960" w:type="dxa"/>
          </w:tcPr>
          <w:p w14:paraId="715B5E71" w14:textId="77777777" w:rsidR="006F3EFE" w:rsidRDefault="006F3EFE" w:rsidP="006F3EFE">
            <w:pPr>
              <w:rPr>
                <w:sz w:val="26"/>
                <w:szCs w:val="26"/>
                <w:lang w:val="nl-NL"/>
              </w:rPr>
            </w:pPr>
            <w:r>
              <w:rPr>
                <w:sz w:val="26"/>
                <w:szCs w:val="26"/>
                <w:lang w:val="nl-NL"/>
              </w:rPr>
              <w:t>- Chi phí xét duyệt hồ sơ</w:t>
            </w:r>
          </w:p>
        </w:tc>
        <w:tc>
          <w:tcPr>
            <w:tcW w:w="1350" w:type="dxa"/>
          </w:tcPr>
          <w:p w14:paraId="5942F662" w14:textId="77777777" w:rsidR="006F3EFE" w:rsidRDefault="006F3EFE" w:rsidP="006F3EFE">
            <w:pPr>
              <w:rPr>
                <w:sz w:val="26"/>
                <w:szCs w:val="26"/>
                <w:lang w:val="nl-NL"/>
              </w:rPr>
            </w:pPr>
          </w:p>
        </w:tc>
        <w:tc>
          <w:tcPr>
            <w:tcW w:w="1380" w:type="dxa"/>
          </w:tcPr>
          <w:p w14:paraId="78F2E5A4" w14:textId="77777777" w:rsidR="006F3EFE" w:rsidRDefault="006F3EFE" w:rsidP="006F3EFE">
            <w:pPr>
              <w:rPr>
                <w:sz w:val="26"/>
                <w:szCs w:val="26"/>
                <w:lang w:val="nl-NL"/>
              </w:rPr>
            </w:pPr>
          </w:p>
        </w:tc>
        <w:tc>
          <w:tcPr>
            <w:tcW w:w="960" w:type="dxa"/>
          </w:tcPr>
          <w:p w14:paraId="1960AED4" w14:textId="77777777" w:rsidR="006F3EFE" w:rsidRDefault="006F3EFE" w:rsidP="006F3EFE">
            <w:pPr>
              <w:rPr>
                <w:sz w:val="26"/>
                <w:szCs w:val="26"/>
                <w:lang w:val="nl-NL"/>
              </w:rPr>
            </w:pPr>
          </w:p>
        </w:tc>
        <w:tc>
          <w:tcPr>
            <w:tcW w:w="1260" w:type="dxa"/>
          </w:tcPr>
          <w:p w14:paraId="2D1FC45F" w14:textId="77777777" w:rsidR="006F3EFE" w:rsidRDefault="006F3EFE" w:rsidP="006F3EFE">
            <w:pPr>
              <w:rPr>
                <w:sz w:val="26"/>
                <w:szCs w:val="26"/>
                <w:lang w:val="nl-NL"/>
              </w:rPr>
            </w:pPr>
          </w:p>
        </w:tc>
      </w:tr>
      <w:tr w:rsidR="006F3EFE" w14:paraId="43423ED6" w14:textId="77777777" w:rsidTr="009B1CD7">
        <w:tc>
          <w:tcPr>
            <w:tcW w:w="648" w:type="dxa"/>
          </w:tcPr>
          <w:p w14:paraId="15DA5BE1" w14:textId="77777777" w:rsidR="006F3EFE" w:rsidRDefault="006F3EFE" w:rsidP="006F3EFE">
            <w:pPr>
              <w:rPr>
                <w:sz w:val="26"/>
                <w:szCs w:val="26"/>
                <w:lang w:val="nl-NL"/>
              </w:rPr>
            </w:pPr>
          </w:p>
        </w:tc>
        <w:tc>
          <w:tcPr>
            <w:tcW w:w="3960" w:type="dxa"/>
          </w:tcPr>
          <w:p w14:paraId="75038F44" w14:textId="77777777" w:rsidR="006F3EFE" w:rsidRDefault="006F3EFE" w:rsidP="006F3EFE">
            <w:pPr>
              <w:rPr>
                <w:sz w:val="26"/>
                <w:szCs w:val="26"/>
                <w:lang w:val="nl-NL"/>
              </w:rPr>
            </w:pPr>
            <w:r>
              <w:rPr>
                <w:sz w:val="26"/>
                <w:szCs w:val="26"/>
                <w:lang w:val="nl-NL"/>
              </w:rPr>
              <w:t>- Chi phí giám sát</w:t>
            </w:r>
          </w:p>
        </w:tc>
        <w:tc>
          <w:tcPr>
            <w:tcW w:w="1350" w:type="dxa"/>
          </w:tcPr>
          <w:p w14:paraId="249C1D50" w14:textId="77777777" w:rsidR="006F3EFE" w:rsidRDefault="006F3EFE" w:rsidP="006F3EFE">
            <w:pPr>
              <w:rPr>
                <w:sz w:val="26"/>
                <w:szCs w:val="26"/>
                <w:lang w:val="nl-NL"/>
              </w:rPr>
            </w:pPr>
          </w:p>
        </w:tc>
        <w:tc>
          <w:tcPr>
            <w:tcW w:w="1380" w:type="dxa"/>
          </w:tcPr>
          <w:p w14:paraId="141D5869" w14:textId="77777777" w:rsidR="006F3EFE" w:rsidRDefault="006F3EFE" w:rsidP="006F3EFE">
            <w:pPr>
              <w:rPr>
                <w:sz w:val="26"/>
                <w:szCs w:val="26"/>
                <w:lang w:val="nl-NL"/>
              </w:rPr>
            </w:pPr>
          </w:p>
        </w:tc>
        <w:tc>
          <w:tcPr>
            <w:tcW w:w="960" w:type="dxa"/>
          </w:tcPr>
          <w:p w14:paraId="44D57F86" w14:textId="77777777" w:rsidR="006F3EFE" w:rsidRDefault="006F3EFE" w:rsidP="006F3EFE">
            <w:pPr>
              <w:rPr>
                <w:sz w:val="26"/>
                <w:szCs w:val="26"/>
                <w:lang w:val="nl-NL"/>
              </w:rPr>
            </w:pPr>
          </w:p>
        </w:tc>
        <w:tc>
          <w:tcPr>
            <w:tcW w:w="1260" w:type="dxa"/>
          </w:tcPr>
          <w:p w14:paraId="4D8A072E" w14:textId="77777777" w:rsidR="006F3EFE" w:rsidRDefault="006F3EFE" w:rsidP="006F3EFE">
            <w:pPr>
              <w:rPr>
                <w:sz w:val="26"/>
                <w:szCs w:val="26"/>
                <w:lang w:val="nl-NL"/>
              </w:rPr>
            </w:pPr>
          </w:p>
        </w:tc>
      </w:tr>
      <w:tr w:rsidR="006F3EFE" w14:paraId="40D120F8" w14:textId="77777777" w:rsidTr="009B1CD7">
        <w:tc>
          <w:tcPr>
            <w:tcW w:w="648" w:type="dxa"/>
          </w:tcPr>
          <w:p w14:paraId="5F716A63" w14:textId="77777777" w:rsidR="006F3EFE" w:rsidRDefault="006F3EFE" w:rsidP="006F3EFE">
            <w:pPr>
              <w:rPr>
                <w:sz w:val="26"/>
                <w:szCs w:val="26"/>
                <w:lang w:val="nl-NL"/>
              </w:rPr>
            </w:pPr>
          </w:p>
        </w:tc>
        <w:tc>
          <w:tcPr>
            <w:tcW w:w="3960" w:type="dxa"/>
          </w:tcPr>
          <w:p w14:paraId="1D0B3F38" w14:textId="77777777" w:rsidR="006F3EFE" w:rsidRDefault="006F3EFE" w:rsidP="006F3EFE">
            <w:pPr>
              <w:rPr>
                <w:sz w:val="26"/>
                <w:szCs w:val="26"/>
                <w:lang w:val="nl-NL"/>
              </w:rPr>
            </w:pPr>
            <w:r>
              <w:rPr>
                <w:sz w:val="26"/>
                <w:szCs w:val="26"/>
                <w:lang w:val="nl-NL"/>
              </w:rPr>
              <w:t>- Chi phí kiểm tra, nghiệm thu trung gian</w:t>
            </w:r>
          </w:p>
        </w:tc>
        <w:tc>
          <w:tcPr>
            <w:tcW w:w="1350" w:type="dxa"/>
          </w:tcPr>
          <w:p w14:paraId="5385065C" w14:textId="77777777" w:rsidR="006F3EFE" w:rsidRDefault="006F3EFE" w:rsidP="006F3EFE">
            <w:pPr>
              <w:rPr>
                <w:sz w:val="26"/>
                <w:szCs w:val="26"/>
                <w:lang w:val="nl-NL"/>
              </w:rPr>
            </w:pPr>
          </w:p>
        </w:tc>
        <w:tc>
          <w:tcPr>
            <w:tcW w:w="1380" w:type="dxa"/>
          </w:tcPr>
          <w:p w14:paraId="3151C80C" w14:textId="77777777" w:rsidR="006F3EFE" w:rsidRDefault="006F3EFE" w:rsidP="006F3EFE">
            <w:pPr>
              <w:rPr>
                <w:sz w:val="26"/>
                <w:szCs w:val="26"/>
                <w:lang w:val="nl-NL"/>
              </w:rPr>
            </w:pPr>
          </w:p>
        </w:tc>
        <w:tc>
          <w:tcPr>
            <w:tcW w:w="960" w:type="dxa"/>
          </w:tcPr>
          <w:p w14:paraId="297438EC" w14:textId="77777777" w:rsidR="006F3EFE" w:rsidRDefault="006F3EFE" w:rsidP="006F3EFE">
            <w:pPr>
              <w:rPr>
                <w:sz w:val="26"/>
                <w:szCs w:val="26"/>
                <w:lang w:val="nl-NL"/>
              </w:rPr>
            </w:pPr>
          </w:p>
        </w:tc>
        <w:tc>
          <w:tcPr>
            <w:tcW w:w="1260" w:type="dxa"/>
          </w:tcPr>
          <w:p w14:paraId="6AB870ED" w14:textId="77777777" w:rsidR="006F3EFE" w:rsidRDefault="006F3EFE" w:rsidP="006F3EFE">
            <w:pPr>
              <w:rPr>
                <w:sz w:val="26"/>
                <w:szCs w:val="26"/>
                <w:lang w:val="nl-NL"/>
              </w:rPr>
            </w:pPr>
          </w:p>
        </w:tc>
      </w:tr>
      <w:tr w:rsidR="006F3EFE" w:rsidRPr="00517151" w14:paraId="7E3A3E52" w14:textId="77777777" w:rsidTr="009B1CD7">
        <w:tc>
          <w:tcPr>
            <w:tcW w:w="648" w:type="dxa"/>
            <w:tcBorders>
              <w:bottom w:val="nil"/>
            </w:tcBorders>
          </w:tcPr>
          <w:p w14:paraId="31EAA103" w14:textId="77777777" w:rsidR="006F3EFE" w:rsidRDefault="006F3EFE" w:rsidP="006F3EFE">
            <w:pPr>
              <w:rPr>
                <w:sz w:val="26"/>
                <w:szCs w:val="26"/>
                <w:lang w:val="nl-NL"/>
              </w:rPr>
            </w:pPr>
          </w:p>
        </w:tc>
        <w:tc>
          <w:tcPr>
            <w:tcW w:w="3960" w:type="dxa"/>
            <w:tcBorders>
              <w:bottom w:val="nil"/>
            </w:tcBorders>
          </w:tcPr>
          <w:p w14:paraId="112FBE8B" w14:textId="77777777" w:rsidR="006F3EFE" w:rsidRDefault="006F3EFE" w:rsidP="006F3EFE">
            <w:pPr>
              <w:rPr>
                <w:sz w:val="26"/>
                <w:szCs w:val="26"/>
                <w:lang w:val="nl-NL"/>
              </w:rPr>
            </w:pPr>
            <w:r>
              <w:rPr>
                <w:sz w:val="26"/>
                <w:szCs w:val="26"/>
                <w:lang w:val="nl-NL"/>
              </w:rPr>
              <w:t>- Chi phí nghiệm thu nội bộ</w:t>
            </w:r>
          </w:p>
        </w:tc>
        <w:tc>
          <w:tcPr>
            <w:tcW w:w="1350" w:type="dxa"/>
            <w:tcBorders>
              <w:bottom w:val="nil"/>
            </w:tcBorders>
          </w:tcPr>
          <w:p w14:paraId="6FAD94CA" w14:textId="77777777" w:rsidR="006F3EFE" w:rsidRDefault="006F3EFE" w:rsidP="006F3EFE">
            <w:pPr>
              <w:rPr>
                <w:sz w:val="26"/>
                <w:szCs w:val="26"/>
                <w:lang w:val="nl-NL"/>
              </w:rPr>
            </w:pPr>
          </w:p>
        </w:tc>
        <w:tc>
          <w:tcPr>
            <w:tcW w:w="1380" w:type="dxa"/>
            <w:tcBorders>
              <w:bottom w:val="nil"/>
            </w:tcBorders>
          </w:tcPr>
          <w:p w14:paraId="7131EF5C" w14:textId="77777777" w:rsidR="006F3EFE" w:rsidRDefault="006F3EFE" w:rsidP="006F3EFE">
            <w:pPr>
              <w:rPr>
                <w:sz w:val="26"/>
                <w:szCs w:val="26"/>
                <w:lang w:val="nl-NL"/>
              </w:rPr>
            </w:pPr>
          </w:p>
        </w:tc>
        <w:tc>
          <w:tcPr>
            <w:tcW w:w="960" w:type="dxa"/>
            <w:tcBorders>
              <w:bottom w:val="nil"/>
            </w:tcBorders>
          </w:tcPr>
          <w:p w14:paraId="23B87E81" w14:textId="77777777" w:rsidR="006F3EFE" w:rsidRDefault="006F3EFE" w:rsidP="006F3EFE">
            <w:pPr>
              <w:rPr>
                <w:sz w:val="26"/>
                <w:szCs w:val="26"/>
                <w:lang w:val="nl-NL"/>
              </w:rPr>
            </w:pPr>
          </w:p>
        </w:tc>
        <w:tc>
          <w:tcPr>
            <w:tcW w:w="1260" w:type="dxa"/>
            <w:tcBorders>
              <w:bottom w:val="nil"/>
            </w:tcBorders>
          </w:tcPr>
          <w:p w14:paraId="77D9EBDC" w14:textId="77777777" w:rsidR="006F3EFE" w:rsidRDefault="006F3EFE" w:rsidP="006F3EFE">
            <w:pPr>
              <w:rPr>
                <w:sz w:val="26"/>
                <w:szCs w:val="26"/>
                <w:lang w:val="nl-NL"/>
              </w:rPr>
            </w:pPr>
          </w:p>
        </w:tc>
      </w:tr>
      <w:tr w:rsidR="006F3EFE" w:rsidRPr="00517151" w14:paraId="0F072A28" w14:textId="77777777" w:rsidTr="009B1CD7">
        <w:tc>
          <w:tcPr>
            <w:tcW w:w="648" w:type="dxa"/>
          </w:tcPr>
          <w:p w14:paraId="1B75C31B" w14:textId="77777777" w:rsidR="006F3EFE" w:rsidRDefault="006F3EFE" w:rsidP="006F3EFE">
            <w:pPr>
              <w:rPr>
                <w:sz w:val="26"/>
                <w:szCs w:val="26"/>
                <w:lang w:val="nl-NL"/>
              </w:rPr>
            </w:pPr>
          </w:p>
        </w:tc>
        <w:tc>
          <w:tcPr>
            <w:tcW w:w="3960" w:type="dxa"/>
          </w:tcPr>
          <w:p w14:paraId="0FCAAB44" w14:textId="77777777" w:rsidR="006F3EFE" w:rsidRDefault="006F3EFE" w:rsidP="006F3EFE">
            <w:pPr>
              <w:rPr>
                <w:sz w:val="26"/>
                <w:szCs w:val="26"/>
                <w:lang w:val="nl-NL"/>
              </w:rPr>
            </w:pPr>
            <w:r>
              <w:rPr>
                <w:sz w:val="26"/>
                <w:szCs w:val="26"/>
                <w:lang w:val="nl-NL"/>
              </w:rPr>
              <w:t xml:space="preserve">- Chi phí nghiệm thu chính thức </w:t>
            </w:r>
          </w:p>
        </w:tc>
        <w:tc>
          <w:tcPr>
            <w:tcW w:w="1350" w:type="dxa"/>
          </w:tcPr>
          <w:p w14:paraId="6D191BFA" w14:textId="77777777" w:rsidR="006F3EFE" w:rsidRDefault="006F3EFE" w:rsidP="006F3EFE">
            <w:pPr>
              <w:rPr>
                <w:b/>
                <w:i/>
                <w:sz w:val="26"/>
                <w:szCs w:val="26"/>
                <w:lang w:val="nl-NL"/>
              </w:rPr>
            </w:pPr>
          </w:p>
        </w:tc>
        <w:tc>
          <w:tcPr>
            <w:tcW w:w="1380" w:type="dxa"/>
          </w:tcPr>
          <w:p w14:paraId="77534293" w14:textId="77777777" w:rsidR="006F3EFE" w:rsidRDefault="006F3EFE" w:rsidP="006F3EFE">
            <w:pPr>
              <w:rPr>
                <w:b/>
                <w:i/>
                <w:sz w:val="26"/>
                <w:szCs w:val="26"/>
                <w:lang w:val="nl-NL"/>
              </w:rPr>
            </w:pPr>
          </w:p>
        </w:tc>
        <w:tc>
          <w:tcPr>
            <w:tcW w:w="960" w:type="dxa"/>
          </w:tcPr>
          <w:p w14:paraId="502DEBE0" w14:textId="77777777" w:rsidR="006F3EFE" w:rsidRDefault="006F3EFE" w:rsidP="006F3EFE">
            <w:pPr>
              <w:rPr>
                <w:b/>
                <w:i/>
                <w:sz w:val="26"/>
                <w:szCs w:val="26"/>
                <w:lang w:val="nl-NL"/>
              </w:rPr>
            </w:pPr>
          </w:p>
        </w:tc>
        <w:tc>
          <w:tcPr>
            <w:tcW w:w="1260" w:type="dxa"/>
          </w:tcPr>
          <w:p w14:paraId="0CBECE90" w14:textId="77777777" w:rsidR="006F3EFE" w:rsidRDefault="006F3EFE" w:rsidP="006F3EFE">
            <w:pPr>
              <w:rPr>
                <w:b/>
                <w:i/>
                <w:sz w:val="26"/>
                <w:szCs w:val="26"/>
                <w:lang w:val="nl-NL"/>
              </w:rPr>
            </w:pPr>
          </w:p>
        </w:tc>
      </w:tr>
      <w:tr w:rsidR="006F3EFE" w14:paraId="67C10D1A" w14:textId="77777777" w:rsidTr="009B1CD7">
        <w:tc>
          <w:tcPr>
            <w:tcW w:w="648" w:type="dxa"/>
            <w:tcBorders>
              <w:top w:val="nil"/>
            </w:tcBorders>
          </w:tcPr>
          <w:p w14:paraId="20E8EAB8" w14:textId="77777777" w:rsidR="006F3EFE" w:rsidRPr="009B1CD7" w:rsidRDefault="006F3EFE" w:rsidP="006F3EFE">
            <w:pPr>
              <w:rPr>
                <w:sz w:val="26"/>
                <w:szCs w:val="26"/>
                <w:lang w:val="nl-NL"/>
              </w:rPr>
            </w:pPr>
            <w:r w:rsidRPr="009B1CD7">
              <w:rPr>
                <w:sz w:val="26"/>
                <w:szCs w:val="26"/>
                <w:lang w:val="nl-NL"/>
              </w:rPr>
              <w:t>5.4</w:t>
            </w:r>
          </w:p>
        </w:tc>
        <w:tc>
          <w:tcPr>
            <w:tcW w:w="3960" w:type="dxa"/>
            <w:tcBorders>
              <w:top w:val="nil"/>
            </w:tcBorders>
          </w:tcPr>
          <w:p w14:paraId="56445200" w14:textId="11385EF4" w:rsidR="006F3EFE" w:rsidRPr="009B1CD7" w:rsidRDefault="006F3EFE" w:rsidP="006F3EFE">
            <w:pPr>
              <w:rPr>
                <w:sz w:val="26"/>
                <w:szCs w:val="26"/>
                <w:lang w:val="nl-NL"/>
              </w:rPr>
            </w:pPr>
            <w:r w:rsidRPr="009B1CD7">
              <w:rPr>
                <w:sz w:val="26"/>
                <w:szCs w:val="26"/>
                <w:lang w:val="nl-NL"/>
              </w:rPr>
              <w:t>Chi khác</w:t>
            </w:r>
          </w:p>
        </w:tc>
        <w:tc>
          <w:tcPr>
            <w:tcW w:w="1350" w:type="dxa"/>
            <w:tcBorders>
              <w:top w:val="nil"/>
            </w:tcBorders>
          </w:tcPr>
          <w:p w14:paraId="160AB680" w14:textId="77777777" w:rsidR="006F3EFE" w:rsidRDefault="006F3EFE" w:rsidP="006F3EFE">
            <w:pPr>
              <w:rPr>
                <w:b/>
                <w:i/>
                <w:sz w:val="26"/>
                <w:szCs w:val="26"/>
                <w:lang w:val="nl-NL"/>
              </w:rPr>
            </w:pPr>
          </w:p>
        </w:tc>
        <w:tc>
          <w:tcPr>
            <w:tcW w:w="1380" w:type="dxa"/>
            <w:tcBorders>
              <w:top w:val="nil"/>
            </w:tcBorders>
          </w:tcPr>
          <w:p w14:paraId="34080094" w14:textId="77777777" w:rsidR="006F3EFE" w:rsidRDefault="006F3EFE" w:rsidP="006F3EFE">
            <w:pPr>
              <w:rPr>
                <w:b/>
                <w:i/>
                <w:sz w:val="26"/>
                <w:szCs w:val="26"/>
                <w:lang w:val="nl-NL"/>
              </w:rPr>
            </w:pPr>
          </w:p>
        </w:tc>
        <w:tc>
          <w:tcPr>
            <w:tcW w:w="960" w:type="dxa"/>
            <w:tcBorders>
              <w:top w:val="nil"/>
            </w:tcBorders>
          </w:tcPr>
          <w:p w14:paraId="320AEA75" w14:textId="77777777" w:rsidR="006F3EFE" w:rsidRDefault="006F3EFE" w:rsidP="006F3EFE">
            <w:pPr>
              <w:rPr>
                <w:b/>
                <w:i/>
                <w:sz w:val="26"/>
                <w:szCs w:val="26"/>
                <w:lang w:val="nl-NL"/>
              </w:rPr>
            </w:pPr>
          </w:p>
        </w:tc>
        <w:tc>
          <w:tcPr>
            <w:tcW w:w="1260" w:type="dxa"/>
            <w:tcBorders>
              <w:top w:val="nil"/>
            </w:tcBorders>
          </w:tcPr>
          <w:p w14:paraId="67D16949" w14:textId="77777777" w:rsidR="006F3EFE" w:rsidRDefault="006F3EFE" w:rsidP="006F3EFE">
            <w:pPr>
              <w:rPr>
                <w:b/>
                <w:i/>
                <w:sz w:val="26"/>
                <w:szCs w:val="26"/>
                <w:lang w:val="nl-NL"/>
              </w:rPr>
            </w:pPr>
          </w:p>
        </w:tc>
      </w:tr>
      <w:tr w:rsidR="006F3EFE" w14:paraId="4534ED09" w14:textId="77777777" w:rsidTr="009B1CD7">
        <w:tc>
          <w:tcPr>
            <w:tcW w:w="648" w:type="dxa"/>
          </w:tcPr>
          <w:p w14:paraId="74209AC0" w14:textId="77777777" w:rsidR="006F3EFE" w:rsidRPr="009B1CD7" w:rsidRDefault="006F3EFE" w:rsidP="006F3EFE">
            <w:pPr>
              <w:rPr>
                <w:sz w:val="26"/>
                <w:szCs w:val="26"/>
                <w:lang w:val="nl-NL"/>
              </w:rPr>
            </w:pPr>
          </w:p>
        </w:tc>
        <w:tc>
          <w:tcPr>
            <w:tcW w:w="3960" w:type="dxa"/>
          </w:tcPr>
          <w:p w14:paraId="21DD9EB4" w14:textId="77777777" w:rsidR="006F3EFE" w:rsidRPr="009B1CD7" w:rsidRDefault="006F3EFE" w:rsidP="006F3EFE">
            <w:pPr>
              <w:rPr>
                <w:rFonts w:ascii="Arial" w:hAnsi="Arial" w:cs="Arial"/>
                <w:sz w:val="26"/>
                <w:szCs w:val="26"/>
                <w:lang w:val="nl-NL"/>
              </w:rPr>
            </w:pPr>
            <w:r w:rsidRPr="009B1CD7">
              <w:rPr>
                <w:sz w:val="26"/>
                <w:szCs w:val="26"/>
                <w:lang w:val="nl-NL"/>
              </w:rPr>
              <w:t>- Đào tạo</w:t>
            </w:r>
          </w:p>
        </w:tc>
        <w:tc>
          <w:tcPr>
            <w:tcW w:w="1350" w:type="dxa"/>
          </w:tcPr>
          <w:p w14:paraId="4E1E290B" w14:textId="77777777" w:rsidR="006F3EFE" w:rsidRDefault="006F3EFE" w:rsidP="006F3EFE">
            <w:pPr>
              <w:rPr>
                <w:b/>
                <w:i/>
                <w:sz w:val="26"/>
                <w:szCs w:val="26"/>
                <w:lang w:val="nl-NL"/>
              </w:rPr>
            </w:pPr>
          </w:p>
        </w:tc>
        <w:tc>
          <w:tcPr>
            <w:tcW w:w="1380" w:type="dxa"/>
          </w:tcPr>
          <w:p w14:paraId="76197A09" w14:textId="77777777" w:rsidR="006F3EFE" w:rsidRDefault="006F3EFE" w:rsidP="006F3EFE">
            <w:pPr>
              <w:rPr>
                <w:b/>
                <w:i/>
                <w:sz w:val="26"/>
                <w:szCs w:val="26"/>
                <w:lang w:val="nl-NL"/>
              </w:rPr>
            </w:pPr>
          </w:p>
        </w:tc>
        <w:tc>
          <w:tcPr>
            <w:tcW w:w="960" w:type="dxa"/>
          </w:tcPr>
          <w:p w14:paraId="4A6BB2D1" w14:textId="77777777" w:rsidR="006F3EFE" w:rsidRDefault="006F3EFE" w:rsidP="006F3EFE">
            <w:pPr>
              <w:rPr>
                <w:b/>
                <w:i/>
                <w:sz w:val="26"/>
                <w:szCs w:val="26"/>
                <w:lang w:val="nl-NL"/>
              </w:rPr>
            </w:pPr>
          </w:p>
        </w:tc>
        <w:tc>
          <w:tcPr>
            <w:tcW w:w="1260" w:type="dxa"/>
          </w:tcPr>
          <w:p w14:paraId="20B7C608" w14:textId="77777777" w:rsidR="006F3EFE" w:rsidRDefault="006F3EFE" w:rsidP="006F3EFE">
            <w:pPr>
              <w:rPr>
                <w:b/>
                <w:i/>
                <w:sz w:val="26"/>
                <w:szCs w:val="26"/>
                <w:lang w:val="nl-NL"/>
              </w:rPr>
            </w:pPr>
          </w:p>
        </w:tc>
      </w:tr>
      <w:tr w:rsidR="006F3EFE" w14:paraId="2EF51326" w14:textId="77777777" w:rsidTr="009B1CD7">
        <w:tc>
          <w:tcPr>
            <w:tcW w:w="648" w:type="dxa"/>
          </w:tcPr>
          <w:p w14:paraId="1A763ABA" w14:textId="77777777" w:rsidR="006F3EFE" w:rsidRPr="009B1CD7" w:rsidRDefault="006F3EFE" w:rsidP="006F3EFE">
            <w:pPr>
              <w:rPr>
                <w:sz w:val="26"/>
                <w:szCs w:val="26"/>
                <w:lang w:val="nl-NL"/>
              </w:rPr>
            </w:pPr>
          </w:p>
        </w:tc>
        <w:tc>
          <w:tcPr>
            <w:tcW w:w="3960" w:type="dxa"/>
          </w:tcPr>
          <w:p w14:paraId="44B7BDD9" w14:textId="77777777" w:rsidR="006F3EFE" w:rsidRPr="009B1CD7" w:rsidRDefault="006F3EFE" w:rsidP="006F3EFE">
            <w:pPr>
              <w:rPr>
                <w:sz w:val="26"/>
                <w:szCs w:val="26"/>
                <w:lang w:val="nl-NL"/>
              </w:rPr>
            </w:pPr>
            <w:r w:rsidRPr="009B1CD7">
              <w:rPr>
                <w:sz w:val="26"/>
                <w:szCs w:val="26"/>
                <w:lang w:val="nl-NL"/>
              </w:rPr>
              <w:t>- Hội nghị</w:t>
            </w:r>
          </w:p>
        </w:tc>
        <w:tc>
          <w:tcPr>
            <w:tcW w:w="1350" w:type="dxa"/>
          </w:tcPr>
          <w:p w14:paraId="57FB0439" w14:textId="77777777" w:rsidR="006F3EFE" w:rsidRDefault="006F3EFE" w:rsidP="006F3EFE">
            <w:pPr>
              <w:rPr>
                <w:b/>
                <w:i/>
                <w:sz w:val="26"/>
                <w:szCs w:val="26"/>
                <w:lang w:val="nl-NL"/>
              </w:rPr>
            </w:pPr>
          </w:p>
        </w:tc>
        <w:tc>
          <w:tcPr>
            <w:tcW w:w="1380" w:type="dxa"/>
          </w:tcPr>
          <w:p w14:paraId="53DDE91B" w14:textId="77777777" w:rsidR="006F3EFE" w:rsidRDefault="006F3EFE" w:rsidP="006F3EFE">
            <w:pPr>
              <w:rPr>
                <w:b/>
                <w:i/>
                <w:sz w:val="26"/>
                <w:szCs w:val="26"/>
                <w:lang w:val="nl-NL"/>
              </w:rPr>
            </w:pPr>
          </w:p>
        </w:tc>
        <w:tc>
          <w:tcPr>
            <w:tcW w:w="960" w:type="dxa"/>
          </w:tcPr>
          <w:p w14:paraId="034487F4" w14:textId="77777777" w:rsidR="006F3EFE" w:rsidRDefault="006F3EFE" w:rsidP="006F3EFE">
            <w:pPr>
              <w:rPr>
                <w:b/>
                <w:i/>
                <w:sz w:val="26"/>
                <w:szCs w:val="26"/>
                <w:lang w:val="nl-NL"/>
              </w:rPr>
            </w:pPr>
          </w:p>
        </w:tc>
        <w:tc>
          <w:tcPr>
            <w:tcW w:w="1260" w:type="dxa"/>
          </w:tcPr>
          <w:p w14:paraId="772058A1" w14:textId="77777777" w:rsidR="006F3EFE" w:rsidRDefault="006F3EFE" w:rsidP="006F3EFE">
            <w:pPr>
              <w:rPr>
                <w:b/>
                <w:i/>
                <w:sz w:val="26"/>
                <w:szCs w:val="26"/>
                <w:lang w:val="nl-NL"/>
              </w:rPr>
            </w:pPr>
          </w:p>
        </w:tc>
      </w:tr>
      <w:tr w:rsidR="006F3EFE" w:rsidRPr="00517151" w14:paraId="6F844608" w14:textId="77777777" w:rsidTr="009B1CD7">
        <w:tc>
          <w:tcPr>
            <w:tcW w:w="648" w:type="dxa"/>
          </w:tcPr>
          <w:p w14:paraId="0AEC708D" w14:textId="77777777" w:rsidR="006F3EFE" w:rsidRPr="009B1CD7" w:rsidRDefault="006F3EFE" w:rsidP="006F3EFE">
            <w:pPr>
              <w:rPr>
                <w:sz w:val="26"/>
                <w:szCs w:val="26"/>
                <w:lang w:val="nl-NL"/>
              </w:rPr>
            </w:pPr>
          </w:p>
        </w:tc>
        <w:tc>
          <w:tcPr>
            <w:tcW w:w="3960" w:type="dxa"/>
          </w:tcPr>
          <w:p w14:paraId="2BA6793C" w14:textId="77777777" w:rsidR="006F3EFE" w:rsidRPr="009B1CD7" w:rsidRDefault="006F3EFE" w:rsidP="006F3EFE">
            <w:pPr>
              <w:rPr>
                <w:sz w:val="26"/>
                <w:szCs w:val="26"/>
                <w:lang w:val="nl-NL"/>
              </w:rPr>
            </w:pPr>
            <w:r w:rsidRPr="009B1CD7">
              <w:rPr>
                <w:sz w:val="26"/>
                <w:szCs w:val="26"/>
                <w:lang w:val="nl-NL"/>
              </w:rPr>
              <w:t>- Ấn loát tài liệu, văn phòng phẩm</w:t>
            </w:r>
          </w:p>
        </w:tc>
        <w:tc>
          <w:tcPr>
            <w:tcW w:w="1350" w:type="dxa"/>
          </w:tcPr>
          <w:p w14:paraId="2C85CC7D" w14:textId="77777777" w:rsidR="006F3EFE" w:rsidRDefault="006F3EFE" w:rsidP="006F3EFE">
            <w:pPr>
              <w:rPr>
                <w:b/>
                <w:i/>
                <w:sz w:val="26"/>
                <w:szCs w:val="26"/>
                <w:lang w:val="nl-NL"/>
              </w:rPr>
            </w:pPr>
          </w:p>
        </w:tc>
        <w:tc>
          <w:tcPr>
            <w:tcW w:w="1380" w:type="dxa"/>
          </w:tcPr>
          <w:p w14:paraId="24029B26" w14:textId="77777777" w:rsidR="006F3EFE" w:rsidRDefault="006F3EFE" w:rsidP="006F3EFE">
            <w:pPr>
              <w:rPr>
                <w:b/>
                <w:i/>
                <w:sz w:val="26"/>
                <w:szCs w:val="26"/>
                <w:lang w:val="nl-NL"/>
              </w:rPr>
            </w:pPr>
          </w:p>
        </w:tc>
        <w:tc>
          <w:tcPr>
            <w:tcW w:w="960" w:type="dxa"/>
          </w:tcPr>
          <w:p w14:paraId="1306BC13" w14:textId="77777777" w:rsidR="006F3EFE" w:rsidRDefault="006F3EFE" w:rsidP="006F3EFE">
            <w:pPr>
              <w:rPr>
                <w:b/>
                <w:i/>
                <w:sz w:val="26"/>
                <w:szCs w:val="26"/>
                <w:lang w:val="nl-NL"/>
              </w:rPr>
            </w:pPr>
          </w:p>
        </w:tc>
        <w:tc>
          <w:tcPr>
            <w:tcW w:w="1260" w:type="dxa"/>
          </w:tcPr>
          <w:p w14:paraId="0469F262" w14:textId="77777777" w:rsidR="006F3EFE" w:rsidRDefault="006F3EFE" w:rsidP="006F3EFE">
            <w:pPr>
              <w:rPr>
                <w:b/>
                <w:i/>
                <w:sz w:val="26"/>
                <w:szCs w:val="26"/>
                <w:lang w:val="nl-NL"/>
              </w:rPr>
            </w:pPr>
          </w:p>
        </w:tc>
      </w:tr>
      <w:tr w:rsidR="006F3EFE" w14:paraId="086ACDAF" w14:textId="77777777" w:rsidTr="009B1CD7">
        <w:tc>
          <w:tcPr>
            <w:tcW w:w="648" w:type="dxa"/>
          </w:tcPr>
          <w:p w14:paraId="407F9618" w14:textId="77777777" w:rsidR="006F3EFE" w:rsidRPr="009B1CD7" w:rsidRDefault="006F3EFE" w:rsidP="006F3EFE">
            <w:pPr>
              <w:rPr>
                <w:sz w:val="26"/>
                <w:szCs w:val="26"/>
                <w:lang w:val="nl-NL"/>
              </w:rPr>
            </w:pPr>
          </w:p>
        </w:tc>
        <w:tc>
          <w:tcPr>
            <w:tcW w:w="3960" w:type="dxa"/>
          </w:tcPr>
          <w:p w14:paraId="79ADF3DA" w14:textId="77777777" w:rsidR="006F3EFE" w:rsidRPr="009B1CD7" w:rsidRDefault="006F3EFE" w:rsidP="006F3EFE">
            <w:pPr>
              <w:rPr>
                <w:sz w:val="26"/>
                <w:szCs w:val="26"/>
                <w:lang w:val="nl-NL"/>
              </w:rPr>
            </w:pPr>
            <w:r w:rsidRPr="009B1CD7">
              <w:rPr>
                <w:sz w:val="26"/>
                <w:szCs w:val="26"/>
                <w:lang w:val="nl-NL"/>
              </w:rPr>
              <w:t>- Dịch tài liệu</w:t>
            </w:r>
          </w:p>
        </w:tc>
        <w:tc>
          <w:tcPr>
            <w:tcW w:w="1350" w:type="dxa"/>
          </w:tcPr>
          <w:p w14:paraId="2170E9EF" w14:textId="77777777" w:rsidR="006F3EFE" w:rsidRDefault="006F3EFE" w:rsidP="006F3EFE">
            <w:pPr>
              <w:rPr>
                <w:b/>
                <w:i/>
                <w:sz w:val="26"/>
                <w:szCs w:val="26"/>
                <w:lang w:val="nl-NL"/>
              </w:rPr>
            </w:pPr>
          </w:p>
        </w:tc>
        <w:tc>
          <w:tcPr>
            <w:tcW w:w="1380" w:type="dxa"/>
          </w:tcPr>
          <w:p w14:paraId="03CB337F" w14:textId="77777777" w:rsidR="006F3EFE" w:rsidRDefault="006F3EFE" w:rsidP="006F3EFE">
            <w:pPr>
              <w:rPr>
                <w:b/>
                <w:i/>
                <w:sz w:val="26"/>
                <w:szCs w:val="26"/>
                <w:lang w:val="nl-NL"/>
              </w:rPr>
            </w:pPr>
          </w:p>
        </w:tc>
        <w:tc>
          <w:tcPr>
            <w:tcW w:w="960" w:type="dxa"/>
          </w:tcPr>
          <w:p w14:paraId="25832F0F" w14:textId="77777777" w:rsidR="006F3EFE" w:rsidRDefault="006F3EFE" w:rsidP="006F3EFE">
            <w:pPr>
              <w:rPr>
                <w:b/>
                <w:i/>
                <w:sz w:val="26"/>
                <w:szCs w:val="26"/>
                <w:lang w:val="nl-NL"/>
              </w:rPr>
            </w:pPr>
          </w:p>
        </w:tc>
        <w:tc>
          <w:tcPr>
            <w:tcW w:w="1260" w:type="dxa"/>
          </w:tcPr>
          <w:p w14:paraId="34B11476" w14:textId="77777777" w:rsidR="006F3EFE" w:rsidRDefault="006F3EFE" w:rsidP="006F3EFE">
            <w:pPr>
              <w:rPr>
                <w:b/>
                <w:i/>
                <w:sz w:val="26"/>
                <w:szCs w:val="26"/>
                <w:lang w:val="nl-NL"/>
              </w:rPr>
            </w:pPr>
          </w:p>
        </w:tc>
      </w:tr>
      <w:tr w:rsidR="006F3EFE" w14:paraId="272A9B41" w14:textId="77777777" w:rsidTr="009B1CD7">
        <w:tc>
          <w:tcPr>
            <w:tcW w:w="648" w:type="dxa"/>
          </w:tcPr>
          <w:p w14:paraId="04616BC0" w14:textId="77777777" w:rsidR="006F3EFE" w:rsidRPr="009B1CD7" w:rsidRDefault="006F3EFE" w:rsidP="006F3EFE">
            <w:pPr>
              <w:rPr>
                <w:sz w:val="26"/>
                <w:szCs w:val="26"/>
                <w:lang w:val="nl-NL"/>
              </w:rPr>
            </w:pPr>
          </w:p>
        </w:tc>
        <w:tc>
          <w:tcPr>
            <w:tcW w:w="3960" w:type="dxa"/>
          </w:tcPr>
          <w:p w14:paraId="286F4891" w14:textId="77777777" w:rsidR="006F3EFE" w:rsidRPr="009B1CD7" w:rsidRDefault="006F3EFE" w:rsidP="006F3EFE">
            <w:pPr>
              <w:rPr>
                <w:sz w:val="26"/>
                <w:szCs w:val="26"/>
                <w:lang w:val="nl-NL"/>
              </w:rPr>
            </w:pPr>
            <w:r w:rsidRPr="009B1CD7">
              <w:rPr>
                <w:sz w:val="26"/>
                <w:szCs w:val="26"/>
                <w:lang w:val="nl-NL"/>
              </w:rPr>
              <w:t>........</w:t>
            </w:r>
          </w:p>
        </w:tc>
        <w:tc>
          <w:tcPr>
            <w:tcW w:w="1350" w:type="dxa"/>
          </w:tcPr>
          <w:p w14:paraId="503FB5C5" w14:textId="77777777" w:rsidR="006F3EFE" w:rsidRDefault="006F3EFE" w:rsidP="006F3EFE">
            <w:pPr>
              <w:rPr>
                <w:b/>
                <w:i/>
                <w:sz w:val="26"/>
                <w:szCs w:val="26"/>
                <w:lang w:val="nl-NL"/>
              </w:rPr>
            </w:pPr>
          </w:p>
        </w:tc>
        <w:tc>
          <w:tcPr>
            <w:tcW w:w="1380" w:type="dxa"/>
          </w:tcPr>
          <w:p w14:paraId="372D3144" w14:textId="77777777" w:rsidR="006F3EFE" w:rsidRDefault="006F3EFE" w:rsidP="006F3EFE">
            <w:pPr>
              <w:rPr>
                <w:b/>
                <w:i/>
                <w:sz w:val="26"/>
                <w:szCs w:val="26"/>
                <w:lang w:val="nl-NL"/>
              </w:rPr>
            </w:pPr>
          </w:p>
        </w:tc>
        <w:tc>
          <w:tcPr>
            <w:tcW w:w="960" w:type="dxa"/>
          </w:tcPr>
          <w:p w14:paraId="5BC7CA5A" w14:textId="77777777" w:rsidR="006F3EFE" w:rsidRDefault="006F3EFE" w:rsidP="006F3EFE">
            <w:pPr>
              <w:rPr>
                <w:b/>
                <w:i/>
                <w:sz w:val="26"/>
                <w:szCs w:val="26"/>
                <w:lang w:val="nl-NL"/>
              </w:rPr>
            </w:pPr>
          </w:p>
        </w:tc>
        <w:tc>
          <w:tcPr>
            <w:tcW w:w="1260" w:type="dxa"/>
          </w:tcPr>
          <w:p w14:paraId="1AAAD7EF" w14:textId="77777777" w:rsidR="006F3EFE" w:rsidRDefault="006F3EFE" w:rsidP="006F3EFE">
            <w:pPr>
              <w:rPr>
                <w:b/>
                <w:i/>
                <w:sz w:val="26"/>
                <w:szCs w:val="26"/>
                <w:lang w:val="nl-NL"/>
              </w:rPr>
            </w:pPr>
          </w:p>
        </w:tc>
      </w:tr>
      <w:tr w:rsidR="006F3EFE" w14:paraId="177152A4" w14:textId="77777777" w:rsidTr="009B1CD7">
        <w:tc>
          <w:tcPr>
            <w:tcW w:w="648" w:type="dxa"/>
          </w:tcPr>
          <w:p w14:paraId="2892E5A1" w14:textId="77777777" w:rsidR="006F3EFE" w:rsidRPr="009B1CD7" w:rsidRDefault="006F3EFE" w:rsidP="006F3EFE">
            <w:pPr>
              <w:rPr>
                <w:sz w:val="26"/>
                <w:szCs w:val="26"/>
                <w:lang w:val="nl-NL"/>
              </w:rPr>
            </w:pPr>
            <w:r w:rsidRPr="009B1CD7">
              <w:rPr>
                <w:sz w:val="26"/>
                <w:szCs w:val="26"/>
                <w:lang w:val="nl-NL"/>
              </w:rPr>
              <w:t>5.5</w:t>
            </w:r>
          </w:p>
        </w:tc>
        <w:tc>
          <w:tcPr>
            <w:tcW w:w="3960" w:type="dxa"/>
          </w:tcPr>
          <w:p w14:paraId="1CD49528" w14:textId="3A9F5E21" w:rsidR="006F3EFE" w:rsidRPr="009B1CD7" w:rsidRDefault="006F3EFE" w:rsidP="006F3EFE">
            <w:pPr>
              <w:rPr>
                <w:sz w:val="26"/>
                <w:szCs w:val="26"/>
                <w:lang w:val="nl-NL"/>
              </w:rPr>
            </w:pPr>
            <w:r w:rsidRPr="009B1CD7">
              <w:rPr>
                <w:sz w:val="26"/>
                <w:szCs w:val="26"/>
                <w:lang w:val="nl-NL"/>
              </w:rPr>
              <w:t>Phụ cấp nghiên cứu viên</w:t>
            </w:r>
          </w:p>
        </w:tc>
        <w:tc>
          <w:tcPr>
            <w:tcW w:w="1350" w:type="dxa"/>
          </w:tcPr>
          <w:p w14:paraId="226AE9A3" w14:textId="77777777" w:rsidR="006F3EFE" w:rsidRDefault="006F3EFE" w:rsidP="006F3EFE">
            <w:pPr>
              <w:rPr>
                <w:b/>
                <w:i/>
                <w:sz w:val="26"/>
                <w:szCs w:val="26"/>
                <w:lang w:val="nl-NL"/>
              </w:rPr>
            </w:pPr>
          </w:p>
        </w:tc>
        <w:tc>
          <w:tcPr>
            <w:tcW w:w="1380" w:type="dxa"/>
          </w:tcPr>
          <w:p w14:paraId="7A91DE57" w14:textId="77777777" w:rsidR="006F3EFE" w:rsidRDefault="006F3EFE" w:rsidP="006F3EFE">
            <w:pPr>
              <w:rPr>
                <w:b/>
                <w:i/>
                <w:sz w:val="26"/>
                <w:szCs w:val="26"/>
                <w:lang w:val="nl-NL"/>
              </w:rPr>
            </w:pPr>
          </w:p>
        </w:tc>
        <w:tc>
          <w:tcPr>
            <w:tcW w:w="960" w:type="dxa"/>
          </w:tcPr>
          <w:p w14:paraId="490B9E6D" w14:textId="77777777" w:rsidR="006F3EFE" w:rsidRDefault="006F3EFE" w:rsidP="006F3EFE">
            <w:pPr>
              <w:rPr>
                <w:b/>
                <w:i/>
                <w:sz w:val="26"/>
                <w:szCs w:val="26"/>
                <w:lang w:val="nl-NL"/>
              </w:rPr>
            </w:pPr>
          </w:p>
        </w:tc>
        <w:tc>
          <w:tcPr>
            <w:tcW w:w="1260" w:type="dxa"/>
          </w:tcPr>
          <w:p w14:paraId="5DC987F3" w14:textId="77777777" w:rsidR="006F3EFE" w:rsidRDefault="006F3EFE" w:rsidP="006F3EFE">
            <w:pPr>
              <w:rPr>
                <w:b/>
                <w:i/>
                <w:sz w:val="26"/>
                <w:szCs w:val="26"/>
                <w:lang w:val="nl-NL"/>
              </w:rPr>
            </w:pPr>
          </w:p>
        </w:tc>
      </w:tr>
      <w:tr w:rsidR="006F3EFE" w14:paraId="6286AC40" w14:textId="77777777" w:rsidTr="009B1CD7">
        <w:tc>
          <w:tcPr>
            <w:tcW w:w="648" w:type="dxa"/>
          </w:tcPr>
          <w:p w14:paraId="717C1D7D" w14:textId="77777777" w:rsidR="006F3EFE" w:rsidRDefault="006F3EFE" w:rsidP="006F3EFE">
            <w:pPr>
              <w:rPr>
                <w:sz w:val="26"/>
                <w:szCs w:val="26"/>
                <w:lang w:val="nl-NL"/>
              </w:rPr>
            </w:pPr>
          </w:p>
        </w:tc>
        <w:tc>
          <w:tcPr>
            <w:tcW w:w="3960" w:type="dxa"/>
          </w:tcPr>
          <w:p w14:paraId="4184424A" w14:textId="77777777" w:rsidR="006F3EFE" w:rsidRPr="00E7298C" w:rsidRDefault="006F3EFE" w:rsidP="006F3EFE">
            <w:pPr>
              <w:keepNext/>
              <w:spacing w:before="240" w:after="60"/>
              <w:outlineLvl w:val="1"/>
              <w:rPr>
                <w:b/>
                <w:bCs/>
                <w:iCs/>
                <w:sz w:val="26"/>
                <w:szCs w:val="26"/>
                <w:lang w:val="nl-NL" w:bidi="en-US"/>
              </w:rPr>
            </w:pPr>
            <w:r w:rsidRPr="00E7298C">
              <w:rPr>
                <w:b/>
                <w:bCs/>
                <w:iCs/>
                <w:sz w:val="26"/>
                <w:szCs w:val="26"/>
                <w:lang w:val="nl-NL" w:bidi="en-US"/>
              </w:rPr>
              <w:t>Cộng</w:t>
            </w:r>
          </w:p>
        </w:tc>
        <w:tc>
          <w:tcPr>
            <w:tcW w:w="1350" w:type="dxa"/>
          </w:tcPr>
          <w:p w14:paraId="09EFF0B8" w14:textId="77777777" w:rsidR="006F3EFE" w:rsidRDefault="006F3EFE" w:rsidP="006F3EFE">
            <w:pPr>
              <w:rPr>
                <w:b/>
                <w:i/>
                <w:sz w:val="26"/>
                <w:szCs w:val="26"/>
                <w:lang w:val="nl-NL"/>
              </w:rPr>
            </w:pPr>
          </w:p>
        </w:tc>
        <w:tc>
          <w:tcPr>
            <w:tcW w:w="1380" w:type="dxa"/>
          </w:tcPr>
          <w:p w14:paraId="54F28288" w14:textId="77777777" w:rsidR="006F3EFE" w:rsidRDefault="006F3EFE" w:rsidP="006F3EFE">
            <w:pPr>
              <w:rPr>
                <w:b/>
                <w:i/>
                <w:sz w:val="26"/>
                <w:szCs w:val="26"/>
                <w:lang w:val="nl-NL"/>
              </w:rPr>
            </w:pPr>
          </w:p>
        </w:tc>
        <w:tc>
          <w:tcPr>
            <w:tcW w:w="960" w:type="dxa"/>
          </w:tcPr>
          <w:p w14:paraId="76868461" w14:textId="77777777" w:rsidR="006F3EFE" w:rsidRDefault="006F3EFE" w:rsidP="006F3EFE">
            <w:pPr>
              <w:rPr>
                <w:b/>
                <w:i/>
                <w:sz w:val="26"/>
                <w:szCs w:val="26"/>
                <w:lang w:val="nl-NL"/>
              </w:rPr>
            </w:pPr>
          </w:p>
        </w:tc>
        <w:tc>
          <w:tcPr>
            <w:tcW w:w="1260" w:type="dxa"/>
          </w:tcPr>
          <w:p w14:paraId="21916970" w14:textId="77777777" w:rsidR="006F3EFE" w:rsidRDefault="006F3EFE" w:rsidP="006F3EFE">
            <w:pPr>
              <w:rPr>
                <w:b/>
                <w:i/>
                <w:sz w:val="26"/>
                <w:szCs w:val="26"/>
                <w:lang w:val="nl-NL"/>
              </w:rPr>
            </w:pPr>
          </w:p>
        </w:tc>
      </w:tr>
    </w:tbl>
    <w:p w14:paraId="64B6D5EC" w14:textId="77777777" w:rsidR="009B1CD7" w:rsidRDefault="009B1CD7" w:rsidP="001B267D">
      <w:pPr>
        <w:pStyle w:val="Footer"/>
        <w:rPr>
          <w:i/>
          <w:lang w:val="en-SG"/>
        </w:rPr>
      </w:pPr>
    </w:p>
    <w:p w14:paraId="76D36DF4" w14:textId="335969C0" w:rsidR="001B267D" w:rsidRPr="009B1CD7" w:rsidRDefault="001B267D" w:rsidP="001B267D">
      <w:pPr>
        <w:pStyle w:val="Footer"/>
        <w:rPr>
          <w:lang w:val="en-SG"/>
        </w:rPr>
      </w:pPr>
      <w:r w:rsidRPr="001B267D">
        <w:rPr>
          <w:i/>
          <w:lang w:val="en-SG"/>
        </w:rPr>
        <w:t xml:space="preserve">* </w:t>
      </w:r>
      <w:proofErr w:type="spellStart"/>
      <w:r w:rsidRPr="009B1CD7">
        <w:rPr>
          <w:b/>
          <w:i/>
          <w:lang w:val="en-SG"/>
        </w:rPr>
        <w:t>Ghi</w:t>
      </w:r>
      <w:proofErr w:type="spellEnd"/>
      <w:r w:rsidRPr="009B1CD7">
        <w:rPr>
          <w:b/>
          <w:i/>
          <w:lang w:val="en-SG"/>
        </w:rPr>
        <w:t xml:space="preserve"> </w:t>
      </w:r>
      <w:proofErr w:type="spellStart"/>
      <w:r w:rsidRPr="009B1CD7">
        <w:rPr>
          <w:b/>
          <w:i/>
          <w:lang w:val="en-SG"/>
        </w:rPr>
        <w:t>chú</w:t>
      </w:r>
      <w:proofErr w:type="spellEnd"/>
      <w:r w:rsidRPr="009B1CD7">
        <w:rPr>
          <w:b/>
          <w:i/>
          <w:lang w:val="en-SG"/>
        </w:rPr>
        <w:t>:</w:t>
      </w:r>
      <w:r w:rsidRPr="001B267D">
        <w:rPr>
          <w:i/>
          <w:lang w:val="en-SG"/>
        </w:rPr>
        <w:t xml:space="preserve"> </w:t>
      </w:r>
      <w:r w:rsidRPr="009B1CD7">
        <w:rPr>
          <w:lang w:val="en-SG"/>
        </w:rPr>
        <w:t xml:space="preserve">NSSNKH </w:t>
      </w:r>
      <w:r w:rsidR="009B1CD7">
        <w:rPr>
          <w:lang w:val="en-SG"/>
        </w:rPr>
        <w:t>-</w:t>
      </w:r>
      <w:r w:rsidRPr="009B1CD7">
        <w:rPr>
          <w:lang w:val="en-SG"/>
        </w:rPr>
        <w:t xml:space="preserve"> Ngân </w:t>
      </w:r>
      <w:proofErr w:type="spellStart"/>
      <w:r w:rsidRPr="009B1CD7">
        <w:rPr>
          <w:lang w:val="en-SG"/>
        </w:rPr>
        <w:t>sách</w:t>
      </w:r>
      <w:proofErr w:type="spellEnd"/>
      <w:r w:rsidRPr="009B1CD7">
        <w:rPr>
          <w:lang w:val="en-SG"/>
        </w:rPr>
        <w:t xml:space="preserve"> </w:t>
      </w:r>
      <w:proofErr w:type="spellStart"/>
      <w:r w:rsidRPr="009B1CD7">
        <w:rPr>
          <w:lang w:val="en-SG"/>
        </w:rPr>
        <w:t>sự</w:t>
      </w:r>
      <w:proofErr w:type="spellEnd"/>
      <w:r w:rsidRPr="009B1CD7">
        <w:rPr>
          <w:lang w:val="en-SG"/>
        </w:rPr>
        <w:t xml:space="preserve"> </w:t>
      </w:r>
      <w:proofErr w:type="spellStart"/>
      <w:r w:rsidRPr="009B1CD7">
        <w:rPr>
          <w:lang w:val="en-SG"/>
        </w:rPr>
        <w:t>nghiệp</w:t>
      </w:r>
      <w:proofErr w:type="spellEnd"/>
      <w:r w:rsidRPr="009B1CD7">
        <w:rPr>
          <w:lang w:val="en-SG"/>
        </w:rPr>
        <w:t xml:space="preserve"> khoa </w:t>
      </w:r>
      <w:proofErr w:type="spellStart"/>
      <w:r w:rsidRPr="009B1CD7">
        <w:rPr>
          <w:lang w:val="en-SG"/>
        </w:rPr>
        <w:t>học</w:t>
      </w:r>
      <w:proofErr w:type="spellEnd"/>
      <w:r w:rsidR="009B1CD7">
        <w:rPr>
          <w:lang w:val="en-SG"/>
        </w:rPr>
        <w:t>.</w:t>
      </w:r>
    </w:p>
    <w:p w14:paraId="638B06CA" w14:textId="77777777" w:rsidR="006F3EFE" w:rsidRDefault="006F3EFE" w:rsidP="006F3EFE">
      <w:pPr>
        <w:rPr>
          <w:rFonts w:ascii=".VnTime" w:hAnsi=".VnTime"/>
          <w:sz w:val="26"/>
          <w:szCs w:val="26"/>
          <w:lang w:val="nl-NL"/>
        </w:rPr>
      </w:pPr>
    </w:p>
    <w:p w14:paraId="679050AB" w14:textId="77777777" w:rsidR="006F3EFE" w:rsidRDefault="006F3EFE" w:rsidP="006F3EFE">
      <w:pPr>
        <w:rPr>
          <w:rFonts w:eastAsia="Calibri"/>
          <w:sz w:val="26"/>
          <w:szCs w:val="26"/>
          <w:lang w:val="nl-NL"/>
          <w14:ligatures w14:val="none"/>
        </w:rPr>
      </w:pPr>
    </w:p>
    <w:p w14:paraId="26738F6F" w14:textId="5F43A1D9" w:rsidR="006F3EFE" w:rsidRDefault="006F3EFE" w:rsidP="00E7298C">
      <w:pPr>
        <w:pStyle w:val="Heading2"/>
        <w:jc w:val="both"/>
        <w:rPr>
          <w:rFonts w:ascii="Times New Roman" w:hAnsi="Times New Roman" w:cs="Times New Roman"/>
          <w:b/>
          <w:bCs/>
          <w:color w:val="auto"/>
          <w:lang w:val="vi-VN"/>
        </w:rPr>
      </w:pPr>
      <w:r>
        <w:rPr>
          <w:rFonts w:ascii="Times New Roman" w:hAnsi="Times New Roman" w:cs="Times New Roman"/>
          <w:b/>
          <w:bCs/>
          <w:color w:val="auto"/>
          <w:lang w:val="vi-VN"/>
        </w:rPr>
        <w:lastRenderedPageBreak/>
        <w:t>Mẫu 13 - Văn bản đề nghị phê duyệt thay đổi</w:t>
      </w:r>
      <w:r w:rsidR="001F0D13">
        <w:rPr>
          <w:rFonts w:ascii="Times New Roman" w:hAnsi="Times New Roman" w:cs="Times New Roman"/>
          <w:b/>
          <w:bCs/>
          <w:color w:val="auto"/>
        </w:rPr>
        <w:t xml:space="preserve"> </w:t>
      </w:r>
      <w:proofErr w:type="spellStart"/>
      <w:r w:rsidR="001F0D13">
        <w:rPr>
          <w:rFonts w:ascii="Times New Roman" w:hAnsi="Times New Roman" w:cs="Times New Roman"/>
          <w:b/>
          <w:bCs/>
          <w:color w:val="auto"/>
        </w:rPr>
        <w:t>nghiên</w:t>
      </w:r>
      <w:proofErr w:type="spellEnd"/>
      <w:r w:rsidR="001F0D13">
        <w:rPr>
          <w:rFonts w:ascii="Times New Roman" w:hAnsi="Times New Roman" w:cs="Times New Roman"/>
          <w:b/>
          <w:bCs/>
          <w:color w:val="auto"/>
        </w:rPr>
        <w:t xml:space="preserve"> </w:t>
      </w:r>
      <w:proofErr w:type="spellStart"/>
      <w:r w:rsidR="001F0D13">
        <w:rPr>
          <w:rFonts w:ascii="Times New Roman" w:hAnsi="Times New Roman" w:cs="Times New Roman"/>
          <w:b/>
          <w:bCs/>
          <w:color w:val="auto"/>
        </w:rPr>
        <w:t>cứu</w:t>
      </w:r>
      <w:proofErr w:type="spellEnd"/>
      <w:r>
        <w:rPr>
          <w:rFonts w:ascii="Times New Roman" w:hAnsi="Times New Roman" w:cs="Times New Roman"/>
          <w:b/>
          <w:bCs/>
          <w:color w:val="auto"/>
          <w:lang w:val="vi-VN"/>
        </w:rPr>
        <w:t xml:space="preserve"> thử nghiệm lâm sàng thiết bị y tế </w:t>
      </w:r>
      <w:r>
        <w:rPr>
          <w:rFonts w:ascii="Times New Roman" w:hAnsi="Times New Roman" w:cs="Times New Roman"/>
          <w:b/>
          <w:bCs/>
          <w:color w:val="auto"/>
          <w:lang w:val="vi-VN"/>
        </w:rPr>
        <w:tab/>
      </w:r>
    </w:p>
    <w:p w14:paraId="40A4FD50" w14:textId="77777777" w:rsidR="009B1CD7" w:rsidRPr="009B1CD7" w:rsidRDefault="009B1CD7" w:rsidP="009B1CD7">
      <w:pPr>
        <w:rPr>
          <w:sz w:val="16"/>
          <w:lang w:val="vi-VN"/>
        </w:rPr>
      </w:pPr>
    </w:p>
    <w:tbl>
      <w:tblPr>
        <w:tblW w:w="9865" w:type="dxa"/>
        <w:jc w:val="center"/>
        <w:tblLayout w:type="fixed"/>
        <w:tblLook w:val="04A0" w:firstRow="1" w:lastRow="0" w:firstColumn="1" w:lastColumn="0" w:noHBand="0" w:noVBand="1"/>
      </w:tblPr>
      <w:tblGrid>
        <w:gridCol w:w="3969"/>
        <w:gridCol w:w="5896"/>
      </w:tblGrid>
      <w:tr w:rsidR="009B1CD7" w:rsidRPr="00517151" w14:paraId="300080E9" w14:textId="77777777" w:rsidTr="00E66F28">
        <w:trPr>
          <w:trHeight w:val="1497"/>
          <w:jc w:val="center"/>
        </w:trPr>
        <w:tc>
          <w:tcPr>
            <w:tcW w:w="3969" w:type="dxa"/>
          </w:tcPr>
          <w:p w14:paraId="616B4DCA" w14:textId="6C7667DF" w:rsidR="009B1CD7" w:rsidRPr="009B1CD7" w:rsidRDefault="009B1CD7" w:rsidP="009B1CD7">
            <w:pPr>
              <w:jc w:val="center"/>
              <w:rPr>
                <w:rFonts w:eastAsia="Calibri"/>
                <w:b/>
                <w:bCs/>
                <w:sz w:val="26"/>
                <w:szCs w:val="26"/>
                <w:lang w:val="nl-NL"/>
                <w14:ligatures w14:val="none"/>
              </w:rPr>
            </w:pPr>
            <w:r w:rsidRPr="009B1CD7">
              <w:rPr>
                <w:rFonts w:eastAsia="Calibri"/>
                <w:b/>
                <w:bCs/>
                <w:sz w:val="26"/>
                <w:szCs w:val="26"/>
                <w:lang w:val="nl-NL"/>
                <w14:ligatures w14:val="none"/>
              </w:rPr>
              <w:t xml:space="preserve">TÊN CƠ SỞ </w:t>
            </w:r>
          </w:p>
          <w:p w14:paraId="157BBF4A" w14:textId="3C3DDD39" w:rsidR="009B1CD7" w:rsidRPr="009B1CD7" w:rsidRDefault="009B1CD7" w:rsidP="009B1CD7">
            <w:pPr>
              <w:jc w:val="center"/>
              <w:rPr>
                <w:rFonts w:eastAsia="Calibri"/>
                <w:b/>
                <w:bCs/>
                <w:sz w:val="26"/>
                <w:szCs w:val="26"/>
                <w:vertAlign w:val="superscript"/>
                <w:lang w:val="nl-NL"/>
                <w14:ligatures w14:val="none"/>
              </w:rPr>
            </w:pPr>
            <w:r w:rsidRPr="009B1CD7">
              <w:rPr>
                <w:rFonts w:eastAsia="Calibri"/>
                <w:b/>
                <w:bCs/>
                <w:sz w:val="26"/>
                <w:szCs w:val="26"/>
                <w:vertAlign w:val="superscript"/>
                <w:lang w:val="nl-NL"/>
                <w14:ligatures w14:val="none"/>
              </w:rPr>
              <w:t>_________</w:t>
            </w:r>
          </w:p>
          <w:p w14:paraId="6C943A16" w14:textId="48034760" w:rsidR="009B1CD7" w:rsidRPr="009B1CD7" w:rsidRDefault="009B1CD7" w:rsidP="009B1CD7">
            <w:pPr>
              <w:jc w:val="center"/>
              <w:rPr>
                <w:rFonts w:eastAsia="Calibri"/>
                <w:sz w:val="26"/>
                <w:szCs w:val="26"/>
                <w:lang w:val="nl-NL"/>
                <w14:ligatures w14:val="none"/>
              </w:rPr>
            </w:pPr>
            <w:r w:rsidRPr="009B1CD7">
              <w:rPr>
                <w:rFonts w:eastAsia="Calibri"/>
                <w:sz w:val="26"/>
                <w:szCs w:val="26"/>
                <w:lang w:val="nl-NL"/>
                <w14:ligatures w14:val="none"/>
              </w:rPr>
              <w:t xml:space="preserve">Số: </w:t>
            </w:r>
            <w:r w:rsidR="00E7298C">
              <w:rPr>
                <w:rFonts w:eastAsia="Calibri"/>
                <w:sz w:val="26"/>
                <w:szCs w:val="26"/>
                <w:lang w:val="nl-NL"/>
                <w14:ligatures w14:val="none"/>
              </w:rPr>
              <w:t>...</w:t>
            </w:r>
            <w:r w:rsidRPr="009B1CD7">
              <w:rPr>
                <w:rFonts w:eastAsia="Calibri"/>
                <w:sz w:val="26"/>
                <w:szCs w:val="26"/>
                <w:lang w:val="nl-NL"/>
                <w14:ligatures w14:val="none"/>
              </w:rPr>
              <w:t xml:space="preserve">  /......</w:t>
            </w:r>
          </w:p>
          <w:p w14:paraId="0D8559ED" w14:textId="77777777" w:rsidR="009B1CD7" w:rsidRPr="009B1CD7" w:rsidRDefault="009B1CD7" w:rsidP="009B1CD7">
            <w:pPr>
              <w:jc w:val="center"/>
              <w:rPr>
                <w:rFonts w:eastAsia="Calibri"/>
                <w:sz w:val="26"/>
                <w:szCs w:val="26"/>
                <w:lang w:val="nl-NL"/>
                <w14:ligatures w14:val="none"/>
              </w:rPr>
            </w:pPr>
            <w:r w:rsidRPr="009B1CD7">
              <w:rPr>
                <w:rFonts w:eastAsia="Calibri"/>
                <w:spacing w:val="-6"/>
                <w:sz w:val="26"/>
                <w:szCs w:val="26"/>
                <w:lang w:val="nl-NL"/>
                <w14:ligatures w14:val="none"/>
              </w:rPr>
              <w:t xml:space="preserve">V/v </w:t>
            </w:r>
            <w:r w:rsidRPr="009B1CD7">
              <w:rPr>
                <w:rFonts w:eastAsia="Calibri"/>
                <w:sz w:val="26"/>
                <w:szCs w:val="26"/>
                <w:lang w:val="nl-NL"/>
                <w14:ligatures w14:val="none"/>
              </w:rPr>
              <w:t>đề nghị phê duyệt thay đổi</w:t>
            </w:r>
          </w:p>
          <w:p w14:paraId="0204AF0B" w14:textId="4FD79D5B" w:rsidR="009B1CD7" w:rsidRDefault="009B1CD7" w:rsidP="009B1CD7">
            <w:pPr>
              <w:jc w:val="center"/>
              <w:rPr>
                <w:rFonts w:eastAsia="Calibri"/>
                <w:b/>
                <w:bCs/>
                <w:sz w:val="26"/>
                <w:szCs w:val="26"/>
                <w:vertAlign w:val="superscript"/>
                <w:lang w:val="nl-NL"/>
                <w14:ligatures w14:val="none"/>
              </w:rPr>
            </w:pPr>
            <w:r w:rsidRPr="009B1CD7">
              <w:rPr>
                <w:rFonts w:eastAsia="Calibri"/>
                <w:sz w:val="26"/>
                <w:szCs w:val="26"/>
                <w:lang w:val="nl-NL"/>
                <w14:ligatures w14:val="none"/>
              </w:rPr>
              <w:t>thử nghiệm lâm sàng thiết bị y tế</w:t>
            </w:r>
          </w:p>
        </w:tc>
        <w:tc>
          <w:tcPr>
            <w:tcW w:w="5896" w:type="dxa"/>
          </w:tcPr>
          <w:p w14:paraId="08BBFC36" w14:textId="77777777" w:rsidR="009B1CD7" w:rsidRPr="009B1CD7" w:rsidRDefault="009B1CD7" w:rsidP="009B1CD7">
            <w:pPr>
              <w:jc w:val="center"/>
              <w:outlineLvl w:val="8"/>
              <w:rPr>
                <w:b/>
                <w:bCs/>
                <w:sz w:val="26"/>
                <w:szCs w:val="26"/>
                <w:lang w:val="cs-CZ"/>
                <w14:ligatures w14:val="none"/>
              </w:rPr>
            </w:pPr>
            <w:r w:rsidRPr="009B1CD7">
              <w:rPr>
                <w:b/>
                <w:bCs/>
                <w:sz w:val="26"/>
                <w:szCs w:val="26"/>
                <w:lang w:val="cs-CZ"/>
                <w14:ligatures w14:val="none"/>
              </w:rPr>
              <w:t>CỘNG HOÀ XÃ HỘI CHỦ NGHĨA VIỆT NAM</w:t>
            </w:r>
          </w:p>
          <w:p w14:paraId="722D01D4" w14:textId="2C5CB2AE" w:rsidR="009B1CD7" w:rsidRDefault="009B1CD7" w:rsidP="009B1CD7">
            <w:pPr>
              <w:jc w:val="center"/>
              <w:rPr>
                <w:rFonts w:eastAsia="Calibri"/>
                <w:b/>
                <w:bCs/>
                <w:sz w:val="26"/>
                <w:szCs w:val="26"/>
                <w:lang w:val="nl-NL"/>
                <w14:ligatures w14:val="none"/>
              </w:rPr>
            </w:pPr>
            <w:r>
              <w:rPr>
                <w:rFonts w:eastAsia="Calibri"/>
                <w:b/>
                <w:bCs/>
                <w:sz w:val="26"/>
                <w:szCs w:val="26"/>
                <w:lang w:val="nl-NL"/>
                <w14:ligatures w14:val="none"/>
              </w:rPr>
              <w:t>Độc lập - Tự do - Hạnh phúc</w:t>
            </w:r>
          </w:p>
          <w:p w14:paraId="7B3F8CA2" w14:textId="6FE41ABE" w:rsidR="009B1CD7" w:rsidRPr="009B1CD7" w:rsidRDefault="009B1CD7" w:rsidP="009B1CD7">
            <w:pPr>
              <w:jc w:val="center"/>
              <w:rPr>
                <w:rFonts w:eastAsia="Calibri"/>
                <w:i/>
                <w:sz w:val="26"/>
                <w:szCs w:val="26"/>
                <w:vertAlign w:val="superscript"/>
                <w:lang w:val="nl-NL"/>
                <w14:ligatures w14:val="none"/>
              </w:rPr>
            </w:pPr>
            <w:r>
              <w:rPr>
                <w:rFonts w:eastAsia="Calibri"/>
                <w:i/>
                <w:sz w:val="26"/>
                <w:szCs w:val="26"/>
                <w:vertAlign w:val="superscript"/>
                <w:lang w:val="nl-NL"/>
                <w14:ligatures w14:val="none"/>
              </w:rPr>
              <w:t>______________________________________</w:t>
            </w:r>
          </w:p>
          <w:p w14:paraId="2EC75479" w14:textId="6918A25F" w:rsidR="009B1CD7" w:rsidRDefault="009B1CD7" w:rsidP="009B1CD7">
            <w:pPr>
              <w:jc w:val="center"/>
              <w:outlineLvl w:val="8"/>
              <w:rPr>
                <w:rFonts w:eastAsia="Calibri"/>
                <w:i/>
                <w:sz w:val="26"/>
                <w:szCs w:val="26"/>
                <w:lang w:val="nl-NL"/>
                <w14:ligatures w14:val="none"/>
              </w:rPr>
            </w:pPr>
            <w:r>
              <w:rPr>
                <w:i/>
                <w:sz w:val="26"/>
                <w:szCs w:val="26"/>
                <w:lang w:val="cs-CZ"/>
                <w14:ligatures w14:val="none"/>
              </w:rPr>
              <w:t xml:space="preserve">Hà Nội, ngày ... tháng ... năm </w:t>
            </w:r>
            <w:r>
              <w:rPr>
                <w:i/>
                <w:sz w:val="26"/>
                <w:szCs w:val="26"/>
                <w:lang w:val="vi-VN"/>
                <w14:ligatures w14:val="none"/>
              </w:rPr>
              <w:t>..</w:t>
            </w:r>
            <w:r>
              <w:rPr>
                <w:i/>
                <w:sz w:val="26"/>
                <w:szCs w:val="26"/>
                <w:lang w:val="cs-CZ"/>
                <w14:ligatures w14:val="none"/>
              </w:rPr>
              <w:t>....</w:t>
            </w:r>
          </w:p>
        </w:tc>
      </w:tr>
    </w:tbl>
    <w:p w14:paraId="489705A2" w14:textId="77777777" w:rsidR="006F3EFE" w:rsidRPr="009B1CD7" w:rsidRDefault="006F3EFE" w:rsidP="006F3EFE">
      <w:pPr>
        <w:spacing w:line="288" w:lineRule="auto"/>
        <w:jc w:val="center"/>
        <w:rPr>
          <w:rFonts w:eastAsia="Calibri"/>
          <w:b/>
          <w:sz w:val="16"/>
          <w:szCs w:val="26"/>
          <w:lang w:val="nl-NL"/>
          <w14:ligatures w14:val="none"/>
        </w:rPr>
      </w:pPr>
    </w:p>
    <w:p w14:paraId="3ABBF7DC" w14:textId="77777777" w:rsidR="009B1CD7" w:rsidRDefault="006F3EFE" w:rsidP="006F3EFE">
      <w:pPr>
        <w:spacing w:line="288" w:lineRule="auto"/>
        <w:jc w:val="center"/>
        <w:rPr>
          <w:rFonts w:eastAsia="Calibri"/>
          <w:sz w:val="26"/>
          <w:szCs w:val="26"/>
          <w:lang w:val="nl-NL"/>
          <w14:ligatures w14:val="none"/>
        </w:rPr>
      </w:pPr>
      <w:r w:rsidRPr="009B1CD7">
        <w:rPr>
          <w:rFonts w:eastAsia="Calibri"/>
          <w:iCs/>
          <w:sz w:val="26"/>
          <w:szCs w:val="26"/>
          <w:lang w:val="nl-NL"/>
          <w14:ligatures w14:val="none"/>
        </w:rPr>
        <w:t>Kính gửi: Bộ Y tế</w:t>
      </w:r>
      <w:r w:rsidR="009B1CD7">
        <w:rPr>
          <w:rFonts w:eastAsia="Calibri"/>
          <w:sz w:val="26"/>
          <w:szCs w:val="26"/>
          <w:lang w:val="nl-NL"/>
          <w14:ligatures w14:val="none"/>
        </w:rPr>
        <w:t>.</w:t>
      </w:r>
    </w:p>
    <w:p w14:paraId="64C0003A" w14:textId="0ED27415" w:rsidR="006F3EFE" w:rsidRPr="009B1CD7" w:rsidRDefault="006F3EFE" w:rsidP="009B1CD7">
      <w:pPr>
        <w:jc w:val="center"/>
        <w:rPr>
          <w:rFonts w:eastAsia="Calibri"/>
          <w:sz w:val="8"/>
          <w:szCs w:val="26"/>
          <w:lang w:val="nl-NL"/>
          <w14:ligatures w14:val="none"/>
        </w:rPr>
      </w:pPr>
      <w:r w:rsidRPr="009B1CD7">
        <w:rPr>
          <w:rFonts w:eastAsia="Calibri"/>
          <w:sz w:val="8"/>
          <w:szCs w:val="26"/>
          <w:lang w:val="nl-NL"/>
          <w14:ligatures w14:val="none"/>
        </w:rPr>
        <w:t xml:space="preserve"> </w:t>
      </w:r>
    </w:p>
    <w:p w14:paraId="34D58BE2" w14:textId="15236111" w:rsidR="006F3EFE" w:rsidRDefault="006F3EFE" w:rsidP="009B1CD7">
      <w:pPr>
        <w:spacing w:before="120"/>
        <w:ind w:firstLine="567"/>
        <w:jc w:val="both"/>
        <w:rPr>
          <w:rFonts w:eastAsia="Calibri"/>
          <w:sz w:val="26"/>
          <w:szCs w:val="26"/>
          <w:lang w:val="vi-VN"/>
          <w14:ligatures w14:val="none"/>
        </w:rPr>
      </w:pPr>
      <w:r>
        <w:rPr>
          <w:rFonts w:eastAsia="Calibri"/>
          <w:sz w:val="26"/>
          <w:szCs w:val="26"/>
          <w:lang w:val="nl-NL"/>
          <w14:ligatures w14:val="none"/>
        </w:rPr>
        <w:t>Tên cơ sở nhận thử nghiệm lâm sàng TBYT:</w:t>
      </w:r>
      <w:r>
        <w:rPr>
          <w:rFonts w:eastAsia="Calibri"/>
          <w:sz w:val="26"/>
          <w:szCs w:val="26"/>
          <w:lang w:val="vi-VN"/>
          <w14:ligatures w14:val="none"/>
        </w:rPr>
        <w:t xml:space="preserve"> ........................................................</w:t>
      </w:r>
    </w:p>
    <w:p w14:paraId="7F643CA2" w14:textId="6C4BB8A1" w:rsidR="006F3EFE" w:rsidRDefault="006F3EFE" w:rsidP="009B1CD7">
      <w:pPr>
        <w:spacing w:before="120"/>
        <w:ind w:firstLine="567"/>
        <w:jc w:val="both"/>
        <w:rPr>
          <w:rFonts w:eastAsia="Calibri"/>
          <w:sz w:val="26"/>
          <w:szCs w:val="26"/>
          <w:lang w:val="vi-VN"/>
          <w14:ligatures w14:val="none"/>
        </w:rPr>
      </w:pPr>
      <w:r>
        <w:rPr>
          <w:rFonts w:eastAsia="Calibri"/>
          <w:sz w:val="26"/>
          <w:szCs w:val="26"/>
          <w:lang w:val="nl-NL"/>
          <w14:ligatures w14:val="none"/>
        </w:rPr>
        <w:t>Tên tổ chức, cá nhân có TBYT phải thử lâm sàng:</w:t>
      </w:r>
      <w:r>
        <w:rPr>
          <w:rFonts w:eastAsia="Calibri"/>
          <w:sz w:val="26"/>
          <w:szCs w:val="26"/>
          <w:lang w:val="vi-VN"/>
          <w14:ligatures w14:val="none"/>
        </w:rPr>
        <w:t xml:space="preserve"> ................................................</w:t>
      </w:r>
    </w:p>
    <w:p w14:paraId="43770365" w14:textId="3E4AFE1A" w:rsidR="006F3EFE" w:rsidRDefault="006F3EFE" w:rsidP="009B1CD7">
      <w:pPr>
        <w:spacing w:before="120"/>
        <w:ind w:firstLine="567"/>
        <w:jc w:val="both"/>
        <w:rPr>
          <w:rFonts w:eastAsia="Calibri"/>
          <w:sz w:val="26"/>
          <w:szCs w:val="26"/>
          <w:lang w:val="vi-VN"/>
          <w14:ligatures w14:val="none"/>
        </w:rPr>
      </w:pPr>
      <w:r>
        <w:rPr>
          <w:rFonts w:eastAsia="Calibri"/>
          <w:sz w:val="26"/>
          <w:szCs w:val="26"/>
          <w:lang w:val="nl-NL"/>
          <w14:ligatures w14:val="none"/>
        </w:rPr>
        <w:t>Họ và tên nghiên cứu viên chính:</w:t>
      </w:r>
      <w:r>
        <w:rPr>
          <w:rFonts w:eastAsia="Calibri"/>
          <w:sz w:val="26"/>
          <w:szCs w:val="26"/>
          <w:lang w:val="vi-VN"/>
          <w14:ligatures w14:val="none"/>
        </w:rPr>
        <w:t xml:space="preserve"> .........................................................................</w:t>
      </w:r>
    </w:p>
    <w:p w14:paraId="47CA0CF0" w14:textId="77777777" w:rsidR="006F3EFE" w:rsidRDefault="006F3EFE" w:rsidP="009B1CD7">
      <w:pPr>
        <w:spacing w:before="120"/>
        <w:ind w:firstLine="567"/>
        <w:jc w:val="both"/>
        <w:rPr>
          <w:rFonts w:eastAsia="Calibri"/>
          <w:sz w:val="26"/>
          <w:szCs w:val="26"/>
          <w:lang w:val="vi-VN"/>
          <w14:ligatures w14:val="none"/>
        </w:rPr>
      </w:pPr>
      <w:r>
        <w:rPr>
          <w:rFonts w:eastAsia="Calibri"/>
          <w:sz w:val="26"/>
          <w:szCs w:val="26"/>
          <w:lang w:val="nl-NL"/>
          <w14:ligatures w14:val="none"/>
        </w:rPr>
        <w:t>Số chứng minh thư hoặc hộ chiếu:</w:t>
      </w:r>
      <w:r>
        <w:rPr>
          <w:rFonts w:eastAsia="Calibri"/>
          <w:sz w:val="26"/>
          <w:szCs w:val="26"/>
          <w:lang w:val="vi-VN"/>
          <w14:ligatures w14:val="none"/>
        </w:rPr>
        <w:t xml:space="preserve"> ........................................................................</w:t>
      </w:r>
    </w:p>
    <w:p w14:paraId="2D5F2576" w14:textId="77777777" w:rsidR="006F3EFE" w:rsidRDefault="006F3EFE" w:rsidP="009B1CD7">
      <w:pPr>
        <w:spacing w:before="120"/>
        <w:ind w:firstLine="567"/>
        <w:jc w:val="both"/>
        <w:rPr>
          <w:rFonts w:eastAsia="Calibri"/>
          <w:sz w:val="26"/>
          <w:szCs w:val="26"/>
          <w:lang w:val="vi-VN"/>
          <w14:ligatures w14:val="none"/>
        </w:rPr>
      </w:pPr>
      <w:r>
        <w:rPr>
          <w:rFonts w:eastAsia="Calibri"/>
          <w:sz w:val="26"/>
          <w:szCs w:val="26"/>
          <w:lang w:val="nl-NL"/>
          <w14:ligatures w14:val="none"/>
        </w:rPr>
        <w:t xml:space="preserve">Điện thoại: </w:t>
      </w:r>
      <w:r>
        <w:rPr>
          <w:rFonts w:eastAsia="Calibri"/>
          <w:sz w:val="26"/>
          <w:szCs w:val="26"/>
          <w:lang w:val="vi-VN"/>
          <w14:ligatures w14:val="none"/>
        </w:rPr>
        <w:t>......................................</w:t>
      </w:r>
      <w:r>
        <w:rPr>
          <w:rFonts w:eastAsia="Calibri"/>
          <w:sz w:val="26"/>
          <w:szCs w:val="26"/>
          <w:lang w:val="nl-NL"/>
          <w14:ligatures w14:val="none"/>
        </w:rPr>
        <w:t xml:space="preserve">   Email:</w:t>
      </w:r>
      <w:r>
        <w:rPr>
          <w:rFonts w:eastAsia="Calibri"/>
          <w:sz w:val="26"/>
          <w:szCs w:val="26"/>
          <w:lang w:val="vi-VN"/>
          <w14:ligatures w14:val="none"/>
        </w:rPr>
        <w:t xml:space="preserve"> ........................................................</w:t>
      </w:r>
    </w:p>
    <w:p w14:paraId="362CE447" w14:textId="77777777" w:rsidR="006F3EFE" w:rsidRDefault="006F3EFE" w:rsidP="009B1CD7">
      <w:pPr>
        <w:tabs>
          <w:tab w:val="left" w:pos="0"/>
          <w:tab w:val="left" w:pos="1080"/>
        </w:tabs>
        <w:spacing w:before="120"/>
        <w:ind w:firstLine="567"/>
        <w:jc w:val="both"/>
        <w:rPr>
          <w:rFonts w:eastAsia="Calibri"/>
          <w:sz w:val="26"/>
          <w:szCs w:val="26"/>
          <w:lang w:val="nl-NL"/>
          <w14:ligatures w14:val="none"/>
        </w:rPr>
      </w:pPr>
      <w:r>
        <w:rPr>
          <w:rFonts w:eastAsia="Calibri"/>
          <w:sz w:val="26"/>
          <w:szCs w:val="26"/>
          <w:lang w:val="nl-NL"/>
          <w14:ligatures w14:val="none"/>
        </w:rPr>
        <w:t xml:space="preserve">Đã được Bộ Y tế cho phép triển khai nghiên cứu thử nghiệm lâm sàng thiết bị y </w:t>
      </w:r>
      <w:r w:rsidRPr="009B1CD7">
        <w:rPr>
          <w:rFonts w:eastAsia="Calibri"/>
          <w:sz w:val="26"/>
          <w:szCs w:val="26"/>
          <w:lang w:val="nl-NL"/>
          <w14:ligatures w14:val="none"/>
        </w:rPr>
        <w:t xml:space="preserve">tế </w:t>
      </w:r>
      <w:r w:rsidRPr="009B1CD7">
        <w:rPr>
          <w:rFonts w:eastAsia="Calibri"/>
          <w:bCs/>
          <w:sz w:val="26"/>
          <w:szCs w:val="26"/>
          <w:lang w:val="nl-NL"/>
          <w14:ligatures w14:val="none"/>
        </w:rPr>
        <w:t>[</w:t>
      </w:r>
      <w:r w:rsidRPr="009B1CD7">
        <w:rPr>
          <w:rFonts w:eastAsia="Calibri"/>
          <w:bCs/>
          <w:sz w:val="26"/>
          <w:szCs w:val="26"/>
          <w:lang w:val="sv-SE"/>
          <w14:ligatures w14:val="none"/>
        </w:rPr>
        <w:t>tên nghiên cứu]</w:t>
      </w:r>
      <w:r w:rsidRPr="009B1CD7">
        <w:rPr>
          <w:rFonts w:eastAsia="Calibri"/>
          <w:sz w:val="26"/>
          <w:szCs w:val="26"/>
          <w:lang w:val="sv-SE"/>
          <w14:ligatures w14:val="none"/>
        </w:rPr>
        <w:t xml:space="preserve"> tại</w:t>
      </w:r>
      <w:r>
        <w:rPr>
          <w:rFonts w:eastAsia="Calibri"/>
          <w:sz w:val="26"/>
          <w:szCs w:val="26"/>
          <w:lang w:val="sv-SE"/>
          <w14:ligatures w14:val="none"/>
        </w:rPr>
        <w:t xml:space="preserve"> Quyết định số          /QĐ-BYT ngày     tháng         năm</w:t>
      </w:r>
    </w:p>
    <w:p w14:paraId="733E4B69" w14:textId="5E030043" w:rsidR="006F3EFE" w:rsidRDefault="006F3EFE" w:rsidP="009B1CD7">
      <w:pPr>
        <w:tabs>
          <w:tab w:val="left" w:pos="360"/>
          <w:tab w:val="left" w:pos="1080"/>
        </w:tabs>
        <w:spacing w:before="120"/>
        <w:ind w:firstLine="567"/>
        <w:jc w:val="both"/>
        <w:rPr>
          <w:rFonts w:eastAsia="Calibri"/>
          <w:sz w:val="26"/>
          <w:szCs w:val="26"/>
          <w:lang w:val="vi-VN"/>
          <w14:ligatures w14:val="none"/>
        </w:rPr>
      </w:pPr>
      <w:r>
        <w:rPr>
          <w:rFonts w:eastAsia="Calibri"/>
          <w:sz w:val="26"/>
          <w:szCs w:val="26"/>
          <w:lang w:val="nl-NL"/>
          <w14:ligatures w14:val="none"/>
        </w:rPr>
        <w:t>Cơ sở đề nghị phê duyệt n</w:t>
      </w:r>
      <w:r>
        <w:rPr>
          <w:rFonts w:eastAsia="Calibri"/>
          <w:sz w:val="26"/>
          <w:szCs w:val="26"/>
          <w:lang w:val="vi-VN"/>
          <w14:ligatures w14:val="none"/>
        </w:rPr>
        <w:t>ội dung</w:t>
      </w:r>
      <w:r>
        <w:rPr>
          <w:rFonts w:eastAsia="Calibri"/>
          <w:sz w:val="26"/>
          <w:szCs w:val="26"/>
          <w:lang w:val="nl-NL"/>
          <w14:ligatures w14:val="none"/>
        </w:rPr>
        <w:t xml:space="preserve"> thay đổi như sau</w:t>
      </w:r>
      <w:r>
        <w:rPr>
          <w:rFonts w:eastAsia="Calibri"/>
          <w:sz w:val="26"/>
          <w:szCs w:val="26"/>
          <w:lang w:val="vi-VN"/>
          <w14:ligatures w14:val="none"/>
        </w:rPr>
        <w:t>:</w:t>
      </w:r>
    </w:p>
    <w:p w14:paraId="342DFBDB" w14:textId="77777777" w:rsidR="009B1CD7" w:rsidRPr="009B1CD7" w:rsidRDefault="009B1CD7" w:rsidP="009B1CD7">
      <w:pPr>
        <w:tabs>
          <w:tab w:val="left" w:pos="360"/>
          <w:tab w:val="left" w:pos="1080"/>
        </w:tabs>
        <w:spacing w:before="120"/>
        <w:ind w:firstLine="567"/>
        <w:jc w:val="both"/>
        <w:rPr>
          <w:rFonts w:eastAsia="Calibri"/>
          <w:sz w:val="12"/>
          <w:szCs w:val="26"/>
          <w:lang w:val="nl-NL"/>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4"/>
        <w:gridCol w:w="2284"/>
        <w:gridCol w:w="2935"/>
        <w:gridCol w:w="2902"/>
      </w:tblGrid>
      <w:tr w:rsidR="006F3EFE" w14:paraId="7A411EF2" w14:textId="77777777" w:rsidTr="006F3EFE">
        <w:tc>
          <w:tcPr>
            <w:tcW w:w="714" w:type="dxa"/>
            <w:vAlign w:val="center"/>
          </w:tcPr>
          <w:p w14:paraId="37DFF042" w14:textId="77777777" w:rsidR="006F3EFE" w:rsidRPr="009B1CD7" w:rsidRDefault="006F3EFE" w:rsidP="009B1CD7">
            <w:pPr>
              <w:tabs>
                <w:tab w:val="left" w:pos="360"/>
                <w:tab w:val="left" w:pos="1080"/>
              </w:tabs>
              <w:ind w:left="360" w:hanging="360"/>
              <w:jc w:val="center"/>
              <w:rPr>
                <w:rFonts w:eastAsia="Calibri"/>
                <w:b/>
                <w:sz w:val="26"/>
                <w:szCs w:val="26"/>
                <w14:ligatures w14:val="none"/>
              </w:rPr>
            </w:pPr>
            <w:r w:rsidRPr="009B1CD7">
              <w:rPr>
                <w:rFonts w:eastAsia="Calibri"/>
                <w:b/>
                <w:sz w:val="26"/>
                <w:szCs w:val="26"/>
                <w14:ligatures w14:val="none"/>
              </w:rPr>
              <w:t>STT</w:t>
            </w:r>
          </w:p>
        </w:tc>
        <w:tc>
          <w:tcPr>
            <w:tcW w:w="2400" w:type="dxa"/>
            <w:vAlign w:val="center"/>
          </w:tcPr>
          <w:p w14:paraId="2510EA39" w14:textId="77777777" w:rsidR="006F3EFE" w:rsidRPr="009B1CD7" w:rsidRDefault="006F3EFE" w:rsidP="009B1CD7">
            <w:pPr>
              <w:tabs>
                <w:tab w:val="left" w:pos="360"/>
                <w:tab w:val="left" w:pos="1080"/>
              </w:tabs>
              <w:ind w:left="360" w:hanging="360"/>
              <w:jc w:val="center"/>
              <w:rPr>
                <w:rFonts w:eastAsia="Calibri"/>
                <w:b/>
                <w:sz w:val="26"/>
                <w:szCs w:val="26"/>
                <w14:ligatures w14:val="none"/>
              </w:rPr>
            </w:pPr>
            <w:r w:rsidRPr="009B1CD7">
              <w:rPr>
                <w:rFonts w:eastAsia="Calibri"/>
                <w:b/>
                <w:sz w:val="26"/>
                <w:szCs w:val="26"/>
                <w:lang w:val="vi-VN"/>
                <w14:ligatures w14:val="none"/>
              </w:rPr>
              <w:t>Nội dung thay đổi</w:t>
            </w:r>
          </w:p>
        </w:tc>
        <w:tc>
          <w:tcPr>
            <w:tcW w:w="3118" w:type="dxa"/>
            <w:vAlign w:val="center"/>
          </w:tcPr>
          <w:p w14:paraId="14F642CF" w14:textId="77777777" w:rsidR="006F3EFE" w:rsidRPr="009B1CD7" w:rsidRDefault="006F3EFE" w:rsidP="009B1CD7">
            <w:pPr>
              <w:tabs>
                <w:tab w:val="left" w:pos="360"/>
                <w:tab w:val="left" w:pos="1080"/>
              </w:tabs>
              <w:ind w:left="360" w:hanging="360"/>
              <w:jc w:val="center"/>
              <w:rPr>
                <w:rFonts w:eastAsia="Calibri"/>
                <w:b/>
                <w:sz w:val="26"/>
                <w:szCs w:val="26"/>
                <w14:ligatures w14:val="none"/>
              </w:rPr>
            </w:pPr>
            <w:proofErr w:type="spellStart"/>
            <w:r w:rsidRPr="009B1CD7">
              <w:rPr>
                <w:rFonts w:eastAsia="Calibri"/>
                <w:b/>
                <w:sz w:val="26"/>
                <w:szCs w:val="26"/>
                <w14:ligatures w14:val="none"/>
              </w:rPr>
              <w:t>Giải</w:t>
            </w:r>
            <w:proofErr w:type="spellEnd"/>
            <w:r w:rsidRPr="009B1CD7">
              <w:rPr>
                <w:rFonts w:eastAsia="Calibri"/>
                <w:b/>
                <w:sz w:val="26"/>
                <w:szCs w:val="26"/>
                <w14:ligatures w14:val="none"/>
              </w:rPr>
              <w:t xml:space="preserve"> </w:t>
            </w:r>
            <w:proofErr w:type="spellStart"/>
            <w:r w:rsidRPr="009B1CD7">
              <w:rPr>
                <w:rFonts w:eastAsia="Calibri"/>
                <w:b/>
                <w:sz w:val="26"/>
                <w:szCs w:val="26"/>
                <w14:ligatures w14:val="none"/>
              </w:rPr>
              <w:t>trình</w:t>
            </w:r>
            <w:proofErr w:type="spellEnd"/>
            <w:r w:rsidRPr="009B1CD7">
              <w:rPr>
                <w:rFonts w:eastAsia="Calibri"/>
                <w:b/>
                <w:sz w:val="26"/>
                <w:szCs w:val="26"/>
                <w14:ligatures w14:val="none"/>
              </w:rPr>
              <w:t xml:space="preserve"> </w:t>
            </w:r>
            <w:proofErr w:type="spellStart"/>
            <w:r w:rsidRPr="009B1CD7">
              <w:rPr>
                <w:rFonts w:eastAsia="Calibri"/>
                <w:b/>
                <w:sz w:val="26"/>
                <w:szCs w:val="26"/>
                <w14:ligatures w14:val="none"/>
              </w:rPr>
              <w:t>các</w:t>
            </w:r>
            <w:proofErr w:type="spellEnd"/>
            <w:r w:rsidRPr="009B1CD7">
              <w:rPr>
                <w:rFonts w:eastAsia="Calibri"/>
                <w:b/>
                <w:sz w:val="26"/>
                <w:szCs w:val="26"/>
                <w14:ligatures w14:val="none"/>
              </w:rPr>
              <w:t xml:space="preserve"> </w:t>
            </w:r>
            <w:proofErr w:type="spellStart"/>
            <w:r w:rsidRPr="009B1CD7">
              <w:rPr>
                <w:rFonts w:eastAsia="Calibri"/>
                <w:b/>
                <w:sz w:val="26"/>
                <w:szCs w:val="26"/>
                <w14:ligatures w14:val="none"/>
              </w:rPr>
              <w:t>nội</w:t>
            </w:r>
            <w:proofErr w:type="spellEnd"/>
            <w:r w:rsidRPr="009B1CD7">
              <w:rPr>
                <w:rFonts w:eastAsia="Calibri"/>
                <w:b/>
                <w:sz w:val="26"/>
                <w:szCs w:val="26"/>
                <w14:ligatures w14:val="none"/>
              </w:rPr>
              <w:t xml:space="preserve"> dung </w:t>
            </w:r>
            <w:proofErr w:type="spellStart"/>
            <w:r w:rsidRPr="009B1CD7">
              <w:rPr>
                <w:rFonts w:eastAsia="Calibri"/>
                <w:b/>
                <w:sz w:val="26"/>
                <w:szCs w:val="26"/>
                <w14:ligatures w14:val="none"/>
              </w:rPr>
              <w:t>thay</w:t>
            </w:r>
            <w:proofErr w:type="spellEnd"/>
            <w:r w:rsidRPr="009B1CD7">
              <w:rPr>
                <w:rFonts w:eastAsia="Calibri"/>
                <w:b/>
                <w:sz w:val="26"/>
                <w:szCs w:val="26"/>
                <w14:ligatures w14:val="none"/>
              </w:rPr>
              <w:t xml:space="preserve"> </w:t>
            </w:r>
            <w:proofErr w:type="spellStart"/>
            <w:r w:rsidRPr="009B1CD7">
              <w:rPr>
                <w:rFonts w:eastAsia="Calibri"/>
                <w:b/>
                <w:sz w:val="26"/>
                <w:szCs w:val="26"/>
                <w14:ligatures w14:val="none"/>
              </w:rPr>
              <w:t>đổi</w:t>
            </w:r>
            <w:proofErr w:type="spellEnd"/>
          </w:p>
        </w:tc>
        <w:tc>
          <w:tcPr>
            <w:tcW w:w="3114" w:type="dxa"/>
            <w:vAlign w:val="center"/>
          </w:tcPr>
          <w:p w14:paraId="466DB838" w14:textId="77777777" w:rsidR="006F3EFE" w:rsidRPr="009B1CD7" w:rsidRDefault="006F3EFE" w:rsidP="009B1CD7">
            <w:pPr>
              <w:tabs>
                <w:tab w:val="left" w:pos="0"/>
                <w:tab w:val="left" w:pos="1080"/>
              </w:tabs>
              <w:ind w:left="34" w:hanging="34"/>
              <w:jc w:val="center"/>
              <w:rPr>
                <w:rFonts w:eastAsia="Calibri"/>
                <w:b/>
                <w:sz w:val="26"/>
                <w:szCs w:val="26"/>
                <w14:ligatures w14:val="none"/>
              </w:rPr>
            </w:pPr>
            <w:r w:rsidRPr="009B1CD7">
              <w:rPr>
                <w:rFonts w:eastAsia="Calibri"/>
                <w:b/>
                <w:sz w:val="26"/>
                <w:szCs w:val="26"/>
                <w:lang w:val="vi-VN"/>
                <w14:ligatures w14:val="none"/>
              </w:rPr>
              <w:t xml:space="preserve">Danh mục tài liệu </w:t>
            </w:r>
            <w:r w:rsidRPr="009B1CD7">
              <w:rPr>
                <w:rFonts w:eastAsia="Calibri"/>
                <w:b/>
                <w:sz w:val="26"/>
                <w:szCs w:val="26"/>
                <w:lang w:val="vi-VN"/>
                <w14:ligatures w14:val="none"/>
              </w:rPr>
              <w:br/>
              <w:t>liên quan đến thay đổi</w:t>
            </w:r>
          </w:p>
        </w:tc>
      </w:tr>
      <w:tr w:rsidR="006F3EFE" w14:paraId="74E2E6C5" w14:textId="77777777" w:rsidTr="006F3EFE">
        <w:tc>
          <w:tcPr>
            <w:tcW w:w="714" w:type="dxa"/>
          </w:tcPr>
          <w:p w14:paraId="2F4D2B9E" w14:textId="77777777" w:rsidR="006F3EFE" w:rsidRDefault="006F3EFE" w:rsidP="006F3EFE">
            <w:pPr>
              <w:tabs>
                <w:tab w:val="left" w:pos="360"/>
                <w:tab w:val="left" w:pos="1080"/>
              </w:tabs>
              <w:spacing w:line="288" w:lineRule="auto"/>
              <w:ind w:left="360" w:hanging="360"/>
              <w:jc w:val="both"/>
              <w:rPr>
                <w:rFonts w:eastAsia="Calibri"/>
                <w:sz w:val="26"/>
                <w:szCs w:val="26"/>
                <w14:ligatures w14:val="none"/>
              </w:rPr>
            </w:pPr>
            <w:r>
              <w:rPr>
                <w:rFonts w:eastAsia="Calibri"/>
                <w:sz w:val="26"/>
                <w:szCs w:val="26"/>
                <w14:ligatures w14:val="none"/>
              </w:rPr>
              <w:t>1.</w:t>
            </w:r>
          </w:p>
        </w:tc>
        <w:tc>
          <w:tcPr>
            <w:tcW w:w="2400" w:type="dxa"/>
          </w:tcPr>
          <w:p w14:paraId="3E8F100F" w14:textId="77777777" w:rsidR="006F3EFE" w:rsidRDefault="006F3EFE" w:rsidP="006F3EFE">
            <w:pPr>
              <w:tabs>
                <w:tab w:val="left" w:pos="360"/>
                <w:tab w:val="left" w:pos="1080"/>
              </w:tabs>
              <w:spacing w:line="288" w:lineRule="auto"/>
              <w:ind w:left="360" w:hanging="360"/>
              <w:jc w:val="both"/>
              <w:rPr>
                <w:rFonts w:eastAsia="Calibri"/>
                <w:sz w:val="26"/>
                <w:szCs w:val="26"/>
                <w14:ligatures w14:val="none"/>
              </w:rPr>
            </w:pPr>
          </w:p>
        </w:tc>
        <w:tc>
          <w:tcPr>
            <w:tcW w:w="3118" w:type="dxa"/>
          </w:tcPr>
          <w:p w14:paraId="1167EA1E" w14:textId="77777777" w:rsidR="006F3EFE" w:rsidRDefault="006F3EFE" w:rsidP="006F3EFE">
            <w:pPr>
              <w:tabs>
                <w:tab w:val="left" w:pos="360"/>
                <w:tab w:val="left" w:pos="1080"/>
              </w:tabs>
              <w:spacing w:line="288" w:lineRule="auto"/>
              <w:ind w:left="360" w:hanging="360"/>
              <w:jc w:val="both"/>
              <w:rPr>
                <w:rFonts w:eastAsia="Calibri"/>
                <w:sz w:val="26"/>
                <w:szCs w:val="26"/>
                <w14:ligatures w14:val="none"/>
              </w:rPr>
            </w:pPr>
          </w:p>
        </w:tc>
        <w:tc>
          <w:tcPr>
            <w:tcW w:w="3114" w:type="dxa"/>
          </w:tcPr>
          <w:p w14:paraId="5A8D2C21" w14:textId="77777777" w:rsidR="006F3EFE" w:rsidRDefault="006F3EFE" w:rsidP="006F3EFE">
            <w:pPr>
              <w:tabs>
                <w:tab w:val="left" w:pos="360"/>
                <w:tab w:val="left" w:pos="1080"/>
              </w:tabs>
              <w:spacing w:line="288" w:lineRule="auto"/>
              <w:ind w:left="360" w:hanging="360"/>
              <w:jc w:val="both"/>
              <w:rPr>
                <w:rFonts w:eastAsia="Calibri"/>
                <w:sz w:val="26"/>
                <w:szCs w:val="26"/>
                <w14:ligatures w14:val="none"/>
              </w:rPr>
            </w:pPr>
          </w:p>
        </w:tc>
      </w:tr>
      <w:tr w:rsidR="006F3EFE" w14:paraId="146CE4D6" w14:textId="77777777" w:rsidTr="006F3EFE">
        <w:tc>
          <w:tcPr>
            <w:tcW w:w="714" w:type="dxa"/>
          </w:tcPr>
          <w:p w14:paraId="3FBC0C47" w14:textId="77777777" w:rsidR="006F3EFE" w:rsidRDefault="006F3EFE" w:rsidP="006F3EFE">
            <w:pPr>
              <w:tabs>
                <w:tab w:val="left" w:pos="360"/>
                <w:tab w:val="left" w:pos="1080"/>
              </w:tabs>
              <w:spacing w:line="288" w:lineRule="auto"/>
              <w:ind w:left="360" w:hanging="360"/>
              <w:jc w:val="both"/>
              <w:rPr>
                <w:rFonts w:eastAsia="Calibri"/>
                <w:sz w:val="26"/>
                <w:szCs w:val="26"/>
                <w14:ligatures w14:val="none"/>
              </w:rPr>
            </w:pPr>
            <w:r>
              <w:rPr>
                <w:rFonts w:eastAsia="Calibri"/>
                <w:sz w:val="26"/>
                <w:szCs w:val="26"/>
                <w14:ligatures w14:val="none"/>
              </w:rPr>
              <w:t>2.</w:t>
            </w:r>
          </w:p>
        </w:tc>
        <w:tc>
          <w:tcPr>
            <w:tcW w:w="2400" w:type="dxa"/>
          </w:tcPr>
          <w:p w14:paraId="2C2FCB3F" w14:textId="77777777" w:rsidR="006F3EFE" w:rsidRDefault="006F3EFE" w:rsidP="006F3EFE">
            <w:pPr>
              <w:tabs>
                <w:tab w:val="left" w:pos="360"/>
                <w:tab w:val="left" w:pos="1080"/>
              </w:tabs>
              <w:spacing w:line="288" w:lineRule="auto"/>
              <w:ind w:left="360" w:hanging="360"/>
              <w:jc w:val="both"/>
              <w:rPr>
                <w:rFonts w:eastAsia="Calibri"/>
                <w:sz w:val="26"/>
                <w:szCs w:val="26"/>
                <w14:ligatures w14:val="none"/>
              </w:rPr>
            </w:pPr>
          </w:p>
        </w:tc>
        <w:tc>
          <w:tcPr>
            <w:tcW w:w="3118" w:type="dxa"/>
          </w:tcPr>
          <w:p w14:paraId="4095065B" w14:textId="77777777" w:rsidR="006F3EFE" w:rsidRDefault="006F3EFE" w:rsidP="006F3EFE">
            <w:pPr>
              <w:tabs>
                <w:tab w:val="left" w:pos="360"/>
                <w:tab w:val="left" w:pos="1080"/>
              </w:tabs>
              <w:spacing w:line="288" w:lineRule="auto"/>
              <w:ind w:left="360" w:hanging="360"/>
              <w:jc w:val="both"/>
              <w:rPr>
                <w:rFonts w:eastAsia="Calibri"/>
                <w:sz w:val="26"/>
                <w:szCs w:val="26"/>
                <w14:ligatures w14:val="none"/>
              </w:rPr>
            </w:pPr>
          </w:p>
        </w:tc>
        <w:tc>
          <w:tcPr>
            <w:tcW w:w="3114" w:type="dxa"/>
          </w:tcPr>
          <w:p w14:paraId="30219C10" w14:textId="77777777" w:rsidR="006F3EFE" w:rsidRDefault="006F3EFE" w:rsidP="006F3EFE">
            <w:pPr>
              <w:tabs>
                <w:tab w:val="left" w:pos="360"/>
                <w:tab w:val="left" w:pos="1080"/>
              </w:tabs>
              <w:spacing w:line="288" w:lineRule="auto"/>
              <w:ind w:left="360" w:hanging="360"/>
              <w:jc w:val="both"/>
              <w:rPr>
                <w:rFonts w:eastAsia="Calibri"/>
                <w:sz w:val="26"/>
                <w:szCs w:val="26"/>
                <w14:ligatures w14:val="none"/>
              </w:rPr>
            </w:pPr>
          </w:p>
        </w:tc>
      </w:tr>
      <w:tr w:rsidR="006F3EFE" w14:paraId="1968FA20" w14:textId="77777777" w:rsidTr="006F3EFE">
        <w:tc>
          <w:tcPr>
            <w:tcW w:w="714" w:type="dxa"/>
          </w:tcPr>
          <w:p w14:paraId="3093A31C" w14:textId="77777777" w:rsidR="006F3EFE" w:rsidRDefault="006F3EFE" w:rsidP="006F3EFE">
            <w:pPr>
              <w:tabs>
                <w:tab w:val="left" w:pos="360"/>
                <w:tab w:val="left" w:pos="1080"/>
              </w:tabs>
              <w:spacing w:line="288" w:lineRule="auto"/>
              <w:ind w:left="360" w:hanging="360"/>
              <w:jc w:val="both"/>
              <w:rPr>
                <w:rFonts w:eastAsia="Calibri"/>
                <w:sz w:val="26"/>
                <w:szCs w:val="26"/>
                <w14:ligatures w14:val="none"/>
              </w:rPr>
            </w:pPr>
            <w:r>
              <w:rPr>
                <w:rFonts w:eastAsia="Calibri"/>
                <w:sz w:val="26"/>
                <w:szCs w:val="26"/>
                <w14:ligatures w14:val="none"/>
              </w:rPr>
              <w:t>3.</w:t>
            </w:r>
          </w:p>
        </w:tc>
        <w:tc>
          <w:tcPr>
            <w:tcW w:w="2400" w:type="dxa"/>
          </w:tcPr>
          <w:p w14:paraId="2AE539F2" w14:textId="77777777" w:rsidR="006F3EFE" w:rsidRDefault="006F3EFE" w:rsidP="006F3EFE">
            <w:pPr>
              <w:tabs>
                <w:tab w:val="left" w:pos="360"/>
                <w:tab w:val="left" w:pos="1080"/>
              </w:tabs>
              <w:spacing w:line="288" w:lineRule="auto"/>
              <w:ind w:left="360" w:hanging="360"/>
              <w:jc w:val="both"/>
              <w:rPr>
                <w:rFonts w:eastAsia="Calibri"/>
                <w:sz w:val="26"/>
                <w:szCs w:val="26"/>
                <w14:ligatures w14:val="none"/>
              </w:rPr>
            </w:pPr>
          </w:p>
        </w:tc>
        <w:tc>
          <w:tcPr>
            <w:tcW w:w="3118" w:type="dxa"/>
          </w:tcPr>
          <w:p w14:paraId="36ECCB69" w14:textId="77777777" w:rsidR="006F3EFE" w:rsidRDefault="006F3EFE" w:rsidP="006F3EFE">
            <w:pPr>
              <w:tabs>
                <w:tab w:val="left" w:pos="360"/>
                <w:tab w:val="left" w:pos="1080"/>
              </w:tabs>
              <w:spacing w:line="288" w:lineRule="auto"/>
              <w:ind w:left="360" w:hanging="360"/>
              <w:jc w:val="both"/>
              <w:rPr>
                <w:rFonts w:eastAsia="Calibri"/>
                <w:sz w:val="26"/>
                <w:szCs w:val="26"/>
                <w14:ligatures w14:val="none"/>
              </w:rPr>
            </w:pPr>
          </w:p>
        </w:tc>
        <w:tc>
          <w:tcPr>
            <w:tcW w:w="3114" w:type="dxa"/>
          </w:tcPr>
          <w:p w14:paraId="35445476" w14:textId="77777777" w:rsidR="006F3EFE" w:rsidRDefault="006F3EFE" w:rsidP="006F3EFE">
            <w:pPr>
              <w:tabs>
                <w:tab w:val="left" w:pos="360"/>
                <w:tab w:val="left" w:pos="1080"/>
              </w:tabs>
              <w:spacing w:line="288" w:lineRule="auto"/>
              <w:ind w:left="360" w:hanging="360"/>
              <w:jc w:val="both"/>
              <w:rPr>
                <w:rFonts w:eastAsia="Calibri"/>
                <w:sz w:val="26"/>
                <w:szCs w:val="26"/>
                <w14:ligatures w14:val="none"/>
              </w:rPr>
            </w:pPr>
          </w:p>
        </w:tc>
      </w:tr>
    </w:tbl>
    <w:p w14:paraId="0785931B" w14:textId="77777777" w:rsidR="006F3EFE" w:rsidRDefault="006F3EFE" w:rsidP="009B1CD7">
      <w:pPr>
        <w:tabs>
          <w:tab w:val="left" w:pos="360"/>
          <w:tab w:val="left" w:pos="1080"/>
        </w:tabs>
        <w:spacing w:before="120"/>
        <w:ind w:firstLine="567"/>
        <w:jc w:val="both"/>
        <w:rPr>
          <w:rFonts w:eastAsia="Calibri"/>
          <w:sz w:val="26"/>
          <w:szCs w:val="26"/>
          <w:lang w:val="nl-NL"/>
          <w14:ligatures w14:val="none"/>
        </w:rPr>
      </w:pPr>
      <w:r>
        <w:rPr>
          <w:rFonts w:eastAsia="Calibri"/>
          <w:sz w:val="26"/>
          <w:szCs w:val="26"/>
          <w:lang w:val="nl-NL"/>
          <w14:ligatures w14:val="none"/>
        </w:rPr>
        <w:t xml:space="preserve">Hồ sơ kèm theo gồm: </w:t>
      </w:r>
      <w:r>
        <w:rPr>
          <w:rStyle w:val="FootnoteReference"/>
          <w:rFonts w:eastAsia="Calibri"/>
          <w:sz w:val="26"/>
          <w:szCs w:val="26"/>
          <w:lang w:val="nl-NL"/>
          <w14:ligatures w14:val="none"/>
        </w:rPr>
        <w:footnoteReference w:id="168"/>
      </w:r>
    </w:p>
    <w:tbl>
      <w:tblPr>
        <w:tblStyle w:val="TableGrid"/>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072"/>
      </w:tblGrid>
      <w:tr w:rsidR="006F3EFE" w14:paraId="2086BDD4" w14:textId="77777777" w:rsidTr="009B1CD7">
        <w:tc>
          <w:tcPr>
            <w:tcW w:w="9072" w:type="dxa"/>
          </w:tcPr>
          <w:p w14:paraId="2A6930ED" w14:textId="0BDA3148" w:rsidR="006F3EFE" w:rsidRDefault="006F3EFE" w:rsidP="009B1CD7">
            <w:pPr>
              <w:spacing w:before="120"/>
              <w:ind w:firstLine="567"/>
              <w:rPr>
                <w:sz w:val="26"/>
                <w:szCs w:val="26"/>
                <w:lang w:val="vi-VN"/>
              </w:rPr>
            </w:pPr>
            <w:r>
              <w:rPr>
                <w:sz w:val="26"/>
                <w:szCs w:val="26"/>
                <w:lang w:val="vi-VN"/>
              </w:rPr>
              <w:t>1. ...........................................................................................................................</w:t>
            </w:r>
          </w:p>
        </w:tc>
      </w:tr>
      <w:tr w:rsidR="006F3EFE" w14:paraId="1EA37FD2" w14:textId="77777777" w:rsidTr="009B1CD7">
        <w:tc>
          <w:tcPr>
            <w:tcW w:w="9072" w:type="dxa"/>
          </w:tcPr>
          <w:p w14:paraId="6C2D3DA9" w14:textId="5CF2EC2F" w:rsidR="006F3EFE" w:rsidRDefault="006F3EFE" w:rsidP="009B1CD7">
            <w:pPr>
              <w:spacing w:before="120"/>
              <w:ind w:firstLine="567"/>
              <w:rPr>
                <w:sz w:val="26"/>
                <w:szCs w:val="26"/>
                <w:lang w:val="vi-VN"/>
              </w:rPr>
            </w:pPr>
            <w:r>
              <w:rPr>
                <w:sz w:val="26"/>
                <w:szCs w:val="26"/>
                <w:lang w:val="vi-VN"/>
              </w:rPr>
              <w:t>2...........................................................................................................................</w:t>
            </w:r>
          </w:p>
        </w:tc>
      </w:tr>
      <w:tr w:rsidR="006F3EFE" w14:paraId="102EDF0C" w14:textId="77777777" w:rsidTr="009B1CD7">
        <w:tc>
          <w:tcPr>
            <w:tcW w:w="9072" w:type="dxa"/>
          </w:tcPr>
          <w:p w14:paraId="016B65D9" w14:textId="6E5BA914" w:rsidR="006F3EFE" w:rsidRDefault="006F3EFE" w:rsidP="009B1CD7">
            <w:pPr>
              <w:spacing w:before="120"/>
              <w:ind w:firstLine="567"/>
              <w:rPr>
                <w:sz w:val="26"/>
                <w:szCs w:val="26"/>
                <w:lang w:val="vi-VN"/>
              </w:rPr>
            </w:pPr>
            <w:r>
              <w:rPr>
                <w:sz w:val="26"/>
                <w:szCs w:val="26"/>
                <w:lang w:val="vi-VN"/>
              </w:rPr>
              <w:t>3...........................................................................................................................</w:t>
            </w:r>
          </w:p>
        </w:tc>
      </w:tr>
      <w:tr w:rsidR="006F3EFE" w14:paraId="1221F084" w14:textId="77777777" w:rsidTr="009B1CD7">
        <w:tc>
          <w:tcPr>
            <w:tcW w:w="9072" w:type="dxa"/>
          </w:tcPr>
          <w:p w14:paraId="712F7F16" w14:textId="6ECA5F73" w:rsidR="006F3EFE" w:rsidRDefault="006F3EFE" w:rsidP="009B1CD7">
            <w:pPr>
              <w:spacing w:before="120"/>
              <w:ind w:firstLine="567"/>
              <w:rPr>
                <w:rFonts w:eastAsia="Calibri"/>
                <w:sz w:val="26"/>
                <w:szCs w:val="26"/>
                <w:lang w:val="vi-VN"/>
                <w14:ligatures w14:val="none"/>
              </w:rPr>
            </w:pPr>
            <w:r>
              <w:rPr>
                <w:rFonts w:eastAsia="Calibri"/>
                <w:sz w:val="26"/>
                <w:szCs w:val="26"/>
                <w:lang w:val="nl-NL"/>
                <w14:ligatures w14:val="none"/>
              </w:rPr>
              <w:t xml:space="preserve">Sau khi nghiên cứu Nghị định số 98/2021/NĐ-CP về </w:t>
            </w:r>
            <w:r w:rsidR="00E7298C">
              <w:rPr>
                <w:rFonts w:eastAsia="Calibri"/>
                <w:sz w:val="26"/>
                <w:szCs w:val="26"/>
                <w:lang w:val="nl-NL"/>
                <w14:ligatures w14:val="none"/>
              </w:rPr>
              <w:t>q</w:t>
            </w:r>
            <w:r>
              <w:rPr>
                <w:rFonts w:eastAsia="Calibri"/>
                <w:sz w:val="26"/>
                <w:szCs w:val="26"/>
                <w:lang w:val="nl-NL"/>
                <w14:ligatures w14:val="none"/>
              </w:rPr>
              <w:t xml:space="preserve">uản lý thiết bị y tế, Nghị định số </w:t>
            </w:r>
            <w:r w:rsidR="001B267D">
              <w:rPr>
                <w:rFonts w:eastAsia="Calibri"/>
                <w:sz w:val="26"/>
                <w:szCs w:val="26"/>
                <w:lang w:val="nl-NL"/>
                <w14:ligatures w14:val="none"/>
              </w:rPr>
              <w:t>96</w:t>
            </w:r>
            <w:r>
              <w:rPr>
                <w:rFonts w:eastAsia="Calibri"/>
                <w:sz w:val="26"/>
                <w:szCs w:val="26"/>
                <w:lang w:val="nl-NL"/>
                <w14:ligatures w14:val="none"/>
              </w:rPr>
              <w:t>/2023/NĐ-CP quy định chi tiết một số điều của Luật Khám bệnh, chữa bệnh và các quy định liên quan, chúng tôi cam đoan thực hiện đầy đủ các văn bản pháp luật, các quy chế chuyên môn có liên quan, tuân thủ đạo đức trong nghiên cứu</w:t>
            </w:r>
            <w:r>
              <w:rPr>
                <w:rFonts w:eastAsia="Calibri"/>
                <w:sz w:val="26"/>
                <w:szCs w:val="26"/>
                <w:lang w:val="vi-VN"/>
                <w14:ligatures w14:val="none"/>
              </w:rPr>
              <w:t>. Đề nghị Bộ Y tế (Cục Khoa học công nghệ và Đào tạo) xem xét, phê duyệt đối với các thay đổi nêu trên của cơ sở.</w:t>
            </w:r>
          </w:p>
          <w:p w14:paraId="462B6F62" w14:textId="77777777" w:rsidR="006F3EFE" w:rsidRPr="009B1CD7" w:rsidRDefault="006F3EFE" w:rsidP="009B1CD7">
            <w:pPr>
              <w:spacing w:before="120"/>
              <w:ind w:firstLine="567"/>
              <w:rPr>
                <w:rFonts w:eastAsia="Calibri"/>
                <w:sz w:val="8"/>
                <w:szCs w:val="26"/>
                <w:lang w:val="vi-VN"/>
                <w14:ligatures w14:val="none"/>
              </w:rPr>
            </w:pPr>
          </w:p>
          <w:tbl>
            <w:tblPr>
              <w:tblStyle w:val="TableGrid"/>
              <w:tblW w:w="9747"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13"/>
              <w:gridCol w:w="3119"/>
              <w:gridCol w:w="3315"/>
            </w:tblGrid>
            <w:tr w:rsidR="006F3EFE" w:rsidRPr="00517151" w14:paraId="387999CC" w14:textId="77777777" w:rsidTr="00E7298C">
              <w:trPr>
                <w:jc w:val="center"/>
              </w:trPr>
              <w:tc>
                <w:tcPr>
                  <w:tcW w:w="3313" w:type="dxa"/>
                </w:tcPr>
                <w:p w14:paraId="0B5CD28E" w14:textId="7C831767" w:rsidR="006F3EFE" w:rsidRPr="00E7298C" w:rsidRDefault="00E7298C" w:rsidP="00E7298C">
                  <w:pPr>
                    <w:tabs>
                      <w:tab w:val="center" w:pos="1800"/>
                      <w:tab w:val="center" w:pos="6660"/>
                    </w:tabs>
                    <w:ind w:left="228"/>
                    <w:jc w:val="center"/>
                    <w:rPr>
                      <w:rFonts w:ascii="Times New Roman Bold" w:hAnsi="Times New Roman Bold"/>
                      <w:b/>
                      <w:bCs/>
                      <w:spacing w:val="-30"/>
                      <w:sz w:val="26"/>
                      <w:szCs w:val="26"/>
                      <w:lang w:val="nl-NL"/>
                    </w:rPr>
                  </w:pPr>
                  <w:r w:rsidRPr="00E7298C">
                    <w:rPr>
                      <w:rFonts w:ascii="Times New Roman Bold" w:hAnsi="Times New Roman Bold"/>
                      <w:b/>
                      <w:bCs/>
                      <w:spacing w:val="-30"/>
                      <w:sz w:val="26"/>
                      <w:szCs w:val="26"/>
                      <w:lang w:val="nl-NL"/>
                    </w:rPr>
                    <w:t>NGHIÊN CỨU VIÊN CHÍNH</w:t>
                  </w:r>
                </w:p>
                <w:p w14:paraId="217D7508" w14:textId="27BDE643" w:rsidR="006F3EFE" w:rsidRDefault="001F0D13" w:rsidP="00E66F28">
                  <w:pPr>
                    <w:tabs>
                      <w:tab w:val="center" w:pos="1800"/>
                      <w:tab w:val="center" w:pos="6660"/>
                    </w:tabs>
                    <w:ind w:firstLine="567"/>
                    <w:jc w:val="center"/>
                    <w:rPr>
                      <w:bCs/>
                      <w:i/>
                      <w:sz w:val="26"/>
                      <w:szCs w:val="26"/>
                      <w:lang w:val="nl-NL"/>
                    </w:rPr>
                  </w:pPr>
                  <w:r w:rsidRPr="000D103B">
                    <w:rPr>
                      <w:bCs/>
                      <w:i/>
                      <w:spacing w:val="-4"/>
                      <w:sz w:val="26"/>
                      <w:szCs w:val="26"/>
                      <w:lang w:val="nl-NL"/>
                    </w:rPr>
                    <w:t>(</w:t>
                  </w:r>
                  <w:r w:rsidR="00E66F28">
                    <w:rPr>
                      <w:bCs/>
                      <w:i/>
                      <w:spacing w:val="-4"/>
                      <w:sz w:val="26"/>
                      <w:szCs w:val="26"/>
                      <w:lang w:val="nl-NL"/>
                    </w:rPr>
                    <w:t>K</w:t>
                  </w:r>
                  <w:r w:rsidRPr="000D103B">
                    <w:rPr>
                      <w:bCs/>
                      <w:i/>
                      <w:spacing w:val="-4"/>
                      <w:sz w:val="26"/>
                      <w:szCs w:val="26"/>
                      <w:lang w:val="nl-NL"/>
                    </w:rPr>
                    <w:t>ý, ghi rõ họ tên)</w:t>
                  </w:r>
                </w:p>
              </w:tc>
              <w:tc>
                <w:tcPr>
                  <w:tcW w:w="3119" w:type="dxa"/>
                </w:tcPr>
                <w:p w14:paraId="64FF770B" w14:textId="5FF7F1A6" w:rsidR="006F3EFE" w:rsidRDefault="00E7298C" w:rsidP="00E66F28">
                  <w:pPr>
                    <w:tabs>
                      <w:tab w:val="center" w:pos="1800"/>
                      <w:tab w:val="center" w:pos="6660"/>
                    </w:tabs>
                    <w:ind w:left="-162"/>
                    <w:jc w:val="center"/>
                    <w:rPr>
                      <w:b/>
                      <w:bCs/>
                      <w:sz w:val="26"/>
                      <w:szCs w:val="26"/>
                      <w:lang w:val="nl-NL"/>
                    </w:rPr>
                  </w:pPr>
                  <w:r>
                    <w:rPr>
                      <w:b/>
                      <w:bCs/>
                      <w:sz w:val="26"/>
                      <w:szCs w:val="26"/>
                      <w:lang w:val="nl-NL"/>
                    </w:rPr>
                    <w:t>THỦ TRƯỞNG CƠ SỞ NHẬN THỬ NGHIỆM LÂM SÀNG</w:t>
                  </w:r>
                </w:p>
                <w:p w14:paraId="48BCFE44" w14:textId="553EAD42" w:rsidR="006F3EFE" w:rsidRPr="00E66F28" w:rsidRDefault="001F0D13" w:rsidP="00E66F28">
                  <w:pPr>
                    <w:tabs>
                      <w:tab w:val="center" w:pos="1800"/>
                      <w:tab w:val="center" w:pos="6660"/>
                    </w:tabs>
                    <w:jc w:val="center"/>
                    <w:rPr>
                      <w:bCs/>
                      <w:i/>
                      <w:spacing w:val="-10"/>
                      <w:sz w:val="26"/>
                      <w:szCs w:val="26"/>
                      <w:lang w:val="nl-NL"/>
                    </w:rPr>
                  </w:pPr>
                  <w:r w:rsidRPr="00E66F28">
                    <w:rPr>
                      <w:bCs/>
                      <w:i/>
                      <w:spacing w:val="-10"/>
                      <w:sz w:val="26"/>
                      <w:szCs w:val="26"/>
                      <w:lang w:val="nl-NL"/>
                    </w:rPr>
                    <w:t>(</w:t>
                  </w:r>
                  <w:r w:rsidR="00E66F28" w:rsidRPr="00E66F28">
                    <w:rPr>
                      <w:bCs/>
                      <w:i/>
                      <w:spacing w:val="-10"/>
                      <w:sz w:val="26"/>
                      <w:szCs w:val="26"/>
                      <w:lang w:val="nl-NL"/>
                    </w:rPr>
                    <w:t>K</w:t>
                  </w:r>
                  <w:r w:rsidRPr="00E66F28">
                    <w:rPr>
                      <w:bCs/>
                      <w:i/>
                      <w:spacing w:val="-10"/>
                      <w:sz w:val="26"/>
                      <w:szCs w:val="26"/>
                      <w:lang w:val="nl-NL"/>
                    </w:rPr>
                    <w:t>ý, ghi rõ họ tên, đóng dấu)</w:t>
                  </w:r>
                </w:p>
              </w:tc>
              <w:tc>
                <w:tcPr>
                  <w:tcW w:w="3315" w:type="dxa"/>
                </w:tcPr>
                <w:p w14:paraId="5F3D6065" w14:textId="77777777" w:rsidR="00E7298C" w:rsidRDefault="00E7298C" w:rsidP="00E7298C">
                  <w:pPr>
                    <w:tabs>
                      <w:tab w:val="center" w:pos="1800"/>
                      <w:tab w:val="center" w:pos="6660"/>
                    </w:tabs>
                    <w:ind w:left="-108"/>
                    <w:jc w:val="center"/>
                    <w:rPr>
                      <w:b/>
                      <w:bCs/>
                      <w:sz w:val="26"/>
                      <w:szCs w:val="26"/>
                      <w:lang w:val="nl-NL"/>
                    </w:rPr>
                  </w:pPr>
                  <w:r>
                    <w:rPr>
                      <w:b/>
                      <w:bCs/>
                      <w:sz w:val="26"/>
                      <w:szCs w:val="26"/>
                      <w:lang w:val="nl-NL"/>
                    </w:rPr>
                    <w:t>ĐẠI DIỆN TỔ CHỨC/</w:t>
                  </w:r>
                </w:p>
                <w:p w14:paraId="15734754" w14:textId="4D58B5A5" w:rsidR="006F3EFE" w:rsidRDefault="00E7298C" w:rsidP="00E7298C">
                  <w:pPr>
                    <w:tabs>
                      <w:tab w:val="center" w:pos="1800"/>
                      <w:tab w:val="center" w:pos="6660"/>
                    </w:tabs>
                    <w:ind w:left="-108"/>
                    <w:jc w:val="center"/>
                    <w:rPr>
                      <w:b/>
                      <w:bCs/>
                      <w:sz w:val="26"/>
                      <w:szCs w:val="26"/>
                      <w:lang w:val="nl-NL"/>
                    </w:rPr>
                  </w:pPr>
                  <w:r>
                    <w:rPr>
                      <w:b/>
                      <w:bCs/>
                      <w:sz w:val="26"/>
                      <w:szCs w:val="26"/>
                      <w:lang w:val="nl-NL"/>
                    </w:rPr>
                    <w:t>CÁ NHÂN</w:t>
                  </w:r>
                </w:p>
                <w:p w14:paraId="02842614" w14:textId="5CA8A898" w:rsidR="006F3EFE" w:rsidRDefault="00E7298C" w:rsidP="00E7298C">
                  <w:pPr>
                    <w:tabs>
                      <w:tab w:val="center" w:pos="1800"/>
                      <w:tab w:val="center" w:pos="6660"/>
                    </w:tabs>
                    <w:ind w:left="-108"/>
                    <w:jc w:val="center"/>
                    <w:rPr>
                      <w:b/>
                      <w:bCs/>
                      <w:sz w:val="26"/>
                      <w:szCs w:val="26"/>
                      <w:lang w:val="nl-NL"/>
                    </w:rPr>
                  </w:pPr>
                  <w:r>
                    <w:rPr>
                      <w:b/>
                      <w:bCs/>
                      <w:sz w:val="26"/>
                      <w:szCs w:val="26"/>
                      <w:lang w:val="nl-NL"/>
                    </w:rPr>
                    <w:t>CÓ TBYT PHẢI TNLS</w:t>
                  </w:r>
                </w:p>
                <w:p w14:paraId="2940DD61" w14:textId="1AEFB024" w:rsidR="006F3EFE" w:rsidRDefault="001F0D13" w:rsidP="00E7298C">
                  <w:pPr>
                    <w:tabs>
                      <w:tab w:val="center" w:pos="1800"/>
                      <w:tab w:val="center" w:pos="6660"/>
                    </w:tabs>
                    <w:ind w:left="-108" w:right="228"/>
                    <w:jc w:val="center"/>
                    <w:rPr>
                      <w:bCs/>
                      <w:i/>
                      <w:sz w:val="26"/>
                      <w:szCs w:val="26"/>
                      <w:lang w:val="nl-NL"/>
                    </w:rPr>
                  </w:pPr>
                  <w:r w:rsidRPr="000D103B">
                    <w:rPr>
                      <w:bCs/>
                      <w:i/>
                      <w:spacing w:val="-4"/>
                      <w:sz w:val="26"/>
                      <w:szCs w:val="26"/>
                      <w:lang w:val="nl-NL"/>
                    </w:rPr>
                    <w:t>(</w:t>
                  </w:r>
                  <w:r w:rsidR="00E66F28">
                    <w:rPr>
                      <w:bCs/>
                      <w:i/>
                      <w:spacing w:val="-4"/>
                      <w:sz w:val="26"/>
                      <w:szCs w:val="26"/>
                      <w:lang w:val="nl-NL"/>
                    </w:rPr>
                    <w:t>K</w:t>
                  </w:r>
                  <w:r w:rsidRPr="000D103B">
                    <w:rPr>
                      <w:bCs/>
                      <w:i/>
                      <w:spacing w:val="-4"/>
                      <w:sz w:val="26"/>
                      <w:szCs w:val="26"/>
                      <w:lang w:val="nl-NL"/>
                    </w:rPr>
                    <w:t>ý, ghi rõ họ tên, đóng dấu)</w:t>
                  </w:r>
                </w:p>
              </w:tc>
            </w:tr>
          </w:tbl>
          <w:tbl>
            <w:tblPr>
              <w:tblW w:w="0" w:type="auto"/>
              <w:tblLayout w:type="fixed"/>
              <w:tblLook w:val="04A0" w:firstRow="1" w:lastRow="0" w:firstColumn="1" w:lastColumn="0" w:noHBand="0" w:noVBand="1"/>
            </w:tblPr>
            <w:tblGrid>
              <w:gridCol w:w="3299"/>
              <w:gridCol w:w="5773"/>
            </w:tblGrid>
            <w:tr w:rsidR="006F3EFE" w14:paraId="4B1890FE" w14:textId="77777777" w:rsidTr="009B1CD7">
              <w:tc>
                <w:tcPr>
                  <w:tcW w:w="3299" w:type="dxa"/>
                  <w:shd w:val="clear" w:color="auto" w:fill="auto"/>
                </w:tcPr>
                <w:p w14:paraId="2D367F42" w14:textId="77777777" w:rsidR="006F3EFE" w:rsidRDefault="006F3EFE" w:rsidP="009B1CD7">
                  <w:pPr>
                    <w:tabs>
                      <w:tab w:val="center" w:pos="1800"/>
                      <w:tab w:val="center" w:pos="6660"/>
                    </w:tabs>
                    <w:spacing w:before="120"/>
                    <w:ind w:firstLine="567"/>
                    <w:jc w:val="both"/>
                    <w:rPr>
                      <w:rFonts w:eastAsia="Calibri"/>
                      <w:b/>
                      <w:bCs/>
                      <w:sz w:val="26"/>
                      <w:szCs w:val="26"/>
                      <w:lang w:val="nl-NL"/>
                      <w14:ligatures w14:val="none"/>
                    </w:rPr>
                  </w:pPr>
                </w:p>
              </w:tc>
              <w:tc>
                <w:tcPr>
                  <w:tcW w:w="5773" w:type="dxa"/>
                  <w:shd w:val="clear" w:color="auto" w:fill="auto"/>
                </w:tcPr>
                <w:p w14:paraId="1EBCC685" w14:textId="77777777" w:rsidR="006F3EFE" w:rsidRDefault="006F3EFE" w:rsidP="009B1CD7">
                  <w:pPr>
                    <w:tabs>
                      <w:tab w:val="center" w:pos="1800"/>
                      <w:tab w:val="center" w:pos="6660"/>
                    </w:tabs>
                    <w:spacing w:before="120"/>
                    <w:ind w:firstLine="567"/>
                    <w:jc w:val="both"/>
                    <w:rPr>
                      <w:rFonts w:eastAsia="Calibri"/>
                      <w:i/>
                      <w:iCs/>
                      <w:sz w:val="26"/>
                      <w:szCs w:val="26"/>
                      <w:lang w:val="nl-NL"/>
                      <w14:ligatures w14:val="none"/>
                    </w:rPr>
                  </w:pPr>
                </w:p>
              </w:tc>
            </w:tr>
          </w:tbl>
          <w:p w14:paraId="087F2E5A" w14:textId="77777777" w:rsidR="006F3EFE" w:rsidRDefault="006F3EFE" w:rsidP="009B1CD7">
            <w:pPr>
              <w:spacing w:before="120"/>
              <w:ind w:firstLine="567"/>
              <w:rPr>
                <w:sz w:val="26"/>
                <w:szCs w:val="26"/>
                <w:lang w:val="vi-VN"/>
              </w:rPr>
            </w:pPr>
          </w:p>
        </w:tc>
      </w:tr>
    </w:tbl>
    <w:p w14:paraId="3B14A5CF" w14:textId="77777777" w:rsidR="006F3EFE" w:rsidRDefault="006F3EFE" w:rsidP="006F3EFE">
      <w:pPr>
        <w:tabs>
          <w:tab w:val="left" w:pos="360"/>
          <w:tab w:val="left" w:pos="1080"/>
        </w:tabs>
        <w:spacing w:line="288" w:lineRule="auto"/>
        <w:jc w:val="both"/>
        <w:rPr>
          <w:rFonts w:eastAsia="Calibri"/>
          <w:sz w:val="26"/>
          <w:szCs w:val="26"/>
          <w:lang w:val="nl-NL"/>
          <w14:ligatures w14:val="none"/>
        </w:rPr>
        <w:sectPr w:rsidR="006F3EFE" w:rsidSect="009B1CD7">
          <w:footnotePr>
            <w:numRestart w:val="eachSect"/>
          </w:footnotePr>
          <w:type w:val="continuous"/>
          <w:pgSz w:w="11907" w:h="16840"/>
          <w:pgMar w:top="1276" w:right="1134" w:bottom="1134" w:left="1928" w:header="510" w:footer="0" w:gutter="0"/>
          <w:cols w:space="720"/>
          <w:docGrid w:linePitch="326"/>
        </w:sectPr>
      </w:pPr>
    </w:p>
    <w:p w14:paraId="2229D656" w14:textId="4F7C8892" w:rsidR="006F3EFE" w:rsidRDefault="006F3EFE" w:rsidP="006F3EFE">
      <w:pPr>
        <w:pStyle w:val="Heading2"/>
        <w:spacing w:before="0"/>
        <w:jc w:val="both"/>
        <w:rPr>
          <w:rFonts w:ascii="Times New Roman" w:hAnsi="Times New Roman" w:cs="Times New Roman"/>
          <w:b/>
          <w:bCs/>
          <w:color w:val="auto"/>
          <w:lang w:val="vi-VN"/>
        </w:rPr>
      </w:pPr>
      <w:r>
        <w:rPr>
          <w:rFonts w:ascii="Times New Roman" w:hAnsi="Times New Roman" w:cs="Times New Roman"/>
          <w:b/>
          <w:bCs/>
          <w:color w:val="auto"/>
          <w:lang w:val="vi-VN"/>
        </w:rPr>
        <w:lastRenderedPageBreak/>
        <w:t>Mẫu 14 - Văn bản đề nghị phê duyệt kết quả</w:t>
      </w:r>
      <w:r w:rsidR="001F0D13">
        <w:rPr>
          <w:rFonts w:ascii="Times New Roman" w:hAnsi="Times New Roman" w:cs="Times New Roman"/>
          <w:b/>
          <w:bCs/>
          <w:color w:val="auto"/>
        </w:rPr>
        <w:t xml:space="preserve"> </w:t>
      </w:r>
      <w:proofErr w:type="spellStart"/>
      <w:r w:rsidR="001F0D13">
        <w:rPr>
          <w:rFonts w:ascii="Times New Roman" w:hAnsi="Times New Roman" w:cs="Times New Roman"/>
          <w:b/>
          <w:bCs/>
          <w:color w:val="auto"/>
        </w:rPr>
        <w:t>nghiên</w:t>
      </w:r>
      <w:proofErr w:type="spellEnd"/>
      <w:r w:rsidR="001F0D13">
        <w:rPr>
          <w:rFonts w:ascii="Times New Roman" w:hAnsi="Times New Roman" w:cs="Times New Roman"/>
          <w:b/>
          <w:bCs/>
          <w:color w:val="auto"/>
        </w:rPr>
        <w:t xml:space="preserve"> </w:t>
      </w:r>
      <w:proofErr w:type="spellStart"/>
      <w:r w:rsidR="001F0D13">
        <w:rPr>
          <w:rFonts w:ascii="Times New Roman" w:hAnsi="Times New Roman" w:cs="Times New Roman"/>
          <w:b/>
          <w:bCs/>
          <w:color w:val="auto"/>
        </w:rPr>
        <w:t>cứu</w:t>
      </w:r>
      <w:proofErr w:type="spellEnd"/>
      <w:r>
        <w:rPr>
          <w:rFonts w:ascii="Times New Roman" w:hAnsi="Times New Roman" w:cs="Times New Roman"/>
          <w:b/>
          <w:bCs/>
          <w:color w:val="auto"/>
          <w:lang w:val="vi-VN"/>
        </w:rPr>
        <w:t xml:space="preserve"> thử nghiệm lâm sàng thiết bị y tế </w:t>
      </w:r>
      <w:r>
        <w:rPr>
          <w:rFonts w:ascii="Times New Roman" w:hAnsi="Times New Roman" w:cs="Times New Roman"/>
          <w:b/>
          <w:bCs/>
          <w:color w:val="auto"/>
          <w:lang w:val="vi-VN"/>
        </w:rPr>
        <w:tab/>
      </w:r>
    </w:p>
    <w:p w14:paraId="3A105671" w14:textId="77777777" w:rsidR="006F3EFE" w:rsidRPr="00E66F28" w:rsidRDefault="006F3EFE" w:rsidP="006F3EFE">
      <w:pPr>
        <w:rPr>
          <w:b/>
          <w:bCs/>
          <w:sz w:val="8"/>
          <w:szCs w:val="26"/>
          <w:lang w:val="vi-VN"/>
        </w:rPr>
      </w:pPr>
    </w:p>
    <w:tbl>
      <w:tblPr>
        <w:tblW w:w="9981" w:type="dxa"/>
        <w:jc w:val="center"/>
        <w:tblLayout w:type="fixed"/>
        <w:tblLook w:val="04A0" w:firstRow="1" w:lastRow="0" w:firstColumn="1" w:lastColumn="0" w:noHBand="0" w:noVBand="1"/>
      </w:tblPr>
      <w:tblGrid>
        <w:gridCol w:w="4111"/>
        <w:gridCol w:w="5870"/>
      </w:tblGrid>
      <w:tr w:rsidR="00E66F28" w:rsidRPr="00517151" w14:paraId="6AF18658" w14:textId="77777777" w:rsidTr="00E66F28">
        <w:trPr>
          <w:trHeight w:val="1497"/>
          <w:jc w:val="center"/>
        </w:trPr>
        <w:tc>
          <w:tcPr>
            <w:tcW w:w="4111" w:type="dxa"/>
          </w:tcPr>
          <w:p w14:paraId="359ECB4E" w14:textId="0E436E34" w:rsidR="00E66F28" w:rsidRPr="00E66F28" w:rsidRDefault="00E66F28" w:rsidP="00E66F28">
            <w:pPr>
              <w:jc w:val="center"/>
              <w:rPr>
                <w:rFonts w:eastAsia="Calibri"/>
                <w:b/>
                <w:bCs/>
                <w:sz w:val="26"/>
                <w:szCs w:val="26"/>
                <w:lang w:val="nl-NL"/>
                <w14:ligatures w14:val="none"/>
              </w:rPr>
            </w:pPr>
            <w:r w:rsidRPr="00E66F28">
              <w:rPr>
                <w:rFonts w:eastAsia="Calibri"/>
                <w:b/>
                <w:bCs/>
                <w:sz w:val="26"/>
                <w:szCs w:val="26"/>
                <w:lang w:val="nl-NL"/>
                <w14:ligatures w14:val="none"/>
              </w:rPr>
              <w:t>TÊN CƠ SỞ</w:t>
            </w:r>
          </w:p>
          <w:p w14:paraId="4BE76D66" w14:textId="10577222" w:rsidR="00E66F28" w:rsidRPr="00E66F28" w:rsidRDefault="00E66F28" w:rsidP="00E66F28">
            <w:pPr>
              <w:jc w:val="center"/>
              <w:rPr>
                <w:rFonts w:eastAsia="Calibri"/>
                <w:b/>
                <w:bCs/>
                <w:sz w:val="26"/>
                <w:szCs w:val="26"/>
                <w:vertAlign w:val="superscript"/>
                <w:lang w:val="nl-NL"/>
                <w14:ligatures w14:val="none"/>
              </w:rPr>
            </w:pPr>
            <w:r w:rsidRPr="00E66F28">
              <w:rPr>
                <w:rFonts w:eastAsia="Calibri"/>
                <w:b/>
                <w:bCs/>
                <w:sz w:val="26"/>
                <w:szCs w:val="26"/>
                <w:vertAlign w:val="superscript"/>
                <w:lang w:val="nl-NL"/>
                <w14:ligatures w14:val="none"/>
              </w:rPr>
              <w:t>_________</w:t>
            </w:r>
          </w:p>
          <w:p w14:paraId="27EA34A5" w14:textId="66FF29C2" w:rsidR="00E66F28" w:rsidRPr="00E66F28" w:rsidRDefault="00E66F28" w:rsidP="00E66F28">
            <w:pPr>
              <w:jc w:val="center"/>
              <w:rPr>
                <w:rFonts w:eastAsia="Calibri"/>
                <w:sz w:val="26"/>
                <w:szCs w:val="26"/>
                <w:lang w:val="nl-NL"/>
                <w14:ligatures w14:val="none"/>
              </w:rPr>
            </w:pPr>
            <w:r w:rsidRPr="00E66F28">
              <w:rPr>
                <w:rFonts w:eastAsia="Calibri"/>
                <w:sz w:val="26"/>
                <w:szCs w:val="26"/>
                <w:lang w:val="nl-NL"/>
                <w14:ligatures w14:val="none"/>
              </w:rPr>
              <w:t>Số:</w:t>
            </w:r>
            <w:r w:rsidR="00E7298C">
              <w:rPr>
                <w:rFonts w:eastAsia="Calibri"/>
                <w:sz w:val="26"/>
                <w:szCs w:val="26"/>
                <w:lang w:val="nl-NL"/>
                <w14:ligatures w14:val="none"/>
              </w:rPr>
              <w:t xml:space="preserve"> ...</w:t>
            </w:r>
            <w:r w:rsidRPr="00E66F28">
              <w:rPr>
                <w:rFonts w:eastAsia="Calibri"/>
                <w:sz w:val="26"/>
                <w:szCs w:val="26"/>
                <w:lang w:val="nl-NL"/>
                <w14:ligatures w14:val="none"/>
              </w:rPr>
              <w:t xml:space="preserve"> /......</w:t>
            </w:r>
          </w:p>
          <w:p w14:paraId="5C580CFB" w14:textId="77777777" w:rsidR="00E66F28" w:rsidRDefault="00E66F28" w:rsidP="00E66F28">
            <w:pPr>
              <w:jc w:val="center"/>
              <w:rPr>
                <w:rFonts w:eastAsia="Calibri"/>
                <w:sz w:val="26"/>
                <w:szCs w:val="26"/>
                <w:lang w:val="nl-NL"/>
                <w14:ligatures w14:val="none"/>
              </w:rPr>
            </w:pPr>
            <w:r w:rsidRPr="00E66F28">
              <w:rPr>
                <w:rFonts w:eastAsia="Calibri"/>
                <w:spacing w:val="-6"/>
                <w:sz w:val="26"/>
                <w:szCs w:val="26"/>
                <w:lang w:val="nl-NL"/>
                <w14:ligatures w14:val="none"/>
              </w:rPr>
              <w:t xml:space="preserve">V/v </w:t>
            </w:r>
            <w:r w:rsidRPr="00E66F28">
              <w:rPr>
                <w:rFonts w:eastAsia="Calibri"/>
                <w:sz w:val="26"/>
                <w:szCs w:val="26"/>
                <w:lang w:val="nl-NL"/>
                <w14:ligatures w14:val="none"/>
              </w:rPr>
              <w:t xml:space="preserve">đề nghị phê duyệt kết quả </w:t>
            </w:r>
          </w:p>
          <w:p w14:paraId="30CE6CD4" w14:textId="38F6D605" w:rsidR="00E66F28" w:rsidRDefault="00E66F28" w:rsidP="00E66F28">
            <w:pPr>
              <w:jc w:val="center"/>
              <w:rPr>
                <w:rFonts w:eastAsia="Calibri"/>
                <w:b/>
                <w:bCs/>
                <w:sz w:val="26"/>
                <w:szCs w:val="26"/>
                <w:vertAlign w:val="superscript"/>
                <w:lang w:val="nl-NL"/>
                <w14:ligatures w14:val="none"/>
              </w:rPr>
            </w:pPr>
            <w:r w:rsidRPr="00E66F28">
              <w:rPr>
                <w:rFonts w:eastAsia="Calibri"/>
                <w:sz w:val="26"/>
                <w:szCs w:val="26"/>
                <w:lang w:val="nl-NL"/>
                <w14:ligatures w14:val="none"/>
              </w:rPr>
              <w:t>thử nghiệm lâm sàng thiết bị y tế</w:t>
            </w:r>
          </w:p>
        </w:tc>
        <w:tc>
          <w:tcPr>
            <w:tcW w:w="5870" w:type="dxa"/>
          </w:tcPr>
          <w:p w14:paraId="7A31D7DB" w14:textId="77777777" w:rsidR="00E66F28" w:rsidRPr="00E66F28" w:rsidRDefault="00E66F28" w:rsidP="00E66F28">
            <w:pPr>
              <w:jc w:val="center"/>
              <w:outlineLvl w:val="8"/>
              <w:rPr>
                <w:b/>
                <w:bCs/>
                <w:sz w:val="26"/>
                <w:szCs w:val="26"/>
                <w:lang w:val="cs-CZ"/>
                <w14:ligatures w14:val="none"/>
              </w:rPr>
            </w:pPr>
            <w:r w:rsidRPr="00E66F28">
              <w:rPr>
                <w:b/>
                <w:bCs/>
                <w:sz w:val="26"/>
                <w:szCs w:val="26"/>
                <w:lang w:val="cs-CZ"/>
                <w14:ligatures w14:val="none"/>
              </w:rPr>
              <w:t>CỘNG HOÀ XÃ HỘI CHỦ NGHĨA VIỆT NAM</w:t>
            </w:r>
          </w:p>
          <w:p w14:paraId="47F3C19C" w14:textId="05C2409F" w:rsidR="00E66F28" w:rsidRDefault="00E66F28" w:rsidP="00E66F28">
            <w:pPr>
              <w:jc w:val="center"/>
              <w:rPr>
                <w:rFonts w:eastAsia="Calibri"/>
                <w:b/>
                <w:bCs/>
                <w:sz w:val="26"/>
                <w:szCs w:val="26"/>
                <w:lang w:val="nl-NL"/>
                <w14:ligatures w14:val="none"/>
              </w:rPr>
            </w:pPr>
            <w:r>
              <w:rPr>
                <w:rFonts w:eastAsia="Calibri"/>
                <w:b/>
                <w:bCs/>
                <w:sz w:val="26"/>
                <w:szCs w:val="26"/>
                <w:lang w:val="nl-NL"/>
                <w14:ligatures w14:val="none"/>
              </w:rPr>
              <w:t>Độc lập - Tự do - Hạnh phúc</w:t>
            </w:r>
          </w:p>
          <w:p w14:paraId="0835C511" w14:textId="6842DE7E" w:rsidR="00E66F28" w:rsidRPr="00E66F28" w:rsidRDefault="00E66F28" w:rsidP="00E66F28">
            <w:pPr>
              <w:jc w:val="center"/>
              <w:rPr>
                <w:rFonts w:eastAsia="Calibri"/>
                <w:i/>
                <w:sz w:val="26"/>
                <w:szCs w:val="26"/>
                <w:vertAlign w:val="superscript"/>
                <w:lang w:val="nl-NL"/>
                <w14:ligatures w14:val="none"/>
              </w:rPr>
            </w:pPr>
            <w:r>
              <w:rPr>
                <w:rFonts w:eastAsia="Calibri"/>
                <w:i/>
                <w:sz w:val="26"/>
                <w:szCs w:val="26"/>
                <w:vertAlign w:val="superscript"/>
                <w:lang w:val="nl-NL"/>
                <w14:ligatures w14:val="none"/>
              </w:rPr>
              <w:t>______________________________________</w:t>
            </w:r>
          </w:p>
          <w:p w14:paraId="6532DA67" w14:textId="4392D385" w:rsidR="00E66F28" w:rsidRDefault="00E66F28" w:rsidP="00E66F28">
            <w:pPr>
              <w:jc w:val="center"/>
              <w:outlineLvl w:val="8"/>
              <w:rPr>
                <w:rFonts w:eastAsia="Calibri"/>
                <w:i/>
                <w:sz w:val="26"/>
                <w:szCs w:val="26"/>
                <w:lang w:val="nl-NL"/>
                <w14:ligatures w14:val="none"/>
              </w:rPr>
            </w:pPr>
            <w:r>
              <w:rPr>
                <w:i/>
                <w:sz w:val="26"/>
                <w:szCs w:val="26"/>
                <w:lang w:val="cs-CZ"/>
                <w14:ligatures w14:val="none"/>
              </w:rPr>
              <w:t xml:space="preserve">Hà Nội, ngày ... tháng ... năm </w:t>
            </w:r>
            <w:r>
              <w:rPr>
                <w:i/>
                <w:sz w:val="26"/>
                <w:szCs w:val="26"/>
                <w:lang w:val="vi-VN"/>
                <w14:ligatures w14:val="none"/>
              </w:rPr>
              <w:t>..</w:t>
            </w:r>
            <w:r>
              <w:rPr>
                <w:i/>
                <w:sz w:val="26"/>
                <w:szCs w:val="26"/>
                <w:lang w:val="cs-CZ"/>
                <w14:ligatures w14:val="none"/>
              </w:rPr>
              <w:t>....</w:t>
            </w:r>
          </w:p>
        </w:tc>
      </w:tr>
    </w:tbl>
    <w:p w14:paraId="2818774B" w14:textId="77777777" w:rsidR="006F3EFE" w:rsidRPr="00E7298C" w:rsidRDefault="006F3EFE" w:rsidP="006F3EFE">
      <w:pPr>
        <w:spacing w:line="288" w:lineRule="auto"/>
        <w:jc w:val="center"/>
        <w:rPr>
          <w:rFonts w:eastAsia="Calibri"/>
          <w:b/>
          <w:sz w:val="14"/>
          <w:szCs w:val="26"/>
          <w:lang w:val="nl-NL"/>
          <w14:ligatures w14:val="none"/>
        </w:rPr>
      </w:pPr>
    </w:p>
    <w:p w14:paraId="4DA53D41" w14:textId="5799BC70" w:rsidR="006F3EFE" w:rsidRPr="00E66F28" w:rsidRDefault="006F3EFE" w:rsidP="006F3EFE">
      <w:pPr>
        <w:spacing w:line="264" w:lineRule="auto"/>
        <w:jc w:val="center"/>
        <w:rPr>
          <w:rFonts w:eastAsia="Calibri"/>
          <w:iCs/>
          <w:sz w:val="26"/>
          <w:szCs w:val="26"/>
          <w:lang w:val="nl-NL"/>
          <w14:ligatures w14:val="none"/>
        </w:rPr>
      </w:pPr>
      <w:r w:rsidRPr="00E66F28">
        <w:rPr>
          <w:rFonts w:eastAsia="Calibri"/>
          <w:iCs/>
          <w:sz w:val="26"/>
          <w:szCs w:val="26"/>
          <w:lang w:val="nl-NL"/>
          <w14:ligatures w14:val="none"/>
        </w:rPr>
        <w:t>Kính gửi: Bộ Y tế</w:t>
      </w:r>
      <w:r w:rsidR="00E66F28">
        <w:rPr>
          <w:rFonts w:eastAsia="Calibri"/>
          <w:iCs/>
          <w:sz w:val="26"/>
          <w:szCs w:val="26"/>
          <w:lang w:val="nl-NL"/>
          <w14:ligatures w14:val="none"/>
        </w:rPr>
        <w:t>.</w:t>
      </w:r>
      <w:r w:rsidRPr="00E66F28">
        <w:rPr>
          <w:rFonts w:eastAsia="Calibri"/>
          <w:iCs/>
          <w:sz w:val="26"/>
          <w:szCs w:val="26"/>
          <w:lang w:val="nl-NL"/>
          <w14:ligatures w14:val="none"/>
        </w:rPr>
        <w:t xml:space="preserve"> </w:t>
      </w:r>
    </w:p>
    <w:p w14:paraId="572BCB9E" w14:textId="77777777" w:rsidR="006F3EFE" w:rsidRPr="00E7298C" w:rsidRDefault="006F3EFE" w:rsidP="006F3EFE">
      <w:pPr>
        <w:spacing w:line="264" w:lineRule="auto"/>
        <w:rPr>
          <w:rFonts w:eastAsia="Calibri"/>
          <w:iCs/>
          <w:sz w:val="4"/>
          <w:szCs w:val="26"/>
          <w:lang w:val="nl-NL"/>
          <w14:ligatures w14:val="none"/>
        </w:rPr>
      </w:pPr>
    </w:p>
    <w:p w14:paraId="462F408B" w14:textId="77777777" w:rsidR="006F3EFE" w:rsidRDefault="006F3EFE" w:rsidP="00E66F28">
      <w:pPr>
        <w:spacing w:before="120"/>
        <w:ind w:firstLine="567"/>
        <w:jc w:val="both"/>
        <w:rPr>
          <w:rFonts w:eastAsia="Calibri"/>
          <w:sz w:val="26"/>
          <w:szCs w:val="26"/>
          <w:lang w:val="nl-NL"/>
          <w14:ligatures w14:val="none"/>
        </w:rPr>
      </w:pPr>
      <w:r>
        <w:rPr>
          <w:rFonts w:eastAsia="Calibri"/>
          <w:sz w:val="26"/>
          <w:szCs w:val="26"/>
          <w:lang w:val="nl-NL"/>
          <w14:ligatures w14:val="none"/>
        </w:rPr>
        <w:t>Cơ sở nhận thử</w:t>
      </w:r>
      <w:r>
        <w:rPr>
          <w:rFonts w:eastAsia="Calibri"/>
          <w:sz w:val="26"/>
          <w:szCs w:val="26"/>
          <w:lang w:val="vi-VN"/>
          <w14:ligatures w14:val="none"/>
        </w:rPr>
        <w:t xml:space="preserve"> nghiệm</w:t>
      </w:r>
      <w:r>
        <w:rPr>
          <w:rFonts w:eastAsia="Calibri"/>
          <w:sz w:val="26"/>
          <w:szCs w:val="26"/>
          <w14:ligatures w14:val="none"/>
        </w:rPr>
        <w:t xml:space="preserve"> </w:t>
      </w:r>
      <w:r>
        <w:rPr>
          <w:rFonts w:eastAsia="Calibri"/>
          <w:sz w:val="26"/>
          <w:szCs w:val="26"/>
          <w:lang w:val="nl-NL"/>
          <w14:ligatures w14:val="none"/>
        </w:rPr>
        <w:t>lâm sàng thiết bị y tế:</w:t>
      </w:r>
    </w:p>
    <w:p w14:paraId="1DCBEDAA" w14:textId="77777777" w:rsidR="006F3EFE" w:rsidRDefault="006F3EFE" w:rsidP="00E66F28">
      <w:pPr>
        <w:spacing w:before="120"/>
        <w:ind w:firstLine="567"/>
        <w:jc w:val="both"/>
        <w:rPr>
          <w:rFonts w:eastAsia="Calibri"/>
          <w:sz w:val="26"/>
          <w:szCs w:val="26"/>
          <w:lang w:val="nl-NL"/>
          <w14:ligatures w14:val="none"/>
        </w:rPr>
      </w:pPr>
      <w:r>
        <w:rPr>
          <w:rFonts w:eastAsia="Calibri"/>
          <w:sz w:val="26"/>
          <w:szCs w:val="26"/>
          <w:lang w:val="nl-NL"/>
          <w14:ligatures w14:val="none"/>
        </w:rPr>
        <w:t>Tổ chức/cá nhân có thiết bị y tế phải TNLS:</w:t>
      </w:r>
    </w:p>
    <w:p w14:paraId="33694C14" w14:textId="77777777" w:rsidR="006F3EFE" w:rsidRDefault="006F3EFE" w:rsidP="00E66F28">
      <w:pPr>
        <w:spacing w:before="120"/>
        <w:ind w:firstLine="567"/>
        <w:jc w:val="both"/>
        <w:rPr>
          <w:rFonts w:eastAsia="Calibri"/>
          <w:sz w:val="26"/>
          <w:szCs w:val="26"/>
          <w:lang w:val="nl-NL"/>
          <w14:ligatures w14:val="none"/>
        </w:rPr>
      </w:pPr>
      <w:r>
        <w:rPr>
          <w:rFonts w:eastAsia="Calibri"/>
          <w:sz w:val="26"/>
          <w:szCs w:val="26"/>
          <w:lang w:val="nl-NL"/>
          <w14:ligatures w14:val="none"/>
        </w:rPr>
        <w:t>Cơ sở phối hợp nghiên cứu:</w:t>
      </w:r>
    </w:p>
    <w:p w14:paraId="69987361" w14:textId="77777777" w:rsidR="006F3EFE" w:rsidRDefault="006F3EFE" w:rsidP="00E66F28">
      <w:pPr>
        <w:spacing w:before="120"/>
        <w:ind w:firstLine="567"/>
        <w:jc w:val="both"/>
        <w:rPr>
          <w:rFonts w:eastAsia="Calibri"/>
          <w:sz w:val="26"/>
          <w:szCs w:val="26"/>
          <w:lang w:val="nl-NL"/>
          <w14:ligatures w14:val="none"/>
        </w:rPr>
      </w:pPr>
      <w:r>
        <w:rPr>
          <w:rFonts w:eastAsia="Calibri"/>
          <w:sz w:val="26"/>
          <w:szCs w:val="26"/>
          <w:lang w:val="nl-NL"/>
          <w14:ligatures w14:val="none"/>
        </w:rPr>
        <w:t>Nghiên cứu viên chính:</w:t>
      </w:r>
    </w:p>
    <w:p w14:paraId="188F4175" w14:textId="77777777" w:rsidR="006F3EFE" w:rsidRDefault="006F3EFE" w:rsidP="00E66F28">
      <w:pPr>
        <w:spacing w:before="120"/>
        <w:ind w:firstLine="567"/>
        <w:jc w:val="both"/>
        <w:rPr>
          <w:rFonts w:eastAsia="Calibri"/>
          <w:sz w:val="26"/>
          <w:szCs w:val="26"/>
          <w:lang w:val="nl-NL"/>
          <w14:ligatures w14:val="none"/>
        </w:rPr>
      </w:pPr>
      <w:r>
        <w:rPr>
          <w:rFonts w:eastAsia="Calibri"/>
          <w:sz w:val="26"/>
          <w:szCs w:val="26"/>
          <w:lang w:val="nl-NL"/>
          <w14:ligatures w14:val="none"/>
        </w:rPr>
        <w:t>Đề nghị Bộ Y tế xem xét, phê duyệt kết quả nghiên cứu thử nghiệm lâm sàng thiết bị y tế:</w:t>
      </w:r>
    </w:p>
    <w:p w14:paraId="4ACEEA96" w14:textId="77777777" w:rsidR="006F3EFE" w:rsidRDefault="006F3EFE" w:rsidP="00E66F28">
      <w:pPr>
        <w:numPr>
          <w:ilvl w:val="0"/>
          <w:numId w:val="22"/>
        </w:numPr>
        <w:spacing w:before="120"/>
        <w:ind w:firstLine="567"/>
        <w:jc w:val="both"/>
        <w:rPr>
          <w:rFonts w:eastAsia="Calibri"/>
          <w:sz w:val="26"/>
          <w:szCs w:val="26"/>
          <w:lang w:val="nl-NL"/>
          <w14:ligatures w14:val="none"/>
        </w:rPr>
      </w:pPr>
      <w:r>
        <w:rPr>
          <w:rFonts w:eastAsia="Calibri"/>
          <w:sz w:val="26"/>
          <w:szCs w:val="26"/>
          <w:lang w:val="nl-NL"/>
          <w14:ligatures w14:val="none"/>
        </w:rPr>
        <w:t>Tên nghiên cứu:</w:t>
      </w:r>
    </w:p>
    <w:p w14:paraId="7F0A6876" w14:textId="77777777" w:rsidR="006F3EFE" w:rsidRDefault="006F3EFE" w:rsidP="00E66F28">
      <w:pPr>
        <w:numPr>
          <w:ilvl w:val="0"/>
          <w:numId w:val="22"/>
        </w:numPr>
        <w:spacing w:before="120"/>
        <w:ind w:firstLine="567"/>
        <w:jc w:val="both"/>
        <w:rPr>
          <w:rFonts w:eastAsia="Calibri"/>
          <w:sz w:val="26"/>
          <w:szCs w:val="26"/>
          <w:lang w:val="nl-NL"/>
          <w14:ligatures w14:val="none"/>
        </w:rPr>
      </w:pPr>
      <w:r>
        <w:rPr>
          <w:rFonts w:eastAsia="Calibri"/>
          <w:sz w:val="26"/>
          <w:szCs w:val="26"/>
          <w:lang w:val="nl-NL"/>
          <w14:ligatures w14:val="none"/>
        </w:rPr>
        <w:t>Mã số nghiên cứu:</w:t>
      </w:r>
    </w:p>
    <w:p w14:paraId="4D566D41" w14:textId="77777777" w:rsidR="006F3EFE" w:rsidRDefault="006F3EFE" w:rsidP="00E66F28">
      <w:pPr>
        <w:numPr>
          <w:ilvl w:val="0"/>
          <w:numId w:val="22"/>
        </w:numPr>
        <w:spacing w:before="120"/>
        <w:ind w:firstLine="567"/>
        <w:jc w:val="both"/>
        <w:rPr>
          <w:rFonts w:eastAsia="Calibri"/>
          <w:sz w:val="26"/>
          <w:szCs w:val="26"/>
          <w:lang w:val="nl-NL"/>
          <w14:ligatures w14:val="none"/>
        </w:rPr>
      </w:pPr>
      <w:r>
        <w:rPr>
          <w:rFonts w:eastAsia="Calibri"/>
          <w:sz w:val="26"/>
          <w:szCs w:val="26"/>
          <w:lang w:val="nl-NL"/>
          <w14:ligatures w14:val="none"/>
        </w:rPr>
        <w:t>Thời gian nghiên cứu:</w:t>
      </w:r>
    </w:p>
    <w:p w14:paraId="07AA3028" w14:textId="77777777" w:rsidR="006F3EFE" w:rsidRDefault="006F3EFE" w:rsidP="00E66F28">
      <w:pPr>
        <w:numPr>
          <w:ilvl w:val="0"/>
          <w:numId w:val="22"/>
        </w:numPr>
        <w:spacing w:before="120"/>
        <w:ind w:firstLine="567"/>
        <w:jc w:val="both"/>
        <w:rPr>
          <w:rFonts w:eastAsia="Calibri"/>
          <w:sz w:val="26"/>
          <w:szCs w:val="26"/>
          <w:lang w:val="nl-NL"/>
          <w14:ligatures w14:val="none"/>
        </w:rPr>
      </w:pPr>
      <w:r>
        <w:rPr>
          <w:rFonts w:eastAsia="Calibri"/>
          <w:sz w:val="26"/>
          <w:szCs w:val="26"/>
          <w:lang w:val="nl-NL"/>
          <w14:ligatures w14:val="none"/>
        </w:rPr>
        <w:t>Giai đoạn nghiên cứu:</w:t>
      </w:r>
    </w:p>
    <w:p w14:paraId="27062455" w14:textId="77777777" w:rsidR="006F3EFE" w:rsidRDefault="006F3EFE" w:rsidP="00E66F28">
      <w:pPr>
        <w:numPr>
          <w:ilvl w:val="0"/>
          <w:numId w:val="22"/>
        </w:numPr>
        <w:spacing w:before="120"/>
        <w:ind w:firstLine="567"/>
        <w:jc w:val="both"/>
        <w:rPr>
          <w:rFonts w:eastAsia="Calibri"/>
          <w:sz w:val="26"/>
          <w:szCs w:val="26"/>
          <w:lang w:val="nl-NL"/>
          <w14:ligatures w14:val="none"/>
        </w:rPr>
      </w:pPr>
      <w:r>
        <w:rPr>
          <w:rFonts w:eastAsia="Calibri"/>
          <w:sz w:val="26"/>
          <w:szCs w:val="26"/>
          <w:lang w:val="nl-NL"/>
          <w14:ligatures w14:val="none"/>
        </w:rPr>
        <w:t>Tên thiết bị y tế:</w:t>
      </w:r>
    </w:p>
    <w:p w14:paraId="31AC9464" w14:textId="77777777" w:rsidR="006F3EFE" w:rsidRDefault="006F3EFE" w:rsidP="00E66F28">
      <w:pPr>
        <w:numPr>
          <w:ilvl w:val="0"/>
          <w:numId w:val="22"/>
        </w:numPr>
        <w:spacing w:before="120"/>
        <w:ind w:firstLine="567"/>
        <w:jc w:val="both"/>
        <w:rPr>
          <w:rFonts w:eastAsia="Calibri"/>
          <w:sz w:val="26"/>
          <w:szCs w:val="26"/>
          <w:lang w:val="nl-NL"/>
          <w14:ligatures w14:val="none"/>
        </w:rPr>
      </w:pPr>
      <w:r>
        <w:rPr>
          <w:rFonts w:eastAsia="Calibri"/>
          <w:sz w:val="26"/>
          <w:szCs w:val="26"/>
          <w:lang w:val="nl-NL"/>
          <w14:ligatures w14:val="none"/>
        </w:rPr>
        <w:t xml:space="preserve">Chủng loại: </w:t>
      </w:r>
    </w:p>
    <w:p w14:paraId="44C58D0E" w14:textId="77777777" w:rsidR="006F3EFE" w:rsidRDefault="006F3EFE" w:rsidP="00E66F28">
      <w:pPr>
        <w:numPr>
          <w:ilvl w:val="0"/>
          <w:numId w:val="22"/>
        </w:numPr>
        <w:spacing w:before="120"/>
        <w:ind w:firstLine="567"/>
        <w:jc w:val="both"/>
        <w:rPr>
          <w:rFonts w:eastAsia="Calibri"/>
          <w:sz w:val="26"/>
          <w:szCs w:val="26"/>
          <w:lang w:val="nl-NL"/>
          <w14:ligatures w14:val="none"/>
        </w:rPr>
      </w:pPr>
      <w:r>
        <w:rPr>
          <w:rFonts w:eastAsia="Calibri"/>
          <w:sz w:val="26"/>
          <w:szCs w:val="26"/>
          <w:lang w:val="nl-NL"/>
          <w14:ligatures w14:val="none"/>
        </w:rPr>
        <w:t>Loại thiết bị y tế:</w:t>
      </w:r>
    </w:p>
    <w:p w14:paraId="69C12BEC" w14:textId="77777777" w:rsidR="006F3EFE" w:rsidRDefault="006F3EFE" w:rsidP="00E66F28">
      <w:pPr>
        <w:numPr>
          <w:ilvl w:val="0"/>
          <w:numId w:val="22"/>
        </w:numPr>
        <w:spacing w:before="120"/>
        <w:ind w:firstLine="567"/>
        <w:jc w:val="both"/>
        <w:rPr>
          <w:rFonts w:eastAsia="Calibri"/>
          <w:sz w:val="26"/>
          <w:szCs w:val="26"/>
          <w:lang w:val="nl-NL"/>
          <w14:ligatures w14:val="none"/>
        </w:rPr>
      </w:pPr>
      <w:r>
        <w:rPr>
          <w:rFonts w:eastAsia="Calibri"/>
          <w:sz w:val="26"/>
          <w:szCs w:val="26"/>
          <w:lang w:val="nl-NL"/>
          <w14:ligatures w14:val="none"/>
        </w:rPr>
        <w:t>Tên cơ sở sản xuất:</w:t>
      </w:r>
    </w:p>
    <w:p w14:paraId="32BEF4C5" w14:textId="77777777" w:rsidR="006F3EFE" w:rsidRDefault="006F3EFE" w:rsidP="00E66F28">
      <w:pPr>
        <w:numPr>
          <w:ilvl w:val="0"/>
          <w:numId w:val="22"/>
        </w:numPr>
        <w:spacing w:before="120"/>
        <w:ind w:firstLine="567"/>
        <w:jc w:val="both"/>
        <w:rPr>
          <w:rFonts w:eastAsia="Calibri"/>
          <w:sz w:val="26"/>
          <w:szCs w:val="26"/>
          <w:lang w:val="nl-NL"/>
          <w14:ligatures w14:val="none"/>
        </w:rPr>
      </w:pPr>
      <w:r>
        <w:rPr>
          <w:rFonts w:eastAsia="Calibri"/>
          <w:sz w:val="26"/>
          <w:szCs w:val="26"/>
          <w:lang w:val="nl-NL"/>
          <w14:ligatures w14:val="none"/>
        </w:rPr>
        <w:t>Địa chỉ cơ sở sản xuất:</w:t>
      </w:r>
    </w:p>
    <w:p w14:paraId="62C102F4" w14:textId="77777777" w:rsidR="006F3EFE" w:rsidRDefault="006F3EFE" w:rsidP="00E66F28">
      <w:pPr>
        <w:numPr>
          <w:ilvl w:val="0"/>
          <w:numId w:val="22"/>
        </w:numPr>
        <w:spacing w:before="120"/>
        <w:ind w:firstLine="567"/>
        <w:jc w:val="both"/>
        <w:rPr>
          <w:rFonts w:eastAsia="Calibri"/>
          <w:sz w:val="26"/>
          <w:szCs w:val="26"/>
          <w:lang w:val="nl-NL"/>
          <w14:ligatures w14:val="none"/>
        </w:rPr>
      </w:pPr>
      <w:r>
        <w:rPr>
          <w:rFonts w:eastAsia="Calibri"/>
          <w:sz w:val="26"/>
          <w:szCs w:val="26"/>
          <w:lang w:val="nl-NL"/>
          <w14:ligatures w14:val="none"/>
        </w:rPr>
        <w:t>Tên chủ sở hữu thiết bị y tế:</w:t>
      </w:r>
    </w:p>
    <w:p w14:paraId="219B3F3B" w14:textId="77777777" w:rsidR="006F3EFE" w:rsidRDefault="006F3EFE" w:rsidP="00E66F28">
      <w:pPr>
        <w:numPr>
          <w:ilvl w:val="0"/>
          <w:numId w:val="22"/>
        </w:numPr>
        <w:spacing w:before="120"/>
        <w:ind w:firstLine="567"/>
        <w:jc w:val="both"/>
        <w:rPr>
          <w:rFonts w:eastAsia="Calibri"/>
          <w:sz w:val="26"/>
          <w:szCs w:val="26"/>
          <w:lang w:val="nl-NL"/>
          <w14:ligatures w14:val="none"/>
        </w:rPr>
      </w:pPr>
      <w:r>
        <w:rPr>
          <w:rFonts w:eastAsia="Calibri"/>
          <w:sz w:val="26"/>
          <w:szCs w:val="26"/>
          <w:lang w:val="nl-NL"/>
          <w14:ligatures w14:val="none"/>
        </w:rPr>
        <w:t>Địa chỉ chủ sở hữu:</w:t>
      </w:r>
    </w:p>
    <w:p w14:paraId="5BD5862F" w14:textId="77777777" w:rsidR="006F3EFE" w:rsidRDefault="006F3EFE" w:rsidP="00E66F28">
      <w:pPr>
        <w:tabs>
          <w:tab w:val="left" w:pos="360"/>
          <w:tab w:val="left" w:pos="1080"/>
        </w:tabs>
        <w:spacing w:before="120"/>
        <w:ind w:firstLine="567"/>
        <w:jc w:val="both"/>
        <w:rPr>
          <w:rFonts w:eastAsia="Calibri"/>
          <w:sz w:val="26"/>
          <w:szCs w:val="26"/>
          <w:lang w:val="nl-NL"/>
          <w14:ligatures w14:val="none"/>
        </w:rPr>
        <w:sectPr w:rsidR="006F3EFE" w:rsidSect="00E66F28">
          <w:type w:val="continuous"/>
          <w:pgSz w:w="11907" w:h="16840"/>
          <w:pgMar w:top="1276" w:right="1134" w:bottom="1134" w:left="1928" w:header="510" w:footer="0" w:gutter="0"/>
          <w:cols w:space="720"/>
          <w:docGrid w:linePitch="326"/>
        </w:sectPr>
      </w:pPr>
    </w:p>
    <w:p w14:paraId="2989AB6B" w14:textId="77777777" w:rsidR="006F3EFE" w:rsidRDefault="006F3EFE" w:rsidP="00E66F28">
      <w:pPr>
        <w:tabs>
          <w:tab w:val="left" w:pos="360"/>
          <w:tab w:val="left" w:pos="1080"/>
        </w:tabs>
        <w:spacing w:before="120"/>
        <w:ind w:firstLine="567"/>
        <w:jc w:val="both"/>
        <w:rPr>
          <w:rFonts w:eastAsia="Calibri"/>
          <w:sz w:val="26"/>
          <w:szCs w:val="26"/>
          <w:lang w:val="nl-NL"/>
          <w14:ligatures w14:val="none"/>
        </w:rPr>
      </w:pPr>
      <w:r>
        <w:rPr>
          <w:rFonts w:eastAsia="Calibri"/>
          <w:sz w:val="26"/>
          <w:szCs w:val="26"/>
          <w:lang w:val="nl-NL"/>
          <w14:ligatures w14:val="none"/>
        </w:rPr>
        <w:t>Hồ sơ kèm theo gồm:</w:t>
      </w:r>
      <w:r>
        <w:rPr>
          <w:rStyle w:val="FootnoteReference"/>
          <w:rFonts w:eastAsia="Calibri"/>
          <w:sz w:val="26"/>
          <w:szCs w:val="26"/>
          <w:lang w:val="nl-NL"/>
          <w14:ligatures w14:val="none"/>
        </w:rPr>
        <w:footnoteReference w:id="169"/>
      </w:r>
    </w:p>
    <w:tbl>
      <w:tblPr>
        <w:tblStyle w:val="TableGrid"/>
        <w:tblW w:w="103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1"/>
        <w:gridCol w:w="1381"/>
      </w:tblGrid>
      <w:tr w:rsidR="006F3EFE" w14:paraId="0ED6EADA" w14:textId="77777777" w:rsidTr="00E66F28">
        <w:trPr>
          <w:gridAfter w:val="1"/>
          <w:wAfter w:w="1381" w:type="dxa"/>
        </w:trPr>
        <w:tc>
          <w:tcPr>
            <w:tcW w:w="8931" w:type="dxa"/>
          </w:tcPr>
          <w:p w14:paraId="2181E264" w14:textId="38C91650" w:rsidR="006F3EFE" w:rsidRDefault="006F3EFE" w:rsidP="00E66F28">
            <w:pPr>
              <w:ind w:firstLine="459"/>
              <w:rPr>
                <w:sz w:val="26"/>
                <w:szCs w:val="26"/>
                <w:lang w:val="vi-VN"/>
              </w:rPr>
            </w:pPr>
            <w:r>
              <w:rPr>
                <w:sz w:val="26"/>
                <w:szCs w:val="26"/>
                <w:lang w:val="vi-VN"/>
              </w:rPr>
              <w:t>1. .........................................................................................................................</w:t>
            </w:r>
          </w:p>
        </w:tc>
      </w:tr>
      <w:tr w:rsidR="006F3EFE" w14:paraId="1D747F67" w14:textId="77777777" w:rsidTr="00E66F28">
        <w:trPr>
          <w:gridAfter w:val="1"/>
          <w:wAfter w:w="1381" w:type="dxa"/>
        </w:trPr>
        <w:tc>
          <w:tcPr>
            <w:tcW w:w="8931" w:type="dxa"/>
          </w:tcPr>
          <w:p w14:paraId="65FC5C79" w14:textId="09CFAF8D" w:rsidR="006F3EFE" w:rsidRDefault="006F3EFE" w:rsidP="00E66F28">
            <w:pPr>
              <w:ind w:firstLine="459"/>
              <w:rPr>
                <w:sz w:val="26"/>
                <w:szCs w:val="26"/>
                <w:lang w:val="vi-VN"/>
              </w:rPr>
            </w:pPr>
            <w:r>
              <w:rPr>
                <w:sz w:val="26"/>
                <w:szCs w:val="26"/>
                <w:lang w:val="vi-VN"/>
              </w:rPr>
              <w:t>2........................................................................................................................</w:t>
            </w:r>
          </w:p>
        </w:tc>
      </w:tr>
      <w:tr w:rsidR="006F3EFE" w14:paraId="04B3F39C" w14:textId="77777777" w:rsidTr="00E66F28">
        <w:trPr>
          <w:gridAfter w:val="1"/>
          <w:wAfter w:w="1381" w:type="dxa"/>
        </w:trPr>
        <w:tc>
          <w:tcPr>
            <w:tcW w:w="8931" w:type="dxa"/>
          </w:tcPr>
          <w:p w14:paraId="1948460C" w14:textId="7F8E5A6F" w:rsidR="006F3EFE" w:rsidRDefault="006F3EFE" w:rsidP="00E66F28">
            <w:pPr>
              <w:ind w:firstLine="459"/>
              <w:rPr>
                <w:sz w:val="26"/>
                <w:szCs w:val="26"/>
                <w:lang w:val="vi-VN"/>
              </w:rPr>
            </w:pPr>
            <w:r>
              <w:rPr>
                <w:sz w:val="26"/>
                <w:szCs w:val="26"/>
                <w:lang w:val="vi-VN"/>
              </w:rPr>
              <w:t>3.......................................................................................................................</w:t>
            </w:r>
          </w:p>
        </w:tc>
      </w:tr>
      <w:tr w:rsidR="006F3EFE" w14:paraId="6FA49257" w14:textId="77777777" w:rsidTr="00E66F28">
        <w:tc>
          <w:tcPr>
            <w:tcW w:w="10312" w:type="dxa"/>
            <w:gridSpan w:val="2"/>
          </w:tcPr>
          <w:p w14:paraId="13304698" w14:textId="77777777" w:rsidR="00E66F28" w:rsidRDefault="00E66F28"/>
          <w:tbl>
            <w:tblPr>
              <w:tblStyle w:val="TableGrid"/>
              <w:tblW w:w="92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11"/>
              <w:gridCol w:w="3260"/>
              <w:gridCol w:w="2977"/>
            </w:tblGrid>
            <w:tr w:rsidR="006F3EFE" w:rsidRPr="00517151" w14:paraId="23FEF230" w14:textId="77777777" w:rsidTr="00E7298C">
              <w:tc>
                <w:tcPr>
                  <w:tcW w:w="3011" w:type="dxa"/>
                </w:tcPr>
                <w:p w14:paraId="2989217B" w14:textId="1A1F4000" w:rsidR="006F3EFE" w:rsidRPr="00E7298C" w:rsidRDefault="00E7298C" w:rsidP="00E66F28">
                  <w:pPr>
                    <w:ind w:left="-74" w:right="-114"/>
                    <w:jc w:val="center"/>
                    <w:rPr>
                      <w:rFonts w:ascii="Times New Roman Bold" w:hAnsi="Times New Roman Bold"/>
                      <w:b/>
                      <w:bCs/>
                      <w:spacing w:val="-22"/>
                      <w:sz w:val="26"/>
                      <w:szCs w:val="26"/>
                      <w:lang w:val="nl-NL"/>
                    </w:rPr>
                  </w:pPr>
                  <w:r w:rsidRPr="00E7298C">
                    <w:rPr>
                      <w:rFonts w:ascii="Times New Roman Bold" w:hAnsi="Times New Roman Bold"/>
                      <w:b/>
                      <w:bCs/>
                      <w:spacing w:val="-22"/>
                      <w:sz w:val="26"/>
                      <w:szCs w:val="26"/>
                      <w:lang w:val="nl-NL"/>
                    </w:rPr>
                    <w:t>NGHI</w:t>
                  </w:r>
                  <w:r w:rsidRPr="00E7298C">
                    <w:rPr>
                      <w:rFonts w:ascii="Times New Roman Bold" w:hAnsi="Times New Roman Bold" w:hint="eastAsia"/>
                      <w:b/>
                      <w:bCs/>
                      <w:spacing w:val="-22"/>
                      <w:sz w:val="26"/>
                      <w:szCs w:val="26"/>
                      <w:lang w:val="nl-NL"/>
                    </w:rPr>
                    <w:t>Ê</w:t>
                  </w:r>
                  <w:r w:rsidRPr="00E7298C">
                    <w:rPr>
                      <w:rFonts w:ascii="Times New Roman Bold" w:hAnsi="Times New Roman Bold"/>
                      <w:b/>
                      <w:bCs/>
                      <w:spacing w:val="-22"/>
                      <w:sz w:val="26"/>
                      <w:szCs w:val="26"/>
                      <w:lang w:val="nl-NL"/>
                    </w:rPr>
                    <w:t>N CỨU VI</w:t>
                  </w:r>
                  <w:r w:rsidRPr="00E7298C">
                    <w:rPr>
                      <w:rFonts w:ascii="Times New Roman Bold" w:hAnsi="Times New Roman Bold" w:hint="eastAsia"/>
                      <w:b/>
                      <w:bCs/>
                      <w:spacing w:val="-22"/>
                      <w:sz w:val="26"/>
                      <w:szCs w:val="26"/>
                      <w:lang w:val="nl-NL"/>
                    </w:rPr>
                    <w:t>Ê</w:t>
                  </w:r>
                  <w:r w:rsidRPr="00E7298C">
                    <w:rPr>
                      <w:rFonts w:ascii="Times New Roman Bold" w:hAnsi="Times New Roman Bold"/>
                      <w:b/>
                      <w:bCs/>
                      <w:spacing w:val="-22"/>
                      <w:sz w:val="26"/>
                      <w:szCs w:val="26"/>
                      <w:lang w:val="nl-NL"/>
                    </w:rPr>
                    <w:t>N CH</w:t>
                  </w:r>
                  <w:r w:rsidRPr="00E7298C">
                    <w:rPr>
                      <w:rFonts w:ascii="Times New Roman Bold" w:hAnsi="Times New Roman Bold" w:hint="eastAsia"/>
                      <w:b/>
                      <w:bCs/>
                      <w:spacing w:val="-22"/>
                      <w:sz w:val="26"/>
                      <w:szCs w:val="26"/>
                      <w:lang w:val="nl-NL"/>
                    </w:rPr>
                    <w:t>Í</w:t>
                  </w:r>
                  <w:r w:rsidRPr="00E7298C">
                    <w:rPr>
                      <w:rFonts w:ascii="Times New Roman Bold" w:hAnsi="Times New Roman Bold"/>
                      <w:b/>
                      <w:bCs/>
                      <w:spacing w:val="-22"/>
                      <w:sz w:val="26"/>
                      <w:szCs w:val="26"/>
                      <w:lang w:val="nl-NL"/>
                    </w:rPr>
                    <w:t>NH</w:t>
                  </w:r>
                </w:p>
                <w:p w14:paraId="100B5BD3" w14:textId="508C1D64" w:rsidR="006F3EFE" w:rsidRDefault="001B267D" w:rsidP="00E66F28">
                  <w:pPr>
                    <w:jc w:val="center"/>
                    <w:rPr>
                      <w:bCs/>
                      <w:i/>
                      <w:sz w:val="26"/>
                      <w:szCs w:val="26"/>
                      <w:lang w:val="nl-NL"/>
                    </w:rPr>
                  </w:pPr>
                  <w:r>
                    <w:rPr>
                      <w:bCs/>
                      <w:i/>
                      <w:sz w:val="26"/>
                      <w:szCs w:val="26"/>
                      <w:lang w:val="nl-NL"/>
                    </w:rPr>
                    <w:t>(</w:t>
                  </w:r>
                  <w:r w:rsidR="00E66F28">
                    <w:rPr>
                      <w:bCs/>
                      <w:i/>
                      <w:sz w:val="26"/>
                      <w:szCs w:val="26"/>
                      <w:lang w:val="nl-NL"/>
                    </w:rPr>
                    <w:t>K</w:t>
                  </w:r>
                  <w:r w:rsidR="006F3EFE">
                    <w:rPr>
                      <w:bCs/>
                      <w:i/>
                      <w:sz w:val="26"/>
                      <w:szCs w:val="26"/>
                      <w:lang w:val="nl-NL"/>
                    </w:rPr>
                    <w:t>ý</w:t>
                  </w:r>
                  <w:r>
                    <w:rPr>
                      <w:bCs/>
                      <w:i/>
                      <w:sz w:val="26"/>
                      <w:szCs w:val="26"/>
                      <w:lang w:val="nl-NL"/>
                    </w:rPr>
                    <w:t>, ghi rõ họ</w:t>
                  </w:r>
                  <w:r w:rsidR="006F3EFE">
                    <w:rPr>
                      <w:bCs/>
                      <w:i/>
                      <w:sz w:val="26"/>
                      <w:szCs w:val="26"/>
                      <w:lang w:val="nl-NL"/>
                    </w:rPr>
                    <w:t xml:space="preserve"> tên</w:t>
                  </w:r>
                  <w:r>
                    <w:rPr>
                      <w:bCs/>
                      <w:i/>
                      <w:sz w:val="26"/>
                      <w:szCs w:val="26"/>
                      <w:lang w:val="nl-NL"/>
                    </w:rPr>
                    <w:t>)</w:t>
                  </w:r>
                </w:p>
              </w:tc>
              <w:tc>
                <w:tcPr>
                  <w:tcW w:w="3260" w:type="dxa"/>
                </w:tcPr>
                <w:p w14:paraId="07CEBD0B" w14:textId="6CE21015" w:rsidR="006F3EFE" w:rsidRDefault="00E7298C" w:rsidP="006F3EFE">
                  <w:pPr>
                    <w:jc w:val="center"/>
                    <w:rPr>
                      <w:b/>
                      <w:bCs/>
                      <w:sz w:val="26"/>
                      <w:szCs w:val="26"/>
                      <w:lang w:val="nl-NL"/>
                    </w:rPr>
                  </w:pPr>
                  <w:r>
                    <w:rPr>
                      <w:b/>
                      <w:bCs/>
                      <w:sz w:val="26"/>
                      <w:szCs w:val="26"/>
                      <w:lang w:val="nl-NL"/>
                    </w:rPr>
                    <w:t>THỦ TRƯỞNG CƠ SỞ NHẬN THỬ NGHIỆM LÂM SÀNG</w:t>
                  </w:r>
                </w:p>
                <w:p w14:paraId="5701E6A5" w14:textId="0BED8715" w:rsidR="006F3EFE" w:rsidRPr="00E7298C" w:rsidRDefault="001B267D" w:rsidP="001B267D">
                  <w:pPr>
                    <w:jc w:val="center"/>
                    <w:rPr>
                      <w:bCs/>
                      <w:i/>
                      <w:spacing w:val="-14"/>
                      <w:sz w:val="26"/>
                      <w:szCs w:val="26"/>
                      <w:lang w:val="nl-NL"/>
                    </w:rPr>
                  </w:pPr>
                  <w:r w:rsidRPr="00E7298C">
                    <w:rPr>
                      <w:bCs/>
                      <w:i/>
                      <w:spacing w:val="-14"/>
                      <w:sz w:val="26"/>
                      <w:szCs w:val="26"/>
                      <w:lang w:val="nl-NL"/>
                    </w:rPr>
                    <w:t>(</w:t>
                  </w:r>
                  <w:r w:rsidR="00E66F28" w:rsidRPr="00E7298C">
                    <w:rPr>
                      <w:bCs/>
                      <w:i/>
                      <w:spacing w:val="-14"/>
                      <w:sz w:val="26"/>
                      <w:szCs w:val="26"/>
                      <w:lang w:val="nl-NL"/>
                    </w:rPr>
                    <w:t>K</w:t>
                  </w:r>
                  <w:r w:rsidR="006F3EFE" w:rsidRPr="00E7298C">
                    <w:rPr>
                      <w:bCs/>
                      <w:i/>
                      <w:spacing w:val="-14"/>
                      <w:sz w:val="26"/>
                      <w:szCs w:val="26"/>
                      <w:lang w:val="nl-NL"/>
                    </w:rPr>
                    <w:t>ý</w:t>
                  </w:r>
                  <w:r w:rsidRPr="00E7298C">
                    <w:rPr>
                      <w:bCs/>
                      <w:i/>
                      <w:spacing w:val="-14"/>
                      <w:sz w:val="26"/>
                      <w:szCs w:val="26"/>
                      <w:lang w:val="nl-NL"/>
                    </w:rPr>
                    <w:t>, ghi rõ họ</w:t>
                  </w:r>
                  <w:r w:rsidR="006F3EFE" w:rsidRPr="00E7298C">
                    <w:rPr>
                      <w:bCs/>
                      <w:i/>
                      <w:spacing w:val="-14"/>
                      <w:sz w:val="26"/>
                      <w:szCs w:val="26"/>
                      <w:lang w:val="nl-NL"/>
                    </w:rPr>
                    <w:t xml:space="preserve"> tên</w:t>
                  </w:r>
                  <w:r w:rsidRPr="00E7298C">
                    <w:rPr>
                      <w:bCs/>
                      <w:i/>
                      <w:spacing w:val="-14"/>
                      <w:sz w:val="26"/>
                      <w:szCs w:val="26"/>
                      <w:lang w:val="nl-NL"/>
                    </w:rPr>
                    <w:t xml:space="preserve"> và</w:t>
                  </w:r>
                  <w:r w:rsidR="006F3EFE" w:rsidRPr="00E7298C">
                    <w:rPr>
                      <w:bCs/>
                      <w:i/>
                      <w:spacing w:val="-14"/>
                      <w:sz w:val="26"/>
                      <w:szCs w:val="26"/>
                      <w:lang w:val="nl-NL"/>
                    </w:rPr>
                    <w:t xml:space="preserve"> đóng dấu</w:t>
                  </w:r>
                  <w:r w:rsidRPr="00E7298C">
                    <w:rPr>
                      <w:bCs/>
                      <w:i/>
                      <w:spacing w:val="-14"/>
                      <w:sz w:val="26"/>
                      <w:szCs w:val="26"/>
                      <w:lang w:val="nl-NL"/>
                    </w:rPr>
                    <w:t>)</w:t>
                  </w:r>
                </w:p>
              </w:tc>
              <w:tc>
                <w:tcPr>
                  <w:tcW w:w="2977" w:type="dxa"/>
                </w:tcPr>
                <w:p w14:paraId="3E04880A" w14:textId="095C304F" w:rsidR="00E66F28" w:rsidRDefault="00E7298C" w:rsidP="006F3EFE">
                  <w:pPr>
                    <w:jc w:val="center"/>
                    <w:rPr>
                      <w:b/>
                      <w:bCs/>
                      <w:sz w:val="26"/>
                      <w:szCs w:val="26"/>
                      <w:lang w:val="nl-NL"/>
                    </w:rPr>
                  </w:pPr>
                  <w:r>
                    <w:rPr>
                      <w:b/>
                      <w:bCs/>
                      <w:sz w:val="26"/>
                      <w:szCs w:val="26"/>
                      <w:lang w:val="nl-NL"/>
                    </w:rPr>
                    <w:t>ĐẠI DIỆN TỔ CHỨC/</w:t>
                  </w:r>
                </w:p>
                <w:p w14:paraId="178167E1" w14:textId="51321F2A" w:rsidR="00E66F28" w:rsidRDefault="00E7298C" w:rsidP="006F3EFE">
                  <w:pPr>
                    <w:jc w:val="center"/>
                    <w:rPr>
                      <w:b/>
                      <w:bCs/>
                      <w:sz w:val="26"/>
                      <w:szCs w:val="26"/>
                      <w:lang w:val="nl-NL"/>
                    </w:rPr>
                  </w:pPr>
                  <w:r>
                    <w:rPr>
                      <w:b/>
                      <w:bCs/>
                      <w:sz w:val="26"/>
                      <w:szCs w:val="26"/>
                      <w:lang w:val="nl-NL"/>
                    </w:rPr>
                    <w:t xml:space="preserve">CÁ NHÂN CÓ TBYT </w:t>
                  </w:r>
                </w:p>
                <w:p w14:paraId="5E02BAE9" w14:textId="2C55A685" w:rsidR="006F3EFE" w:rsidRDefault="00E7298C" w:rsidP="006F3EFE">
                  <w:pPr>
                    <w:jc w:val="center"/>
                    <w:rPr>
                      <w:b/>
                      <w:bCs/>
                      <w:sz w:val="26"/>
                      <w:szCs w:val="26"/>
                      <w:lang w:val="nl-NL"/>
                    </w:rPr>
                  </w:pPr>
                  <w:r>
                    <w:rPr>
                      <w:b/>
                      <w:bCs/>
                      <w:sz w:val="26"/>
                      <w:szCs w:val="26"/>
                      <w:lang w:val="nl-NL"/>
                    </w:rPr>
                    <w:t>PHẢI TNLS</w:t>
                  </w:r>
                </w:p>
                <w:p w14:paraId="2FEFF7B7" w14:textId="39B75CC5" w:rsidR="006F3EFE" w:rsidRPr="00E7298C" w:rsidRDefault="001B267D" w:rsidP="001B267D">
                  <w:pPr>
                    <w:jc w:val="center"/>
                    <w:rPr>
                      <w:bCs/>
                      <w:i/>
                      <w:spacing w:val="-18"/>
                      <w:sz w:val="26"/>
                      <w:szCs w:val="26"/>
                      <w:lang w:val="nl-NL"/>
                    </w:rPr>
                  </w:pPr>
                  <w:r w:rsidRPr="00E7298C">
                    <w:rPr>
                      <w:bCs/>
                      <w:i/>
                      <w:spacing w:val="-18"/>
                      <w:sz w:val="26"/>
                      <w:szCs w:val="26"/>
                      <w:lang w:val="nl-NL"/>
                    </w:rPr>
                    <w:t>(</w:t>
                  </w:r>
                  <w:r w:rsidR="00E66F28" w:rsidRPr="00E7298C">
                    <w:rPr>
                      <w:bCs/>
                      <w:i/>
                      <w:spacing w:val="-18"/>
                      <w:sz w:val="26"/>
                      <w:szCs w:val="26"/>
                      <w:lang w:val="nl-NL"/>
                    </w:rPr>
                    <w:t>K</w:t>
                  </w:r>
                  <w:r w:rsidR="006F3EFE" w:rsidRPr="00E7298C">
                    <w:rPr>
                      <w:bCs/>
                      <w:i/>
                      <w:spacing w:val="-18"/>
                      <w:sz w:val="26"/>
                      <w:szCs w:val="26"/>
                      <w:lang w:val="nl-NL"/>
                    </w:rPr>
                    <w:t>ý</w:t>
                  </w:r>
                  <w:r w:rsidRPr="00E7298C">
                    <w:rPr>
                      <w:bCs/>
                      <w:i/>
                      <w:spacing w:val="-18"/>
                      <w:sz w:val="26"/>
                      <w:szCs w:val="26"/>
                      <w:lang w:val="nl-NL"/>
                    </w:rPr>
                    <w:t>, ghi rõ họ</w:t>
                  </w:r>
                  <w:r w:rsidR="006F3EFE" w:rsidRPr="00E7298C">
                    <w:rPr>
                      <w:bCs/>
                      <w:i/>
                      <w:spacing w:val="-18"/>
                      <w:sz w:val="26"/>
                      <w:szCs w:val="26"/>
                      <w:lang w:val="nl-NL"/>
                    </w:rPr>
                    <w:t xml:space="preserve"> tên</w:t>
                  </w:r>
                  <w:r w:rsidRPr="00E7298C">
                    <w:rPr>
                      <w:bCs/>
                      <w:i/>
                      <w:spacing w:val="-18"/>
                      <w:sz w:val="26"/>
                      <w:szCs w:val="26"/>
                      <w:lang w:val="nl-NL"/>
                    </w:rPr>
                    <w:t xml:space="preserve"> và</w:t>
                  </w:r>
                  <w:r w:rsidR="006F3EFE" w:rsidRPr="00E7298C">
                    <w:rPr>
                      <w:bCs/>
                      <w:i/>
                      <w:spacing w:val="-18"/>
                      <w:sz w:val="26"/>
                      <w:szCs w:val="26"/>
                      <w:lang w:val="nl-NL"/>
                    </w:rPr>
                    <w:t xml:space="preserve"> đóng dấu</w:t>
                  </w:r>
                  <w:r w:rsidRPr="00E7298C">
                    <w:rPr>
                      <w:bCs/>
                      <w:i/>
                      <w:spacing w:val="-18"/>
                      <w:sz w:val="26"/>
                      <w:szCs w:val="26"/>
                      <w:lang w:val="nl-NL"/>
                    </w:rPr>
                    <w:t>)</w:t>
                  </w:r>
                </w:p>
              </w:tc>
            </w:tr>
          </w:tbl>
          <w:p w14:paraId="069DD297" w14:textId="77777777" w:rsidR="006F3EFE" w:rsidRDefault="006F3EFE" w:rsidP="006F3EFE">
            <w:pPr>
              <w:rPr>
                <w:sz w:val="26"/>
                <w:szCs w:val="26"/>
                <w:lang w:val="vi-VN"/>
              </w:rPr>
            </w:pPr>
          </w:p>
        </w:tc>
      </w:tr>
    </w:tbl>
    <w:p w14:paraId="178F093F" w14:textId="77777777" w:rsidR="006F3EFE" w:rsidRDefault="006F3EFE" w:rsidP="006F3EFE">
      <w:pPr>
        <w:tabs>
          <w:tab w:val="left" w:pos="360"/>
          <w:tab w:val="left" w:pos="1080"/>
        </w:tabs>
        <w:spacing w:line="264" w:lineRule="auto"/>
        <w:jc w:val="both"/>
        <w:rPr>
          <w:rFonts w:eastAsia="Calibri"/>
          <w:sz w:val="26"/>
          <w:szCs w:val="26"/>
          <w:lang w:val="nl-NL"/>
          <w14:ligatures w14:val="none"/>
        </w:rPr>
        <w:sectPr w:rsidR="006F3EFE" w:rsidSect="00E66F28">
          <w:footnotePr>
            <w:numRestart w:val="eachSect"/>
          </w:footnotePr>
          <w:type w:val="continuous"/>
          <w:pgSz w:w="11907" w:h="16840"/>
          <w:pgMar w:top="1276" w:right="1134" w:bottom="1134" w:left="1928" w:header="0" w:footer="0" w:gutter="0"/>
          <w:cols w:space="720"/>
          <w:docGrid w:linePitch="299"/>
        </w:sectPr>
      </w:pPr>
    </w:p>
    <w:p w14:paraId="65627041" w14:textId="42337930" w:rsidR="006F3EFE" w:rsidRDefault="006F3EFE" w:rsidP="006F3EFE">
      <w:pPr>
        <w:pStyle w:val="Heading2"/>
        <w:rPr>
          <w:rFonts w:ascii="Times New Roman" w:hAnsi="Times New Roman" w:cs="Times New Roman"/>
          <w:b/>
          <w:iCs/>
          <w:color w:val="auto"/>
          <w:lang w:val="vi-VN"/>
        </w:rPr>
      </w:pPr>
      <w:r>
        <w:rPr>
          <w:rFonts w:ascii="Times New Roman" w:hAnsi="Times New Roman" w:cs="Times New Roman"/>
          <w:b/>
          <w:iCs/>
          <w:color w:val="auto"/>
          <w:lang w:val="nl-NL"/>
        </w:rPr>
        <w:lastRenderedPageBreak/>
        <w:t>Mẫu</w:t>
      </w:r>
      <w:r>
        <w:rPr>
          <w:rFonts w:ascii="Times New Roman" w:hAnsi="Times New Roman" w:cs="Times New Roman"/>
          <w:b/>
          <w:iCs/>
          <w:color w:val="auto"/>
          <w:lang w:val="vi-VN"/>
        </w:rPr>
        <w:t xml:space="preserve"> 15 - Báo cáo kết quả</w:t>
      </w:r>
      <w:r w:rsidR="001F0D13">
        <w:rPr>
          <w:rFonts w:ascii="Times New Roman" w:hAnsi="Times New Roman" w:cs="Times New Roman"/>
          <w:b/>
          <w:iCs/>
          <w:color w:val="auto"/>
        </w:rPr>
        <w:t xml:space="preserve"> </w:t>
      </w:r>
      <w:proofErr w:type="spellStart"/>
      <w:r w:rsidR="001F0D13">
        <w:rPr>
          <w:rFonts w:ascii="Times New Roman" w:hAnsi="Times New Roman" w:cs="Times New Roman"/>
          <w:b/>
          <w:iCs/>
          <w:color w:val="auto"/>
        </w:rPr>
        <w:t>nghiên</w:t>
      </w:r>
      <w:proofErr w:type="spellEnd"/>
      <w:r w:rsidR="001F0D13">
        <w:rPr>
          <w:rFonts w:ascii="Times New Roman" w:hAnsi="Times New Roman" w:cs="Times New Roman"/>
          <w:b/>
          <w:iCs/>
          <w:color w:val="auto"/>
        </w:rPr>
        <w:t xml:space="preserve"> </w:t>
      </w:r>
      <w:proofErr w:type="spellStart"/>
      <w:r w:rsidR="001F0D13">
        <w:rPr>
          <w:rFonts w:ascii="Times New Roman" w:hAnsi="Times New Roman" w:cs="Times New Roman"/>
          <w:b/>
          <w:iCs/>
          <w:color w:val="auto"/>
        </w:rPr>
        <w:t>cứu</w:t>
      </w:r>
      <w:proofErr w:type="spellEnd"/>
      <w:r>
        <w:rPr>
          <w:rFonts w:ascii="Times New Roman" w:hAnsi="Times New Roman" w:cs="Times New Roman"/>
          <w:b/>
          <w:iCs/>
          <w:color w:val="auto"/>
          <w:lang w:val="vi-VN"/>
        </w:rPr>
        <w:t xml:space="preserve"> thử nghiệm lâm sàng thiết bị y tế</w:t>
      </w:r>
    </w:p>
    <w:p w14:paraId="0C795A90" w14:textId="77777777" w:rsidR="006F3EFE" w:rsidRDefault="006F3EFE" w:rsidP="006F3EFE">
      <w:pPr>
        <w:keepNext/>
        <w:spacing w:before="120"/>
        <w:rPr>
          <w:rFonts w:cs="Arial"/>
          <w:bCs/>
          <w:iCs/>
          <w:lang w:val="vi-VN"/>
        </w:rPr>
      </w:pPr>
    </w:p>
    <w:p w14:paraId="2693FDD6" w14:textId="77777777" w:rsidR="006F3EFE" w:rsidRPr="00E7298C" w:rsidRDefault="006F3EFE" w:rsidP="006F3EFE">
      <w:pPr>
        <w:keepNext/>
        <w:spacing w:before="120"/>
        <w:rPr>
          <w:rFonts w:cs="Arial"/>
          <w:bCs/>
          <w:i/>
          <w:iCs/>
          <w:lang w:val="vi-VN"/>
        </w:rPr>
      </w:pPr>
      <w:r w:rsidRPr="00E7298C">
        <w:rPr>
          <w:rFonts w:cs="Arial"/>
          <w:bCs/>
          <w:i/>
          <w:iCs/>
          <w:lang w:val="vi-VN"/>
        </w:rPr>
        <w:t>Trang bìa 1</w:t>
      </w:r>
    </w:p>
    <w:p w14:paraId="167DC513" w14:textId="77777777" w:rsidR="006F3EFE" w:rsidRDefault="006F3EFE" w:rsidP="006F3EFE">
      <w:pPr>
        <w:keepNext/>
        <w:spacing w:before="120"/>
        <w:jc w:val="center"/>
        <w:rPr>
          <w:rFonts w:cs="Arial"/>
          <w:b/>
          <w:bCs/>
          <w:sz w:val="26"/>
          <w:szCs w:val="26"/>
          <w:lang w:val="vi-VN"/>
        </w:rPr>
      </w:pPr>
      <w:r>
        <w:rPr>
          <w:rFonts w:cs="Arial"/>
          <w:b/>
          <w:bCs/>
          <w:sz w:val="26"/>
          <w:szCs w:val="26"/>
          <w:lang w:val="vi-VN"/>
        </w:rPr>
        <w:t>BỘ Y TẾ</w:t>
      </w:r>
    </w:p>
    <w:p w14:paraId="71FE2492" w14:textId="77777777" w:rsidR="006F3EFE" w:rsidRDefault="006F3EFE" w:rsidP="006F3EFE">
      <w:pPr>
        <w:spacing w:before="120"/>
        <w:jc w:val="center"/>
        <w:rPr>
          <w:b/>
          <w:sz w:val="26"/>
          <w:lang w:val="vi-VN"/>
        </w:rPr>
      </w:pPr>
    </w:p>
    <w:p w14:paraId="3DCDD77F" w14:textId="77777777" w:rsidR="006F3EFE" w:rsidRDefault="006F3EFE" w:rsidP="006F3EFE">
      <w:pPr>
        <w:spacing w:before="120"/>
        <w:jc w:val="center"/>
        <w:rPr>
          <w:b/>
          <w:sz w:val="26"/>
          <w:lang w:val="vi-VN"/>
        </w:rPr>
      </w:pPr>
    </w:p>
    <w:p w14:paraId="1CD0F0B1" w14:textId="77777777" w:rsidR="006F3EFE" w:rsidRDefault="006F3EFE" w:rsidP="006F3EFE">
      <w:pPr>
        <w:spacing w:before="120"/>
        <w:jc w:val="center"/>
        <w:rPr>
          <w:b/>
          <w:sz w:val="26"/>
          <w:lang w:val="vi-VN"/>
        </w:rPr>
      </w:pPr>
    </w:p>
    <w:p w14:paraId="49101B3B" w14:textId="77777777" w:rsidR="006F3EFE" w:rsidRDefault="006F3EFE" w:rsidP="006F3EFE">
      <w:pPr>
        <w:spacing w:before="120"/>
        <w:jc w:val="center"/>
        <w:rPr>
          <w:b/>
          <w:sz w:val="26"/>
          <w:lang w:val="vi-VN"/>
        </w:rPr>
      </w:pPr>
    </w:p>
    <w:p w14:paraId="09F1744A" w14:textId="77777777" w:rsidR="006F3EFE" w:rsidRDefault="006F3EFE" w:rsidP="006F3EFE">
      <w:pPr>
        <w:spacing w:before="120"/>
        <w:rPr>
          <w:b/>
          <w:sz w:val="26"/>
          <w:lang w:val="vi-VN"/>
        </w:rPr>
      </w:pPr>
    </w:p>
    <w:p w14:paraId="2BAE0CB9" w14:textId="38F70103" w:rsidR="00E7298C" w:rsidRDefault="00E7298C" w:rsidP="00E7298C">
      <w:pPr>
        <w:jc w:val="center"/>
        <w:rPr>
          <w:b/>
          <w:sz w:val="26"/>
          <w:lang w:val="vi-VN"/>
        </w:rPr>
      </w:pPr>
      <w:r>
        <w:rPr>
          <w:b/>
          <w:sz w:val="26"/>
          <w:lang w:val="vi-VN"/>
        </w:rPr>
        <w:t xml:space="preserve">BÁO CÁO </w:t>
      </w:r>
    </w:p>
    <w:p w14:paraId="0F06E3CC" w14:textId="45CF331F" w:rsidR="006F3EFE" w:rsidRDefault="00E7298C" w:rsidP="00E7298C">
      <w:pPr>
        <w:jc w:val="center"/>
        <w:rPr>
          <w:b/>
          <w:sz w:val="26"/>
          <w:lang w:val="vi-VN"/>
        </w:rPr>
      </w:pPr>
      <w:r>
        <w:rPr>
          <w:b/>
          <w:sz w:val="26"/>
        </w:rPr>
        <w:t>K</w:t>
      </w:r>
      <w:r>
        <w:rPr>
          <w:b/>
          <w:sz w:val="26"/>
          <w:lang w:val="vi-VN"/>
        </w:rPr>
        <w:t>ẾT QUẢ THỬ NGHIỆM LÂM SÀNG THIẾT BỊ Y TẾ</w:t>
      </w:r>
    </w:p>
    <w:p w14:paraId="165DC355" w14:textId="77777777" w:rsidR="006F3EFE" w:rsidRDefault="006F3EFE" w:rsidP="006F3EFE">
      <w:pPr>
        <w:spacing w:before="120"/>
        <w:jc w:val="center"/>
        <w:rPr>
          <w:b/>
          <w:sz w:val="26"/>
          <w:lang w:val="vi-VN"/>
        </w:rPr>
      </w:pPr>
    </w:p>
    <w:p w14:paraId="005396D0" w14:textId="77777777" w:rsidR="006F3EFE" w:rsidRDefault="006F3EFE" w:rsidP="006F3EFE">
      <w:pPr>
        <w:spacing w:before="120"/>
        <w:rPr>
          <w:sz w:val="26"/>
          <w:lang w:val="vi-VN"/>
        </w:rPr>
      </w:pPr>
    </w:p>
    <w:p w14:paraId="21CD4CC8" w14:textId="77777777" w:rsidR="006F3EFE" w:rsidRDefault="006F3EFE" w:rsidP="006F3EFE">
      <w:pPr>
        <w:spacing w:before="120"/>
        <w:rPr>
          <w:sz w:val="26"/>
          <w:lang w:val="vi-VN"/>
        </w:rPr>
      </w:pPr>
    </w:p>
    <w:p w14:paraId="5C07565E" w14:textId="77777777" w:rsidR="006F3EFE" w:rsidRDefault="006F3EFE" w:rsidP="006F3EFE">
      <w:pPr>
        <w:spacing w:before="120"/>
        <w:rPr>
          <w:sz w:val="26"/>
          <w:lang w:val="vi-VN"/>
        </w:rPr>
      </w:pPr>
    </w:p>
    <w:p w14:paraId="208947D7" w14:textId="77777777" w:rsidR="006F3EFE" w:rsidRDefault="006F3EFE" w:rsidP="006F3EFE">
      <w:pPr>
        <w:spacing w:before="120"/>
        <w:rPr>
          <w:sz w:val="26"/>
          <w:lang w:val="vi-VN"/>
        </w:rPr>
      </w:pPr>
      <w:r>
        <w:rPr>
          <w:sz w:val="26"/>
          <w:lang w:val="vi-VN"/>
        </w:rPr>
        <w:t>Tên nghiên cứu:</w:t>
      </w:r>
    </w:p>
    <w:p w14:paraId="4D95C7F7" w14:textId="77777777" w:rsidR="006F3EFE" w:rsidRDefault="006F3EFE" w:rsidP="006F3EFE">
      <w:pPr>
        <w:spacing w:before="120"/>
        <w:rPr>
          <w:sz w:val="26"/>
          <w:lang w:val="vi-VN"/>
        </w:rPr>
      </w:pPr>
    </w:p>
    <w:p w14:paraId="062525CD" w14:textId="77777777" w:rsidR="006F3EFE" w:rsidRDefault="006F3EFE" w:rsidP="006F3EFE">
      <w:pPr>
        <w:spacing w:before="120"/>
        <w:rPr>
          <w:sz w:val="26"/>
          <w:lang w:val="vi-VN"/>
        </w:rPr>
      </w:pPr>
    </w:p>
    <w:p w14:paraId="46B5E38D" w14:textId="77777777" w:rsidR="006F3EFE" w:rsidRDefault="006F3EFE" w:rsidP="00E66F28">
      <w:pPr>
        <w:spacing w:before="120"/>
        <w:rPr>
          <w:rFonts w:eastAsia="Calibri"/>
          <w:sz w:val="26"/>
          <w:szCs w:val="26"/>
          <w:lang w:val="nl-NL"/>
          <w14:ligatures w14:val="none"/>
        </w:rPr>
      </w:pPr>
      <w:r>
        <w:rPr>
          <w:rFonts w:eastAsia="Calibri"/>
          <w:sz w:val="26"/>
          <w:szCs w:val="26"/>
          <w:lang w:val="nl-NL"/>
          <w14:ligatures w14:val="none"/>
        </w:rPr>
        <w:t>Phân loại nhóm nguy cơ:</w:t>
      </w:r>
    </w:p>
    <w:p w14:paraId="4AE77EF3" w14:textId="77777777" w:rsidR="006F3EFE" w:rsidRDefault="006F3EFE" w:rsidP="00E66F28">
      <w:pPr>
        <w:spacing w:before="120"/>
        <w:rPr>
          <w:sz w:val="26"/>
          <w:lang w:val="vi-VN"/>
        </w:rPr>
      </w:pPr>
      <w:r>
        <w:rPr>
          <w:sz w:val="26"/>
          <w:lang w:val="vi-VN"/>
        </w:rPr>
        <w:t>Mã số nghiên cứu (nếu có):</w:t>
      </w:r>
    </w:p>
    <w:p w14:paraId="2DFE0B3E" w14:textId="77777777" w:rsidR="006F3EFE" w:rsidRPr="004345DB" w:rsidRDefault="006F3EFE" w:rsidP="00E66F28">
      <w:pPr>
        <w:spacing w:before="120"/>
        <w:rPr>
          <w:sz w:val="26"/>
        </w:rPr>
      </w:pPr>
      <w:proofErr w:type="spellStart"/>
      <w:r>
        <w:rPr>
          <w:sz w:val="26"/>
        </w:rPr>
        <w:t>Giai</w:t>
      </w:r>
      <w:proofErr w:type="spellEnd"/>
      <w:r>
        <w:rPr>
          <w:sz w:val="26"/>
        </w:rPr>
        <w:t xml:space="preserve"> </w:t>
      </w:r>
      <w:proofErr w:type="spellStart"/>
      <w:r>
        <w:rPr>
          <w:sz w:val="26"/>
        </w:rPr>
        <w:t>đoạn</w:t>
      </w:r>
      <w:proofErr w:type="spellEnd"/>
      <w:r>
        <w:rPr>
          <w:sz w:val="26"/>
        </w:rPr>
        <w:t xml:space="preserve"> </w:t>
      </w:r>
      <w:proofErr w:type="spellStart"/>
      <w:r>
        <w:rPr>
          <w:sz w:val="26"/>
        </w:rPr>
        <w:t>nghiên</w:t>
      </w:r>
      <w:proofErr w:type="spellEnd"/>
      <w:r>
        <w:rPr>
          <w:sz w:val="26"/>
        </w:rPr>
        <w:t xml:space="preserve"> </w:t>
      </w:r>
      <w:proofErr w:type="spellStart"/>
      <w:r>
        <w:rPr>
          <w:sz w:val="26"/>
        </w:rPr>
        <w:t>cứu</w:t>
      </w:r>
      <w:proofErr w:type="spellEnd"/>
      <w:r>
        <w:rPr>
          <w:sz w:val="26"/>
        </w:rPr>
        <w:t>:</w:t>
      </w:r>
    </w:p>
    <w:p w14:paraId="060210A2" w14:textId="77777777" w:rsidR="006F3EFE" w:rsidRDefault="006F3EFE" w:rsidP="00E66F28">
      <w:pPr>
        <w:spacing w:before="120"/>
        <w:rPr>
          <w:rFonts w:eastAsia="Calibri"/>
          <w:sz w:val="26"/>
          <w:szCs w:val="26"/>
          <w:lang w:val="nl-NL"/>
          <w14:ligatures w14:val="none"/>
        </w:rPr>
      </w:pPr>
      <w:r>
        <w:rPr>
          <w:rFonts w:eastAsia="Calibri"/>
          <w:sz w:val="26"/>
          <w:szCs w:val="26"/>
          <w:lang w:val="nl-NL"/>
          <w14:ligatures w14:val="none"/>
        </w:rPr>
        <w:t>Nghiên cứu viên chính:</w:t>
      </w:r>
    </w:p>
    <w:p w14:paraId="1844D8CB" w14:textId="77777777" w:rsidR="006F3EFE" w:rsidRDefault="006F3EFE" w:rsidP="00E66F28">
      <w:pPr>
        <w:spacing w:before="120"/>
        <w:rPr>
          <w:rFonts w:eastAsia="Calibri"/>
          <w:sz w:val="26"/>
          <w:szCs w:val="26"/>
          <w:lang w:val="nl-NL"/>
          <w14:ligatures w14:val="none"/>
        </w:rPr>
      </w:pPr>
      <w:r>
        <w:rPr>
          <w:rFonts w:eastAsia="Calibri"/>
          <w:sz w:val="26"/>
          <w:szCs w:val="26"/>
          <w:lang w:val="nl-NL"/>
          <w14:ligatures w14:val="none"/>
        </w:rPr>
        <w:t>Cơ sở nhận thử nghiệm lâm sàng thiết bị y tế:</w:t>
      </w:r>
    </w:p>
    <w:p w14:paraId="243D913B" w14:textId="77777777" w:rsidR="006F3EFE" w:rsidRDefault="006F3EFE" w:rsidP="00E66F28">
      <w:pPr>
        <w:spacing w:before="120"/>
        <w:rPr>
          <w:rFonts w:eastAsia="Calibri"/>
          <w:sz w:val="26"/>
          <w:szCs w:val="26"/>
          <w:lang w:val="nl-NL"/>
          <w14:ligatures w14:val="none"/>
        </w:rPr>
      </w:pPr>
      <w:r>
        <w:rPr>
          <w:rFonts w:eastAsia="Calibri"/>
          <w:sz w:val="26"/>
          <w:szCs w:val="26"/>
          <w:lang w:val="nl-NL"/>
          <w14:ligatures w14:val="none"/>
        </w:rPr>
        <w:t>Tổ chức/cá nhân có TBYT phải TNLS:</w:t>
      </w:r>
    </w:p>
    <w:p w14:paraId="68F941B9" w14:textId="77777777" w:rsidR="006F3EFE" w:rsidRDefault="006F3EFE" w:rsidP="00E66F28">
      <w:pPr>
        <w:spacing w:before="120"/>
        <w:rPr>
          <w:rFonts w:eastAsia="Calibri"/>
          <w:sz w:val="26"/>
          <w:szCs w:val="26"/>
          <w:lang w:val="nl-NL"/>
          <w14:ligatures w14:val="none"/>
        </w:rPr>
      </w:pPr>
      <w:r>
        <w:rPr>
          <w:rFonts w:eastAsia="Calibri"/>
          <w:sz w:val="26"/>
          <w:szCs w:val="26"/>
          <w:lang w:val="nl-NL"/>
          <w14:ligatures w14:val="none"/>
        </w:rPr>
        <w:t>Nhà tài trợ:</w:t>
      </w:r>
    </w:p>
    <w:p w14:paraId="3D5B4660" w14:textId="77777777" w:rsidR="006F3EFE" w:rsidRDefault="006F3EFE" w:rsidP="00E66F28">
      <w:pPr>
        <w:spacing w:before="120"/>
        <w:rPr>
          <w:rFonts w:eastAsia="Calibri"/>
          <w:sz w:val="26"/>
          <w:szCs w:val="26"/>
          <w:lang w:val="nl-NL"/>
          <w14:ligatures w14:val="none"/>
        </w:rPr>
      </w:pPr>
      <w:r>
        <w:rPr>
          <w:rFonts w:eastAsia="Calibri"/>
          <w:sz w:val="26"/>
          <w:szCs w:val="26"/>
          <w:lang w:val="nl-NL"/>
          <w14:ligatures w14:val="none"/>
        </w:rPr>
        <w:t>Cấp quản lý: Bộ Y tế</w:t>
      </w:r>
    </w:p>
    <w:p w14:paraId="71A7A77D" w14:textId="77777777" w:rsidR="006F3EFE" w:rsidRDefault="006F3EFE" w:rsidP="00E66F28">
      <w:pPr>
        <w:spacing w:before="120"/>
        <w:rPr>
          <w:rFonts w:eastAsia="Calibri"/>
          <w:sz w:val="26"/>
          <w:szCs w:val="26"/>
          <w:lang w:val="nl-NL"/>
          <w14:ligatures w14:val="none"/>
        </w:rPr>
      </w:pPr>
      <w:r>
        <w:rPr>
          <w:rFonts w:eastAsia="Calibri"/>
          <w:sz w:val="26"/>
          <w:szCs w:val="26"/>
          <w:lang w:val="nl-NL"/>
          <w14:ligatures w14:val="none"/>
        </w:rPr>
        <w:t>Thời gian thực hiện: từ tháng … năm … đến tháng … năm …</w:t>
      </w:r>
    </w:p>
    <w:p w14:paraId="47D165B7" w14:textId="77777777" w:rsidR="006F3EFE" w:rsidRDefault="006F3EFE" w:rsidP="00E66F28">
      <w:pPr>
        <w:spacing w:before="120"/>
        <w:rPr>
          <w:rFonts w:eastAsia="Calibri"/>
          <w:sz w:val="26"/>
          <w:szCs w:val="26"/>
          <w:lang w:val="nl-NL"/>
          <w14:ligatures w14:val="none"/>
        </w:rPr>
      </w:pPr>
      <w:r>
        <w:rPr>
          <w:rFonts w:eastAsia="Calibri"/>
          <w:sz w:val="26"/>
          <w:szCs w:val="26"/>
          <w:lang w:val="nl-NL"/>
          <w14:ligatures w14:val="none"/>
        </w:rPr>
        <w:t xml:space="preserve">Tổng kinh phí thực hiện nghiên cứu ………. </w:t>
      </w:r>
      <w:r>
        <w:rPr>
          <w:rFonts w:eastAsia="Calibri"/>
          <w:sz w:val="26"/>
          <w:szCs w:val="26"/>
          <w:lang w:val="nl-NL"/>
          <w14:ligatures w14:val="none"/>
        </w:rPr>
        <w:tab/>
        <w:t>triệu đồng</w:t>
      </w:r>
    </w:p>
    <w:p w14:paraId="4737E855" w14:textId="77777777" w:rsidR="006F3EFE" w:rsidRDefault="006F3EFE" w:rsidP="00E66F28">
      <w:pPr>
        <w:spacing w:before="120"/>
        <w:rPr>
          <w:rFonts w:eastAsia="Calibri"/>
          <w:sz w:val="26"/>
          <w:szCs w:val="26"/>
          <w:lang w:val="nl-NL"/>
          <w14:ligatures w14:val="none"/>
        </w:rPr>
      </w:pPr>
      <w:r>
        <w:rPr>
          <w:rFonts w:eastAsia="Calibri"/>
          <w:sz w:val="26"/>
          <w:szCs w:val="26"/>
          <w:lang w:val="nl-NL"/>
          <w14:ligatures w14:val="none"/>
        </w:rPr>
        <w:t>Trong đó: kinh phí sự nghiệp khoa học ………. triệu đồng</w:t>
      </w:r>
    </w:p>
    <w:p w14:paraId="46D8F053" w14:textId="77777777" w:rsidR="006F3EFE" w:rsidRDefault="006F3EFE" w:rsidP="00E66F28">
      <w:pPr>
        <w:spacing w:before="120"/>
        <w:rPr>
          <w:rFonts w:eastAsia="Calibri"/>
          <w:sz w:val="26"/>
          <w:szCs w:val="26"/>
          <w:lang w:val="nl-NL"/>
          <w14:ligatures w14:val="none"/>
        </w:rPr>
      </w:pPr>
      <w:r>
        <w:rPr>
          <w:rFonts w:eastAsia="Calibri"/>
          <w:sz w:val="26"/>
          <w:szCs w:val="26"/>
          <w:lang w:val="nl-NL"/>
          <w14:ligatures w14:val="none"/>
        </w:rPr>
        <w:t>Nguồn khác (nếu có)</w:t>
      </w:r>
      <w:r>
        <w:rPr>
          <w:rFonts w:eastAsia="Calibri"/>
          <w:sz w:val="26"/>
          <w:szCs w:val="26"/>
          <w:lang w:val="nl-NL"/>
          <w14:ligatures w14:val="none"/>
        </w:rPr>
        <w:tab/>
        <w:t xml:space="preserve">                       ………. </w:t>
      </w:r>
      <w:r>
        <w:rPr>
          <w:rFonts w:eastAsia="Calibri"/>
          <w:sz w:val="26"/>
          <w:szCs w:val="26"/>
          <w:lang w:val="nl-NL"/>
          <w14:ligatures w14:val="none"/>
        </w:rPr>
        <w:tab/>
        <w:t>triệu đồng</w:t>
      </w:r>
    </w:p>
    <w:p w14:paraId="0B888C21" w14:textId="77777777" w:rsidR="006F3EFE" w:rsidRDefault="006F3EFE" w:rsidP="006F3EFE">
      <w:pPr>
        <w:spacing w:before="120"/>
        <w:rPr>
          <w:sz w:val="26"/>
          <w:lang w:val="vi-VN"/>
        </w:rPr>
      </w:pPr>
    </w:p>
    <w:p w14:paraId="107477A7" w14:textId="77777777" w:rsidR="006F3EFE" w:rsidRDefault="006F3EFE" w:rsidP="006F3EFE">
      <w:pPr>
        <w:spacing w:before="120"/>
        <w:rPr>
          <w:sz w:val="26"/>
          <w:lang w:val="vi-VN"/>
        </w:rPr>
      </w:pPr>
    </w:p>
    <w:p w14:paraId="5F1EF4D8" w14:textId="77777777" w:rsidR="006F3EFE" w:rsidRDefault="006F3EFE" w:rsidP="006F3EFE">
      <w:pPr>
        <w:spacing w:before="120"/>
        <w:jc w:val="center"/>
        <w:rPr>
          <w:sz w:val="26"/>
          <w:lang w:val="vi-VN"/>
        </w:rPr>
      </w:pPr>
    </w:p>
    <w:p w14:paraId="41A3DEA1" w14:textId="77777777" w:rsidR="006F3EFE" w:rsidRDefault="006F3EFE" w:rsidP="006F3EFE">
      <w:pPr>
        <w:spacing w:before="120"/>
        <w:jc w:val="center"/>
        <w:rPr>
          <w:sz w:val="26"/>
          <w:lang w:val="vi-VN"/>
        </w:rPr>
      </w:pPr>
    </w:p>
    <w:p w14:paraId="46A0B05D" w14:textId="77777777" w:rsidR="006F3EFE" w:rsidRDefault="006F3EFE" w:rsidP="006F3EFE">
      <w:pPr>
        <w:spacing w:before="120"/>
        <w:jc w:val="center"/>
        <w:rPr>
          <w:sz w:val="26"/>
          <w:lang w:val="vi-VN"/>
        </w:rPr>
      </w:pPr>
      <w:r>
        <w:rPr>
          <w:sz w:val="26"/>
          <w:lang w:val="pt-BR"/>
        </w:rPr>
        <w:t xml:space="preserve">Năm </w:t>
      </w:r>
      <w:r>
        <w:rPr>
          <w:sz w:val="26"/>
          <w:lang w:val="vi-VN"/>
        </w:rPr>
        <w:t>....</w:t>
      </w:r>
    </w:p>
    <w:p w14:paraId="1D9AAC84" w14:textId="77777777" w:rsidR="006F3EFE" w:rsidRDefault="006F3EFE" w:rsidP="006F3EFE">
      <w:pPr>
        <w:spacing w:before="120"/>
        <w:rPr>
          <w:i/>
          <w:sz w:val="26"/>
          <w:lang w:val="pt-BR"/>
        </w:rPr>
      </w:pPr>
      <w:r>
        <w:rPr>
          <w:sz w:val="26"/>
          <w:lang w:val="pt-BR"/>
        </w:rPr>
        <w:br w:type="page"/>
      </w:r>
      <w:r>
        <w:rPr>
          <w:i/>
          <w:sz w:val="26"/>
          <w:lang w:val="pt-BR"/>
        </w:rPr>
        <w:lastRenderedPageBreak/>
        <w:t>Trang tiêu đề</w:t>
      </w:r>
    </w:p>
    <w:p w14:paraId="51D8F76E" w14:textId="77777777" w:rsidR="006F3EFE" w:rsidRDefault="006F3EFE" w:rsidP="006F3EFE">
      <w:pPr>
        <w:spacing w:before="120"/>
        <w:rPr>
          <w:i/>
          <w:sz w:val="26"/>
          <w:lang w:val="pt-BR"/>
        </w:rPr>
      </w:pPr>
    </w:p>
    <w:p w14:paraId="0B9908A3" w14:textId="77777777" w:rsidR="006F3EFE" w:rsidRDefault="006F3EFE" w:rsidP="006F3EFE">
      <w:pPr>
        <w:keepNext/>
        <w:spacing w:before="120"/>
        <w:jc w:val="center"/>
        <w:rPr>
          <w:rFonts w:cs="Arial"/>
          <w:b/>
          <w:bCs/>
          <w:sz w:val="26"/>
          <w:szCs w:val="26"/>
          <w:lang w:val="pt-BR"/>
        </w:rPr>
      </w:pPr>
      <w:r>
        <w:rPr>
          <w:rFonts w:cs="Arial"/>
          <w:b/>
          <w:bCs/>
          <w:sz w:val="26"/>
          <w:szCs w:val="26"/>
          <w:lang w:val="pt-BR"/>
        </w:rPr>
        <w:t>BỘ Y TẾ</w:t>
      </w:r>
    </w:p>
    <w:p w14:paraId="08ED083F" w14:textId="77777777" w:rsidR="006F3EFE" w:rsidRDefault="006F3EFE" w:rsidP="006F3EFE">
      <w:pPr>
        <w:spacing w:before="120"/>
        <w:jc w:val="center"/>
        <w:rPr>
          <w:b/>
          <w:sz w:val="26"/>
          <w:lang w:val="pt-BR"/>
        </w:rPr>
      </w:pPr>
    </w:p>
    <w:p w14:paraId="086200C1" w14:textId="77777777" w:rsidR="006F3EFE" w:rsidRDefault="006F3EFE" w:rsidP="006F3EFE">
      <w:pPr>
        <w:spacing w:before="120"/>
        <w:jc w:val="center"/>
        <w:rPr>
          <w:b/>
          <w:sz w:val="26"/>
          <w:lang w:val="pt-BR"/>
        </w:rPr>
      </w:pPr>
    </w:p>
    <w:p w14:paraId="32C39181" w14:textId="77777777" w:rsidR="006F3EFE" w:rsidRDefault="006F3EFE" w:rsidP="006F3EFE">
      <w:pPr>
        <w:spacing w:before="120"/>
        <w:jc w:val="center"/>
        <w:rPr>
          <w:b/>
          <w:sz w:val="26"/>
          <w:lang w:val="pt-BR"/>
        </w:rPr>
      </w:pPr>
    </w:p>
    <w:p w14:paraId="13B1CDD8" w14:textId="77777777" w:rsidR="006F3EFE" w:rsidRDefault="006F3EFE" w:rsidP="006F3EFE">
      <w:pPr>
        <w:spacing w:before="120"/>
        <w:jc w:val="center"/>
        <w:rPr>
          <w:b/>
          <w:sz w:val="26"/>
          <w:lang w:val="pt-BR"/>
        </w:rPr>
      </w:pPr>
    </w:p>
    <w:p w14:paraId="273291FD" w14:textId="77777777" w:rsidR="006F3EFE" w:rsidRDefault="006F3EFE" w:rsidP="006F3EFE">
      <w:pPr>
        <w:spacing w:before="120"/>
        <w:jc w:val="center"/>
        <w:rPr>
          <w:b/>
          <w:sz w:val="26"/>
          <w:lang w:val="pt-BR"/>
        </w:rPr>
      </w:pPr>
    </w:p>
    <w:p w14:paraId="5A176B6E" w14:textId="77777777" w:rsidR="006F3EFE" w:rsidRDefault="006F3EFE" w:rsidP="006F3EFE">
      <w:pPr>
        <w:spacing w:before="120"/>
        <w:jc w:val="center"/>
        <w:rPr>
          <w:b/>
          <w:sz w:val="26"/>
          <w:lang w:val="pt-BR"/>
        </w:rPr>
      </w:pPr>
    </w:p>
    <w:p w14:paraId="4F81309A" w14:textId="77777777" w:rsidR="006F3EFE" w:rsidRDefault="006F3EFE" w:rsidP="006F3EFE">
      <w:pPr>
        <w:spacing w:before="120"/>
        <w:jc w:val="center"/>
        <w:rPr>
          <w:b/>
          <w:sz w:val="26"/>
          <w:lang w:val="pt-BR"/>
        </w:rPr>
      </w:pPr>
    </w:p>
    <w:p w14:paraId="3933FE87" w14:textId="2B38FC28" w:rsidR="00E7298C" w:rsidRDefault="00E7298C" w:rsidP="00E7298C">
      <w:pPr>
        <w:jc w:val="center"/>
        <w:rPr>
          <w:b/>
          <w:sz w:val="26"/>
          <w:lang w:val="pt-BR"/>
        </w:rPr>
      </w:pPr>
      <w:r>
        <w:rPr>
          <w:b/>
          <w:sz w:val="26"/>
          <w:lang w:val="pt-BR"/>
        </w:rPr>
        <w:t xml:space="preserve">BÁO CÁO </w:t>
      </w:r>
    </w:p>
    <w:p w14:paraId="2A327563" w14:textId="423DA8A6" w:rsidR="006F3EFE" w:rsidRDefault="00E7298C" w:rsidP="00E7298C">
      <w:pPr>
        <w:jc w:val="center"/>
        <w:rPr>
          <w:b/>
          <w:sz w:val="26"/>
          <w:lang w:val="pt-BR"/>
        </w:rPr>
      </w:pPr>
      <w:r>
        <w:rPr>
          <w:b/>
          <w:sz w:val="26"/>
          <w:lang w:val="pt-BR"/>
        </w:rPr>
        <w:t>KẾT QUẢ THỬ NGHIỆM LÂM SÀNG THIẾT BỊ Y TẾ</w:t>
      </w:r>
    </w:p>
    <w:p w14:paraId="6CCE30F4" w14:textId="77777777" w:rsidR="006F3EFE" w:rsidRDefault="006F3EFE" w:rsidP="006F3EFE">
      <w:pPr>
        <w:spacing w:before="120"/>
        <w:jc w:val="center"/>
        <w:rPr>
          <w:sz w:val="26"/>
          <w:lang w:val="pt-BR"/>
        </w:rPr>
      </w:pPr>
    </w:p>
    <w:p w14:paraId="3D38E040" w14:textId="77777777" w:rsidR="006F3EFE" w:rsidRDefault="006F3EFE" w:rsidP="006F3EFE">
      <w:pPr>
        <w:spacing w:before="120"/>
        <w:rPr>
          <w:sz w:val="26"/>
          <w:lang w:val="pt-BR"/>
        </w:rPr>
      </w:pPr>
    </w:p>
    <w:p w14:paraId="49FFC866" w14:textId="77777777" w:rsidR="006F3EFE" w:rsidRDefault="006F3EFE" w:rsidP="006F3EFE">
      <w:pPr>
        <w:spacing w:before="120"/>
        <w:rPr>
          <w:sz w:val="26"/>
          <w:lang w:val="pt-BR"/>
        </w:rPr>
      </w:pPr>
    </w:p>
    <w:p w14:paraId="74B7C007" w14:textId="77777777" w:rsidR="006F3EFE" w:rsidRDefault="006F3EFE" w:rsidP="006F3EFE">
      <w:pPr>
        <w:spacing w:before="120"/>
        <w:rPr>
          <w:sz w:val="26"/>
          <w:lang w:val="pt-BR"/>
        </w:rPr>
      </w:pPr>
      <w:r>
        <w:rPr>
          <w:sz w:val="26"/>
          <w:lang w:val="pt-BR"/>
        </w:rPr>
        <w:t>Tên nghiên cứu:</w:t>
      </w:r>
    </w:p>
    <w:p w14:paraId="484EB79E" w14:textId="77777777" w:rsidR="006F3EFE" w:rsidRDefault="006F3EFE" w:rsidP="006F3EFE">
      <w:pPr>
        <w:spacing w:before="120"/>
        <w:rPr>
          <w:sz w:val="26"/>
          <w:lang w:val="pt-BR"/>
        </w:rPr>
      </w:pPr>
    </w:p>
    <w:p w14:paraId="0EE6F19B" w14:textId="77777777" w:rsidR="006F3EFE" w:rsidRDefault="006F3EFE" w:rsidP="006F3EFE">
      <w:pPr>
        <w:spacing w:before="120"/>
        <w:rPr>
          <w:sz w:val="26"/>
          <w:lang w:val="pt-BR"/>
        </w:rPr>
      </w:pPr>
    </w:p>
    <w:p w14:paraId="4CCF8C8B" w14:textId="77777777" w:rsidR="006F3EFE" w:rsidRDefault="006F3EFE" w:rsidP="006F3EFE">
      <w:pPr>
        <w:spacing w:before="120"/>
        <w:rPr>
          <w:sz w:val="26"/>
          <w:lang w:val="pt-BR"/>
        </w:rPr>
      </w:pPr>
    </w:p>
    <w:p w14:paraId="514F840A" w14:textId="77777777" w:rsidR="006F3EFE" w:rsidRDefault="006F3EFE" w:rsidP="006F3EFE">
      <w:pPr>
        <w:spacing w:before="120"/>
        <w:rPr>
          <w:sz w:val="26"/>
          <w:lang w:val="pt-BR"/>
        </w:rPr>
      </w:pPr>
    </w:p>
    <w:p w14:paraId="728961C6" w14:textId="77777777" w:rsidR="006F3EFE" w:rsidRDefault="006F3EFE" w:rsidP="006F3EFE">
      <w:pPr>
        <w:spacing w:before="120"/>
        <w:ind w:left="720"/>
        <w:rPr>
          <w:sz w:val="26"/>
          <w:lang w:val="pt-BR"/>
        </w:rPr>
      </w:pPr>
      <w:r>
        <w:rPr>
          <w:sz w:val="26"/>
          <w:lang w:val="pt-BR"/>
        </w:rPr>
        <w:t>Nghiên cứu viên chính:</w:t>
      </w:r>
    </w:p>
    <w:p w14:paraId="1B78E996" w14:textId="77777777" w:rsidR="006F3EFE" w:rsidRDefault="006F3EFE" w:rsidP="006F3EFE">
      <w:pPr>
        <w:spacing w:before="120"/>
        <w:ind w:left="720"/>
        <w:rPr>
          <w:sz w:val="26"/>
          <w:lang w:val="pt-BR"/>
        </w:rPr>
      </w:pPr>
      <w:r>
        <w:rPr>
          <w:sz w:val="26"/>
          <w:lang w:val="pt-BR"/>
        </w:rPr>
        <w:t>Cơ sở nhận thử nghiệm lâm sàng thiết bị y tế:</w:t>
      </w:r>
    </w:p>
    <w:p w14:paraId="08A5CE53" w14:textId="77777777" w:rsidR="006F3EFE" w:rsidRDefault="006F3EFE" w:rsidP="006F3EFE">
      <w:pPr>
        <w:spacing w:before="120"/>
        <w:ind w:left="720"/>
        <w:rPr>
          <w:sz w:val="26"/>
          <w:lang w:val="pt-BR"/>
        </w:rPr>
      </w:pPr>
      <w:r>
        <w:rPr>
          <w:rFonts w:eastAsia="Calibri"/>
          <w:sz w:val="26"/>
          <w:szCs w:val="26"/>
          <w:lang w:val="nl-NL"/>
          <w14:ligatures w14:val="none"/>
        </w:rPr>
        <w:t>Tổ chức/cá nhân có TBYT phải TNLS:</w:t>
      </w:r>
    </w:p>
    <w:p w14:paraId="5BE90DC8" w14:textId="77777777" w:rsidR="006F3EFE" w:rsidRPr="00C522C8" w:rsidRDefault="006F3EFE" w:rsidP="006F3EFE">
      <w:pPr>
        <w:spacing w:before="120"/>
        <w:ind w:left="720"/>
        <w:rPr>
          <w:sz w:val="26"/>
          <w:lang w:val="pt-BR"/>
        </w:rPr>
      </w:pPr>
      <w:r>
        <w:rPr>
          <w:rFonts w:eastAsia="Calibri"/>
          <w:sz w:val="26"/>
          <w:szCs w:val="26"/>
          <w:lang w:val="nl-NL"/>
          <w14:ligatures w14:val="none"/>
        </w:rPr>
        <w:t>Nhà tài trợ:</w:t>
      </w:r>
    </w:p>
    <w:p w14:paraId="16C2A460" w14:textId="77777777" w:rsidR="006F3EFE" w:rsidRDefault="006F3EFE" w:rsidP="006F3EFE">
      <w:pPr>
        <w:spacing w:before="120"/>
        <w:ind w:left="720"/>
        <w:rPr>
          <w:sz w:val="26"/>
          <w:lang w:val="es-ES"/>
        </w:rPr>
      </w:pPr>
      <w:proofErr w:type="spellStart"/>
      <w:r>
        <w:rPr>
          <w:sz w:val="26"/>
          <w:lang w:val="es-ES"/>
        </w:rPr>
        <w:t>Cấp</w:t>
      </w:r>
      <w:proofErr w:type="spellEnd"/>
      <w:r>
        <w:rPr>
          <w:sz w:val="26"/>
          <w:lang w:val="es-ES"/>
        </w:rPr>
        <w:t xml:space="preserve"> </w:t>
      </w:r>
      <w:proofErr w:type="spellStart"/>
      <w:r>
        <w:rPr>
          <w:sz w:val="26"/>
          <w:lang w:val="es-ES"/>
        </w:rPr>
        <w:t>quản</w:t>
      </w:r>
      <w:proofErr w:type="spellEnd"/>
      <w:r>
        <w:rPr>
          <w:sz w:val="26"/>
          <w:lang w:val="es-ES"/>
        </w:rPr>
        <w:t xml:space="preserve"> </w:t>
      </w:r>
      <w:proofErr w:type="spellStart"/>
      <w:r>
        <w:rPr>
          <w:sz w:val="26"/>
          <w:lang w:val="es-ES"/>
        </w:rPr>
        <w:t>lý</w:t>
      </w:r>
      <w:proofErr w:type="spellEnd"/>
      <w:r>
        <w:rPr>
          <w:sz w:val="26"/>
          <w:lang w:val="es-ES"/>
        </w:rPr>
        <w:t xml:space="preserve">: </w:t>
      </w:r>
      <w:proofErr w:type="spellStart"/>
      <w:r>
        <w:rPr>
          <w:sz w:val="26"/>
          <w:lang w:val="es-ES"/>
        </w:rPr>
        <w:t>Bộ</w:t>
      </w:r>
      <w:proofErr w:type="spellEnd"/>
      <w:r>
        <w:rPr>
          <w:sz w:val="26"/>
          <w:lang w:val="es-ES"/>
        </w:rPr>
        <w:t xml:space="preserve"> Y </w:t>
      </w:r>
      <w:proofErr w:type="spellStart"/>
      <w:r>
        <w:rPr>
          <w:sz w:val="26"/>
          <w:lang w:val="es-ES"/>
        </w:rPr>
        <w:t>tế</w:t>
      </w:r>
      <w:proofErr w:type="spellEnd"/>
    </w:p>
    <w:p w14:paraId="4428ADDF" w14:textId="77777777" w:rsidR="006F3EFE" w:rsidRDefault="006F3EFE" w:rsidP="006F3EFE">
      <w:pPr>
        <w:spacing w:before="120"/>
        <w:ind w:left="720"/>
        <w:rPr>
          <w:sz w:val="26"/>
          <w:lang w:val="es-ES"/>
        </w:rPr>
      </w:pPr>
      <w:proofErr w:type="spellStart"/>
      <w:r>
        <w:rPr>
          <w:sz w:val="26"/>
          <w:lang w:val="es-ES"/>
        </w:rPr>
        <w:t>Mã</w:t>
      </w:r>
      <w:proofErr w:type="spellEnd"/>
      <w:r>
        <w:rPr>
          <w:sz w:val="26"/>
          <w:lang w:val="es-ES"/>
        </w:rPr>
        <w:t xml:space="preserve"> </w:t>
      </w:r>
      <w:proofErr w:type="spellStart"/>
      <w:r>
        <w:rPr>
          <w:sz w:val="26"/>
          <w:lang w:val="es-ES"/>
        </w:rPr>
        <w:t>số</w:t>
      </w:r>
      <w:proofErr w:type="spellEnd"/>
      <w:r>
        <w:rPr>
          <w:sz w:val="26"/>
          <w:lang w:val="es-ES"/>
        </w:rPr>
        <w:t xml:space="preserve"> </w:t>
      </w:r>
      <w:proofErr w:type="spellStart"/>
      <w:r>
        <w:rPr>
          <w:sz w:val="26"/>
          <w:lang w:val="es-ES"/>
        </w:rPr>
        <w:t>nghiên</w:t>
      </w:r>
      <w:proofErr w:type="spellEnd"/>
      <w:r>
        <w:rPr>
          <w:sz w:val="26"/>
          <w:lang w:val="es-ES"/>
        </w:rPr>
        <w:t xml:space="preserve"> </w:t>
      </w:r>
      <w:proofErr w:type="spellStart"/>
      <w:r>
        <w:rPr>
          <w:sz w:val="26"/>
          <w:lang w:val="es-ES"/>
        </w:rPr>
        <w:t>cứu</w:t>
      </w:r>
      <w:proofErr w:type="spellEnd"/>
      <w:r>
        <w:rPr>
          <w:sz w:val="26"/>
          <w:lang w:val="es-ES"/>
        </w:rPr>
        <w:t xml:space="preserve"> (</w:t>
      </w:r>
      <w:proofErr w:type="spellStart"/>
      <w:r>
        <w:rPr>
          <w:sz w:val="26"/>
          <w:lang w:val="es-ES"/>
        </w:rPr>
        <w:t>nếu</w:t>
      </w:r>
      <w:proofErr w:type="spellEnd"/>
      <w:r>
        <w:rPr>
          <w:sz w:val="26"/>
          <w:lang w:val="es-ES"/>
        </w:rPr>
        <w:t xml:space="preserve"> </w:t>
      </w:r>
      <w:proofErr w:type="spellStart"/>
      <w:r>
        <w:rPr>
          <w:sz w:val="26"/>
          <w:lang w:val="es-ES"/>
        </w:rPr>
        <w:t>có</w:t>
      </w:r>
      <w:proofErr w:type="spellEnd"/>
      <w:r>
        <w:rPr>
          <w:sz w:val="26"/>
          <w:lang w:val="es-ES"/>
        </w:rPr>
        <w:t>):</w:t>
      </w:r>
    </w:p>
    <w:p w14:paraId="67A32A49" w14:textId="77777777" w:rsidR="006F3EFE" w:rsidRDefault="006F3EFE" w:rsidP="006F3EFE">
      <w:pPr>
        <w:spacing w:before="120"/>
        <w:ind w:left="2160"/>
        <w:rPr>
          <w:sz w:val="26"/>
          <w:lang w:val="es-ES"/>
        </w:rPr>
      </w:pPr>
      <w:proofErr w:type="spellStart"/>
      <w:r>
        <w:rPr>
          <w:sz w:val="26"/>
          <w:lang w:val="es-ES"/>
        </w:rPr>
        <w:t>Thời</w:t>
      </w:r>
      <w:proofErr w:type="spellEnd"/>
      <w:r>
        <w:rPr>
          <w:sz w:val="26"/>
          <w:lang w:val="es-ES"/>
        </w:rPr>
        <w:t xml:space="preserve"> </w:t>
      </w:r>
      <w:proofErr w:type="spellStart"/>
      <w:r>
        <w:rPr>
          <w:sz w:val="26"/>
          <w:lang w:val="es-ES"/>
        </w:rPr>
        <w:t>gian</w:t>
      </w:r>
      <w:proofErr w:type="spellEnd"/>
      <w:r>
        <w:rPr>
          <w:sz w:val="26"/>
          <w:lang w:val="es-ES"/>
        </w:rPr>
        <w:t xml:space="preserve"> </w:t>
      </w:r>
      <w:proofErr w:type="spellStart"/>
      <w:r>
        <w:rPr>
          <w:sz w:val="26"/>
          <w:lang w:val="es-ES"/>
        </w:rPr>
        <w:t>thực</w:t>
      </w:r>
      <w:proofErr w:type="spellEnd"/>
      <w:r>
        <w:rPr>
          <w:sz w:val="26"/>
          <w:lang w:val="es-ES"/>
        </w:rPr>
        <w:t xml:space="preserve"> </w:t>
      </w:r>
      <w:proofErr w:type="spellStart"/>
      <w:r>
        <w:rPr>
          <w:sz w:val="26"/>
          <w:lang w:val="es-ES"/>
        </w:rPr>
        <w:t>hiện</w:t>
      </w:r>
      <w:proofErr w:type="spellEnd"/>
      <w:r>
        <w:rPr>
          <w:sz w:val="26"/>
          <w:lang w:val="es-ES"/>
        </w:rPr>
        <w:t xml:space="preserve">: </w:t>
      </w:r>
      <w:proofErr w:type="spellStart"/>
      <w:r>
        <w:rPr>
          <w:sz w:val="26"/>
          <w:lang w:val="es-ES"/>
        </w:rPr>
        <w:t>từ</w:t>
      </w:r>
      <w:proofErr w:type="spellEnd"/>
      <w:r>
        <w:rPr>
          <w:sz w:val="26"/>
          <w:lang w:val="es-ES"/>
        </w:rPr>
        <w:t xml:space="preserve"> </w:t>
      </w:r>
      <w:proofErr w:type="spellStart"/>
      <w:r>
        <w:rPr>
          <w:sz w:val="26"/>
          <w:lang w:val="es-ES"/>
        </w:rPr>
        <w:t>tháng</w:t>
      </w:r>
      <w:proofErr w:type="spellEnd"/>
      <w:r>
        <w:rPr>
          <w:sz w:val="26"/>
          <w:lang w:val="es-ES"/>
        </w:rPr>
        <w:t xml:space="preserve"> </w:t>
      </w:r>
      <w:r>
        <w:rPr>
          <w:rFonts w:ascii="Arial" w:hAnsi="Arial" w:cs="Arial"/>
          <w:sz w:val="26"/>
          <w:lang w:val="es-ES"/>
        </w:rPr>
        <w:t>…</w:t>
      </w:r>
      <w:r>
        <w:rPr>
          <w:sz w:val="26"/>
          <w:lang w:val="es-ES"/>
        </w:rPr>
        <w:t xml:space="preserve"> </w:t>
      </w:r>
      <w:proofErr w:type="spellStart"/>
      <w:r>
        <w:rPr>
          <w:sz w:val="26"/>
          <w:lang w:val="es-ES"/>
        </w:rPr>
        <w:t>năm</w:t>
      </w:r>
      <w:proofErr w:type="spellEnd"/>
      <w:r>
        <w:rPr>
          <w:sz w:val="26"/>
          <w:lang w:val="es-ES"/>
        </w:rPr>
        <w:t xml:space="preserve"> </w:t>
      </w:r>
      <w:r>
        <w:rPr>
          <w:rFonts w:ascii="Arial" w:hAnsi="Arial" w:cs="Arial"/>
          <w:sz w:val="26"/>
          <w:lang w:val="es-ES"/>
        </w:rPr>
        <w:t>…</w:t>
      </w:r>
      <w:r>
        <w:rPr>
          <w:sz w:val="26"/>
          <w:lang w:val="es-ES"/>
        </w:rPr>
        <w:t xml:space="preserve"> </w:t>
      </w:r>
      <w:proofErr w:type="spellStart"/>
      <w:r>
        <w:rPr>
          <w:sz w:val="26"/>
          <w:lang w:val="es-ES"/>
        </w:rPr>
        <w:t>đến</w:t>
      </w:r>
      <w:proofErr w:type="spellEnd"/>
      <w:r>
        <w:rPr>
          <w:sz w:val="26"/>
          <w:lang w:val="es-ES"/>
        </w:rPr>
        <w:t xml:space="preserve"> </w:t>
      </w:r>
      <w:proofErr w:type="spellStart"/>
      <w:r>
        <w:rPr>
          <w:sz w:val="26"/>
          <w:lang w:val="es-ES"/>
        </w:rPr>
        <w:t>tháng</w:t>
      </w:r>
      <w:proofErr w:type="spellEnd"/>
      <w:r>
        <w:rPr>
          <w:sz w:val="26"/>
          <w:lang w:val="es-ES"/>
        </w:rPr>
        <w:t xml:space="preserve"> </w:t>
      </w:r>
      <w:r>
        <w:rPr>
          <w:rFonts w:ascii="Arial" w:hAnsi="Arial" w:cs="Arial"/>
          <w:sz w:val="26"/>
          <w:lang w:val="es-ES"/>
        </w:rPr>
        <w:t>…</w:t>
      </w:r>
      <w:r>
        <w:rPr>
          <w:sz w:val="26"/>
          <w:lang w:val="es-ES"/>
        </w:rPr>
        <w:t xml:space="preserve"> </w:t>
      </w:r>
      <w:proofErr w:type="spellStart"/>
      <w:r>
        <w:rPr>
          <w:sz w:val="26"/>
          <w:lang w:val="es-ES"/>
        </w:rPr>
        <w:t>năm</w:t>
      </w:r>
      <w:proofErr w:type="spellEnd"/>
      <w:r>
        <w:rPr>
          <w:sz w:val="26"/>
          <w:lang w:val="es-ES"/>
        </w:rPr>
        <w:t xml:space="preserve"> </w:t>
      </w:r>
      <w:r>
        <w:rPr>
          <w:rFonts w:ascii="Arial" w:hAnsi="Arial" w:cs="Arial"/>
          <w:sz w:val="26"/>
          <w:lang w:val="es-ES"/>
        </w:rPr>
        <w:t>…</w:t>
      </w:r>
    </w:p>
    <w:p w14:paraId="799A3065" w14:textId="77777777" w:rsidR="006F3EFE" w:rsidRDefault="006F3EFE" w:rsidP="006F3EFE">
      <w:pPr>
        <w:spacing w:before="120"/>
        <w:ind w:left="2160"/>
        <w:rPr>
          <w:sz w:val="26"/>
        </w:rPr>
      </w:pPr>
      <w:proofErr w:type="spellStart"/>
      <w:r>
        <w:rPr>
          <w:sz w:val="26"/>
          <w:lang w:val="es-ES"/>
        </w:rPr>
        <w:t>Tổng</w:t>
      </w:r>
      <w:proofErr w:type="spellEnd"/>
      <w:r>
        <w:rPr>
          <w:sz w:val="26"/>
          <w:lang w:val="es-ES"/>
        </w:rPr>
        <w:t xml:space="preserve"> </w:t>
      </w:r>
      <w:proofErr w:type="spellStart"/>
      <w:r>
        <w:rPr>
          <w:sz w:val="26"/>
          <w:lang w:val="es-ES"/>
        </w:rPr>
        <w:t>kinh</w:t>
      </w:r>
      <w:proofErr w:type="spellEnd"/>
      <w:r>
        <w:rPr>
          <w:sz w:val="26"/>
          <w:lang w:val="es-ES"/>
        </w:rPr>
        <w:t xml:space="preserve"> </w:t>
      </w:r>
      <w:proofErr w:type="spellStart"/>
      <w:r>
        <w:rPr>
          <w:sz w:val="26"/>
          <w:lang w:val="es-ES"/>
        </w:rPr>
        <w:t>phí</w:t>
      </w:r>
      <w:proofErr w:type="spellEnd"/>
      <w:r>
        <w:rPr>
          <w:sz w:val="26"/>
          <w:lang w:val="es-ES"/>
        </w:rPr>
        <w:t xml:space="preserve"> </w:t>
      </w:r>
      <w:proofErr w:type="spellStart"/>
      <w:r>
        <w:rPr>
          <w:sz w:val="26"/>
          <w:lang w:val="es-ES"/>
        </w:rPr>
        <w:t>thực</w:t>
      </w:r>
      <w:proofErr w:type="spellEnd"/>
      <w:r>
        <w:rPr>
          <w:sz w:val="26"/>
          <w:lang w:val="es-ES"/>
        </w:rPr>
        <w:t xml:space="preserve"> </w:t>
      </w:r>
      <w:proofErr w:type="spellStart"/>
      <w:r>
        <w:rPr>
          <w:sz w:val="26"/>
          <w:lang w:val="es-ES"/>
        </w:rPr>
        <w:t>hiện</w:t>
      </w:r>
      <w:proofErr w:type="spellEnd"/>
      <w:r>
        <w:rPr>
          <w:sz w:val="26"/>
          <w:lang w:val="es-ES"/>
        </w:rPr>
        <w:t xml:space="preserve"> </w:t>
      </w:r>
      <w:proofErr w:type="spellStart"/>
      <w:r>
        <w:rPr>
          <w:sz w:val="26"/>
          <w:lang w:val="es-ES"/>
        </w:rPr>
        <w:t>đề</w:t>
      </w:r>
      <w:proofErr w:type="spellEnd"/>
      <w:r>
        <w:rPr>
          <w:sz w:val="26"/>
          <w:lang w:val="es-ES"/>
        </w:rPr>
        <w:t xml:space="preserve"> </w:t>
      </w:r>
      <w:proofErr w:type="spellStart"/>
      <w:r>
        <w:rPr>
          <w:sz w:val="26"/>
          <w:lang w:val="es-ES"/>
        </w:rPr>
        <w:t>tài</w:t>
      </w:r>
      <w:proofErr w:type="spellEnd"/>
      <w:r>
        <w:rPr>
          <w:sz w:val="26"/>
          <w:lang w:val="es-ES"/>
        </w:rPr>
        <w:t xml:space="preserve"> </w:t>
      </w:r>
      <w:r>
        <w:rPr>
          <w:rFonts w:ascii="Arial" w:hAnsi="Arial" w:cs="Arial"/>
          <w:sz w:val="26"/>
          <w:lang w:val="es-ES"/>
        </w:rPr>
        <w:t>………</w:t>
      </w:r>
      <w:r>
        <w:rPr>
          <w:sz w:val="26"/>
          <w:lang w:val="es-ES"/>
        </w:rPr>
        <w:t xml:space="preserve">. </w:t>
      </w:r>
      <w:r>
        <w:rPr>
          <w:sz w:val="26"/>
          <w:lang w:val="es-ES"/>
        </w:rPr>
        <w:tab/>
      </w:r>
      <w:proofErr w:type="spellStart"/>
      <w:r>
        <w:rPr>
          <w:sz w:val="26"/>
        </w:rPr>
        <w:t>triệu</w:t>
      </w:r>
      <w:proofErr w:type="spellEnd"/>
      <w:r>
        <w:rPr>
          <w:sz w:val="26"/>
        </w:rPr>
        <w:t xml:space="preserve"> </w:t>
      </w:r>
      <w:proofErr w:type="spellStart"/>
      <w:r>
        <w:rPr>
          <w:sz w:val="26"/>
        </w:rPr>
        <w:t>đồng</w:t>
      </w:r>
      <w:proofErr w:type="spellEnd"/>
    </w:p>
    <w:p w14:paraId="2B3F98E4" w14:textId="77777777" w:rsidR="006F3EFE" w:rsidRDefault="006F3EFE" w:rsidP="006F3EFE">
      <w:pPr>
        <w:spacing w:before="120"/>
        <w:ind w:left="2160"/>
        <w:rPr>
          <w:sz w:val="26"/>
        </w:rPr>
      </w:pPr>
      <w:r>
        <w:rPr>
          <w:sz w:val="26"/>
        </w:rPr>
        <w:t xml:space="preserve">Trong </w:t>
      </w:r>
      <w:proofErr w:type="spellStart"/>
      <w:r>
        <w:rPr>
          <w:sz w:val="26"/>
        </w:rPr>
        <w:t>đó</w:t>
      </w:r>
      <w:proofErr w:type="spellEnd"/>
      <w:r>
        <w:rPr>
          <w:sz w:val="26"/>
        </w:rPr>
        <w:t xml:space="preserve">: </w:t>
      </w:r>
      <w:proofErr w:type="spellStart"/>
      <w:r>
        <w:rPr>
          <w:sz w:val="26"/>
        </w:rPr>
        <w:t>kinh</w:t>
      </w:r>
      <w:proofErr w:type="spellEnd"/>
      <w:r>
        <w:rPr>
          <w:sz w:val="26"/>
        </w:rPr>
        <w:t xml:space="preserve"> </w:t>
      </w:r>
      <w:proofErr w:type="spellStart"/>
      <w:r>
        <w:rPr>
          <w:sz w:val="26"/>
        </w:rPr>
        <w:t>phí</w:t>
      </w:r>
      <w:proofErr w:type="spellEnd"/>
      <w:r>
        <w:rPr>
          <w:sz w:val="26"/>
        </w:rPr>
        <w:t xml:space="preserve"> SNKH        </w:t>
      </w:r>
      <w:r>
        <w:rPr>
          <w:rFonts w:ascii="Arial" w:hAnsi="Arial" w:cs="Arial"/>
          <w:sz w:val="26"/>
        </w:rPr>
        <w:t>………</w:t>
      </w:r>
      <w:r>
        <w:rPr>
          <w:sz w:val="26"/>
        </w:rPr>
        <w:t xml:space="preserve">. </w:t>
      </w:r>
      <w:r>
        <w:rPr>
          <w:sz w:val="26"/>
        </w:rPr>
        <w:tab/>
      </w:r>
      <w:proofErr w:type="spellStart"/>
      <w:r>
        <w:rPr>
          <w:sz w:val="26"/>
        </w:rPr>
        <w:t>triệu</w:t>
      </w:r>
      <w:proofErr w:type="spellEnd"/>
      <w:r>
        <w:rPr>
          <w:sz w:val="26"/>
        </w:rPr>
        <w:t xml:space="preserve"> </w:t>
      </w:r>
      <w:proofErr w:type="spellStart"/>
      <w:r>
        <w:rPr>
          <w:sz w:val="26"/>
        </w:rPr>
        <w:t>đồng</w:t>
      </w:r>
      <w:proofErr w:type="spellEnd"/>
    </w:p>
    <w:p w14:paraId="41D92298" w14:textId="77777777" w:rsidR="006F3EFE" w:rsidRDefault="006F3EFE" w:rsidP="006F3EFE">
      <w:pPr>
        <w:spacing w:before="120"/>
        <w:ind w:left="2160"/>
        <w:rPr>
          <w:sz w:val="26"/>
          <w:lang w:val="pt-BR"/>
        </w:rPr>
      </w:pPr>
      <w:proofErr w:type="spellStart"/>
      <w:r>
        <w:rPr>
          <w:sz w:val="26"/>
        </w:rPr>
        <w:t>Nguồn</w:t>
      </w:r>
      <w:proofErr w:type="spellEnd"/>
      <w:r>
        <w:rPr>
          <w:sz w:val="26"/>
        </w:rPr>
        <w:t xml:space="preserve"> </w:t>
      </w:r>
      <w:proofErr w:type="spellStart"/>
      <w:r>
        <w:rPr>
          <w:sz w:val="26"/>
        </w:rPr>
        <w:t>khác</w:t>
      </w:r>
      <w:proofErr w:type="spellEnd"/>
      <w:r>
        <w:rPr>
          <w:sz w:val="26"/>
        </w:rPr>
        <w:t xml:space="preserve"> (</w:t>
      </w:r>
      <w:proofErr w:type="spellStart"/>
      <w:r>
        <w:rPr>
          <w:sz w:val="26"/>
        </w:rPr>
        <w:t>nếu</w:t>
      </w:r>
      <w:proofErr w:type="spellEnd"/>
      <w:r>
        <w:rPr>
          <w:sz w:val="26"/>
        </w:rPr>
        <w:t xml:space="preserve"> </w:t>
      </w:r>
      <w:proofErr w:type="spellStart"/>
      <w:r>
        <w:rPr>
          <w:sz w:val="26"/>
        </w:rPr>
        <w:t>có</w:t>
      </w:r>
      <w:proofErr w:type="spellEnd"/>
      <w:r>
        <w:rPr>
          <w:sz w:val="26"/>
        </w:rPr>
        <w:t>)</w:t>
      </w:r>
      <w:r>
        <w:rPr>
          <w:sz w:val="26"/>
        </w:rPr>
        <w:tab/>
        <w:t xml:space="preserve">      </w:t>
      </w:r>
      <w:r>
        <w:rPr>
          <w:rFonts w:ascii="Arial" w:hAnsi="Arial" w:cs="Arial"/>
          <w:sz w:val="26"/>
        </w:rPr>
        <w:t>………</w:t>
      </w:r>
      <w:r>
        <w:rPr>
          <w:sz w:val="26"/>
        </w:rPr>
        <w:t xml:space="preserve">. </w:t>
      </w:r>
      <w:r>
        <w:rPr>
          <w:sz w:val="26"/>
        </w:rPr>
        <w:tab/>
      </w:r>
      <w:r>
        <w:rPr>
          <w:sz w:val="26"/>
          <w:lang w:val="pt-BR"/>
        </w:rPr>
        <w:t>triệu đồng</w:t>
      </w:r>
    </w:p>
    <w:p w14:paraId="4210EACC" w14:textId="77777777" w:rsidR="006F3EFE" w:rsidRDefault="006F3EFE" w:rsidP="006F3EFE">
      <w:pPr>
        <w:spacing w:before="120"/>
        <w:jc w:val="center"/>
        <w:rPr>
          <w:sz w:val="26"/>
          <w:lang w:val="pt-BR"/>
        </w:rPr>
      </w:pPr>
    </w:p>
    <w:p w14:paraId="1E0C7C30" w14:textId="77777777" w:rsidR="006F3EFE" w:rsidRDefault="006F3EFE" w:rsidP="006F3EFE">
      <w:pPr>
        <w:spacing w:before="120"/>
        <w:jc w:val="center"/>
        <w:rPr>
          <w:sz w:val="26"/>
          <w:lang w:val="pt-BR"/>
        </w:rPr>
      </w:pPr>
    </w:p>
    <w:p w14:paraId="6004FC60" w14:textId="77777777" w:rsidR="006F3EFE" w:rsidRDefault="006F3EFE" w:rsidP="006F3EFE">
      <w:pPr>
        <w:spacing w:before="120"/>
        <w:jc w:val="center"/>
        <w:rPr>
          <w:sz w:val="26"/>
          <w:lang w:val="pt-BR"/>
        </w:rPr>
      </w:pPr>
    </w:p>
    <w:p w14:paraId="3A52DEE5" w14:textId="77777777" w:rsidR="006F3EFE" w:rsidRDefault="006F3EFE" w:rsidP="006F3EFE">
      <w:pPr>
        <w:spacing w:before="120"/>
        <w:jc w:val="center"/>
        <w:rPr>
          <w:sz w:val="26"/>
          <w:lang w:val="pt-BR"/>
        </w:rPr>
      </w:pPr>
    </w:p>
    <w:p w14:paraId="183DBFE0" w14:textId="77777777" w:rsidR="006F3EFE" w:rsidRDefault="006F3EFE" w:rsidP="006F3EFE">
      <w:pPr>
        <w:spacing w:before="120"/>
        <w:jc w:val="center"/>
        <w:rPr>
          <w:sz w:val="26"/>
          <w:lang w:val="vi-VN"/>
        </w:rPr>
      </w:pPr>
      <w:r>
        <w:rPr>
          <w:sz w:val="26"/>
          <w:lang w:val="pt-BR"/>
        </w:rPr>
        <w:t xml:space="preserve">Năm </w:t>
      </w:r>
      <w:r>
        <w:rPr>
          <w:sz w:val="26"/>
          <w:lang w:val="vi-VN"/>
        </w:rPr>
        <w:t>....</w:t>
      </w:r>
    </w:p>
    <w:p w14:paraId="13F6AF32" w14:textId="77777777" w:rsidR="006F3EFE" w:rsidRDefault="006F3EFE" w:rsidP="006F3EFE">
      <w:pPr>
        <w:spacing w:before="120"/>
        <w:rPr>
          <w:i/>
          <w:sz w:val="26"/>
          <w:lang w:val="pt-BR"/>
        </w:rPr>
      </w:pPr>
      <w:r>
        <w:rPr>
          <w:sz w:val="26"/>
          <w:lang w:val="pt-BR"/>
        </w:rPr>
        <w:br w:type="page"/>
      </w:r>
      <w:r>
        <w:rPr>
          <w:i/>
          <w:sz w:val="26"/>
          <w:lang w:val="pt-BR"/>
        </w:rPr>
        <w:lastRenderedPageBreak/>
        <w:t>Trang 3</w:t>
      </w:r>
    </w:p>
    <w:p w14:paraId="79ABDB31" w14:textId="77777777" w:rsidR="006F3EFE" w:rsidRDefault="006F3EFE" w:rsidP="006F3EFE">
      <w:pPr>
        <w:spacing w:before="120"/>
        <w:rPr>
          <w:i/>
          <w:sz w:val="26"/>
          <w:lang w:val="pt-BR"/>
        </w:rPr>
      </w:pPr>
    </w:p>
    <w:p w14:paraId="7F40387B" w14:textId="77777777" w:rsidR="00E7298C" w:rsidRDefault="00E7298C" w:rsidP="00E7298C">
      <w:pPr>
        <w:keepNext/>
        <w:jc w:val="center"/>
        <w:rPr>
          <w:rFonts w:cs="Arial"/>
          <w:b/>
          <w:bCs/>
          <w:sz w:val="26"/>
          <w:szCs w:val="26"/>
          <w:lang w:val="pt-BR"/>
        </w:rPr>
      </w:pPr>
      <w:r>
        <w:rPr>
          <w:rFonts w:cs="Arial"/>
          <w:b/>
          <w:bCs/>
          <w:sz w:val="26"/>
          <w:szCs w:val="26"/>
          <w:lang w:val="pt-BR"/>
        </w:rPr>
        <w:t xml:space="preserve">BÁO CÁO </w:t>
      </w:r>
    </w:p>
    <w:p w14:paraId="5104D252" w14:textId="6237518B" w:rsidR="006F3EFE" w:rsidRDefault="00E7298C" w:rsidP="00E7298C">
      <w:pPr>
        <w:keepNext/>
        <w:jc w:val="center"/>
        <w:rPr>
          <w:rFonts w:cs="Arial"/>
          <w:b/>
          <w:bCs/>
          <w:sz w:val="26"/>
          <w:szCs w:val="26"/>
          <w:lang w:val="pt-BR"/>
        </w:rPr>
      </w:pPr>
      <w:r>
        <w:rPr>
          <w:rFonts w:cs="Arial"/>
          <w:b/>
          <w:bCs/>
          <w:sz w:val="26"/>
          <w:szCs w:val="26"/>
          <w:lang w:val="pt-BR"/>
        </w:rPr>
        <w:t xml:space="preserve">KẾT QUẢ </w:t>
      </w:r>
      <w:r>
        <w:rPr>
          <w:b/>
          <w:sz w:val="26"/>
          <w:lang w:val="pt-BR"/>
        </w:rPr>
        <w:t>THỬ NGHIỆM</w:t>
      </w:r>
      <w:r>
        <w:rPr>
          <w:rFonts w:cs="Arial"/>
          <w:b/>
          <w:bCs/>
          <w:sz w:val="26"/>
          <w:szCs w:val="26"/>
          <w:lang w:val="pt-BR"/>
        </w:rPr>
        <w:t xml:space="preserve"> LÂM SÀNG THIẾT BỊ Y TẾ</w:t>
      </w:r>
    </w:p>
    <w:p w14:paraId="410586CE" w14:textId="77777777" w:rsidR="006F3EFE" w:rsidRDefault="006F3EFE" w:rsidP="006F3EFE">
      <w:pPr>
        <w:spacing w:before="120"/>
        <w:rPr>
          <w:sz w:val="26"/>
          <w:lang w:val="pt-BR"/>
        </w:rPr>
      </w:pPr>
    </w:p>
    <w:p w14:paraId="0C115FB6" w14:textId="77777777" w:rsidR="006F3EFE" w:rsidRDefault="006F3EFE" w:rsidP="006F3EFE">
      <w:pPr>
        <w:spacing w:before="120"/>
        <w:rPr>
          <w:sz w:val="26"/>
          <w:lang w:val="pt-BR"/>
        </w:rPr>
      </w:pPr>
    </w:p>
    <w:p w14:paraId="1191788D" w14:textId="77777777" w:rsidR="006F3EFE" w:rsidRDefault="006F3EFE" w:rsidP="006F3EFE">
      <w:pPr>
        <w:spacing w:before="120"/>
        <w:rPr>
          <w:sz w:val="26"/>
          <w:lang w:val="pt-BR"/>
        </w:rPr>
      </w:pPr>
    </w:p>
    <w:p w14:paraId="14CA6BE1" w14:textId="3EA0AD4E" w:rsidR="006F3EFE" w:rsidRDefault="00E66F28" w:rsidP="00E7298C">
      <w:pPr>
        <w:tabs>
          <w:tab w:val="left" w:pos="0"/>
        </w:tabs>
        <w:spacing w:before="120" w:after="160" w:line="259" w:lineRule="auto"/>
        <w:rPr>
          <w:sz w:val="26"/>
        </w:rPr>
      </w:pPr>
      <w:r>
        <w:rPr>
          <w:sz w:val="26"/>
        </w:rPr>
        <w:t xml:space="preserve">1. </w:t>
      </w:r>
      <w:proofErr w:type="spellStart"/>
      <w:r w:rsidR="006F3EFE">
        <w:rPr>
          <w:sz w:val="26"/>
        </w:rPr>
        <w:t>Tên</w:t>
      </w:r>
      <w:proofErr w:type="spellEnd"/>
      <w:r w:rsidR="006F3EFE">
        <w:rPr>
          <w:sz w:val="26"/>
        </w:rPr>
        <w:t xml:space="preserve"> </w:t>
      </w:r>
      <w:proofErr w:type="spellStart"/>
      <w:r w:rsidR="006F3EFE">
        <w:rPr>
          <w:sz w:val="26"/>
        </w:rPr>
        <w:t>nghiên</w:t>
      </w:r>
      <w:proofErr w:type="spellEnd"/>
      <w:r w:rsidR="006F3EFE">
        <w:rPr>
          <w:sz w:val="26"/>
        </w:rPr>
        <w:t xml:space="preserve"> </w:t>
      </w:r>
      <w:proofErr w:type="spellStart"/>
      <w:r w:rsidR="006F3EFE">
        <w:rPr>
          <w:sz w:val="26"/>
        </w:rPr>
        <w:t>cứu</w:t>
      </w:r>
      <w:proofErr w:type="spellEnd"/>
      <w:r w:rsidR="006F3EFE">
        <w:rPr>
          <w:sz w:val="26"/>
        </w:rPr>
        <w:t>:</w:t>
      </w:r>
    </w:p>
    <w:p w14:paraId="3499421F" w14:textId="315AB5A9" w:rsidR="006F3EFE" w:rsidRDefault="00E66F28" w:rsidP="00E66F28">
      <w:pPr>
        <w:tabs>
          <w:tab w:val="left" w:pos="360"/>
        </w:tabs>
        <w:spacing w:before="120" w:after="160" w:line="259" w:lineRule="auto"/>
        <w:ind w:left="-3"/>
        <w:rPr>
          <w:sz w:val="26"/>
        </w:rPr>
      </w:pPr>
      <w:r>
        <w:rPr>
          <w:sz w:val="26"/>
        </w:rPr>
        <w:t xml:space="preserve">2. </w:t>
      </w:r>
      <w:proofErr w:type="spellStart"/>
      <w:r w:rsidR="006F3EFE">
        <w:rPr>
          <w:sz w:val="26"/>
        </w:rPr>
        <w:t>Tên</w:t>
      </w:r>
      <w:proofErr w:type="spellEnd"/>
      <w:r w:rsidR="006F3EFE">
        <w:rPr>
          <w:sz w:val="26"/>
        </w:rPr>
        <w:t xml:space="preserve"> </w:t>
      </w:r>
      <w:proofErr w:type="spellStart"/>
      <w:r w:rsidR="006F3EFE">
        <w:rPr>
          <w:sz w:val="26"/>
        </w:rPr>
        <w:t>thiết</w:t>
      </w:r>
      <w:proofErr w:type="spellEnd"/>
      <w:r w:rsidR="006F3EFE">
        <w:rPr>
          <w:sz w:val="26"/>
        </w:rPr>
        <w:t xml:space="preserve"> </w:t>
      </w:r>
      <w:proofErr w:type="spellStart"/>
      <w:r w:rsidR="006F3EFE">
        <w:rPr>
          <w:sz w:val="26"/>
        </w:rPr>
        <w:t>bị</w:t>
      </w:r>
      <w:proofErr w:type="spellEnd"/>
      <w:r w:rsidR="006F3EFE">
        <w:rPr>
          <w:sz w:val="26"/>
        </w:rPr>
        <w:t xml:space="preserve"> y </w:t>
      </w:r>
      <w:proofErr w:type="spellStart"/>
      <w:r w:rsidR="006F3EFE">
        <w:rPr>
          <w:sz w:val="26"/>
        </w:rPr>
        <w:t>tế</w:t>
      </w:r>
      <w:proofErr w:type="spellEnd"/>
      <w:r w:rsidR="006F3EFE">
        <w:rPr>
          <w:sz w:val="26"/>
        </w:rPr>
        <w:t>:</w:t>
      </w:r>
    </w:p>
    <w:p w14:paraId="768A7F9E" w14:textId="21EFF421" w:rsidR="006F3EFE" w:rsidRDefault="00E66F28" w:rsidP="00E66F28">
      <w:pPr>
        <w:tabs>
          <w:tab w:val="left" w:pos="360"/>
        </w:tabs>
        <w:spacing w:before="120" w:after="160" w:line="259" w:lineRule="auto"/>
        <w:ind w:left="-3"/>
        <w:rPr>
          <w:sz w:val="26"/>
        </w:rPr>
      </w:pPr>
      <w:r>
        <w:rPr>
          <w:sz w:val="26"/>
          <w:lang w:val="fr-FR"/>
        </w:rPr>
        <w:t xml:space="preserve">3. </w:t>
      </w:r>
      <w:proofErr w:type="spellStart"/>
      <w:r w:rsidR="006F3EFE">
        <w:rPr>
          <w:sz w:val="26"/>
          <w:lang w:val="fr-FR"/>
        </w:rPr>
        <w:t>Nghiên</w:t>
      </w:r>
      <w:proofErr w:type="spellEnd"/>
      <w:r w:rsidR="006F3EFE">
        <w:rPr>
          <w:sz w:val="26"/>
          <w:lang w:val="fr-FR"/>
        </w:rPr>
        <w:t xml:space="preserve"> </w:t>
      </w:r>
      <w:proofErr w:type="spellStart"/>
      <w:r w:rsidR="006F3EFE">
        <w:rPr>
          <w:sz w:val="26"/>
          <w:lang w:val="fr-FR"/>
        </w:rPr>
        <w:t>cứu</w:t>
      </w:r>
      <w:proofErr w:type="spellEnd"/>
      <w:r w:rsidR="006F3EFE">
        <w:rPr>
          <w:sz w:val="26"/>
          <w:lang w:val="fr-FR"/>
        </w:rPr>
        <w:t xml:space="preserve"> </w:t>
      </w:r>
      <w:proofErr w:type="spellStart"/>
      <w:r w:rsidR="006F3EFE">
        <w:rPr>
          <w:sz w:val="26"/>
          <w:lang w:val="fr-FR"/>
        </w:rPr>
        <w:t>viên</w:t>
      </w:r>
      <w:proofErr w:type="spellEnd"/>
      <w:r w:rsidR="006F3EFE">
        <w:rPr>
          <w:sz w:val="26"/>
          <w:lang w:val="fr-FR"/>
        </w:rPr>
        <w:t xml:space="preserve"> </w:t>
      </w:r>
      <w:proofErr w:type="spellStart"/>
      <w:proofErr w:type="gramStart"/>
      <w:r w:rsidR="006F3EFE">
        <w:rPr>
          <w:sz w:val="26"/>
          <w:lang w:val="fr-FR"/>
        </w:rPr>
        <w:t>chính</w:t>
      </w:r>
      <w:proofErr w:type="spellEnd"/>
      <w:r w:rsidR="006F3EFE">
        <w:rPr>
          <w:sz w:val="26"/>
          <w:lang w:val="fr-FR"/>
        </w:rPr>
        <w:t>:</w:t>
      </w:r>
      <w:proofErr w:type="gramEnd"/>
    </w:p>
    <w:p w14:paraId="3A4EC0DE" w14:textId="6516BEEE" w:rsidR="006F3EFE" w:rsidRDefault="00E66F28" w:rsidP="00E66F28">
      <w:pPr>
        <w:tabs>
          <w:tab w:val="left" w:pos="360"/>
        </w:tabs>
        <w:spacing w:before="120" w:after="160" w:line="259" w:lineRule="auto"/>
        <w:ind w:left="-3"/>
        <w:rPr>
          <w:sz w:val="26"/>
        </w:rPr>
      </w:pPr>
      <w:r>
        <w:rPr>
          <w:sz w:val="26"/>
        </w:rPr>
        <w:t xml:space="preserve">4. </w:t>
      </w:r>
      <w:proofErr w:type="spellStart"/>
      <w:r w:rsidR="006F3EFE">
        <w:rPr>
          <w:sz w:val="26"/>
        </w:rPr>
        <w:t>Cơ</w:t>
      </w:r>
      <w:proofErr w:type="spellEnd"/>
      <w:r w:rsidR="006F3EFE">
        <w:rPr>
          <w:sz w:val="26"/>
        </w:rPr>
        <w:t xml:space="preserve"> </w:t>
      </w:r>
      <w:proofErr w:type="spellStart"/>
      <w:r w:rsidR="006F3EFE">
        <w:rPr>
          <w:sz w:val="26"/>
        </w:rPr>
        <w:t>sở</w:t>
      </w:r>
      <w:proofErr w:type="spellEnd"/>
      <w:r w:rsidR="006F3EFE">
        <w:rPr>
          <w:sz w:val="26"/>
        </w:rPr>
        <w:t xml:space="preserve"> </w:t>
      </w:r>
      <w:proofErr w:type="spellStart"/>
      <w:r w:rsidR="006F3EFE">
        <w:rPr>
          <w:sz w:val="26"/>
        </w:rPr>
        <w:t>nhận</w:t>
      </w:r>
      <w:proofErr w:type="spellEnd"/>
      <w:r w:rsidR="006F3EFE">
        <w:rPr>
          <w:sz w:val="26"/>
        </w:rPr>
        <w:t xml:space="preserve"> </w:t>
      </w:r>
      <w:proofErr w:type="spellStart"/>
      <w:r w:rsidR="006F3EFE">
        <w:rPr>
          <w:sz w:val="26"/>
        </w:rPr>
        <w:t>thử</w:t>
      </w:r>
      <w:proofErr w:type="spellEnd"/>
      <w:r w:rsidR="006F3EFE">
        <w:rPr>
          <w:sz w:val="26"/>
        </w:rPr>
        <w:t xml:space="preserve"> </w:t>
      </w:r>
      <w:proofErr w:type="spellStart"/>
      <w:r w:rsidR="006F3EFE">
        <w:rPr>
          <w:sz w:val="26"/>
        </w:rPr>
        <w:t>nghiệm</w:t>
      </w:r>
      <w:proofErr w:type="spellEnd"/>
      <w:r w:rsidR="006F3EFE">
        <w:rPr>
          <w:sz w:val="26"/>
        </w:rPr>
        <w:t xml:space="preserve"> </w:t>
      </w:r>
      <w:proofErr w:type="spellStart"/>
      <w:r w:rsidR="006F3EFE">
        <w:rPr>
          <w:sz w:val="26"/>
        </w:rPr>
        <w:t>lâm</w:t>
      </w:r>
      <w:proofErr w:type="spellEnd"/>
      <w:r w:rsidR="006F3EFE">
        <w:rPr>
          <w:sz w:val="26"/>
        </w:rPr>
        <w:t xml:space="preserve"> </w:t>
      </w:r>
      <w:proofErr w:type="spellStart"/>
      <w:r w:rsidR="006F3EFE">
        <w:rPr>
          <w:sz w:val="26"/>
        </w:rPr>
        <w:t>sàng</w:t>
      </w:r>
      <w:proofErr w:type="spellEnd"/>
      <w:r w:rsidR="006F3EFE">
        <w:rPr>
          <w:sz w:val="26"/>
        </w:rPr>
        <w:t xml:space="preserve"> </w:t>
      </w:r>
      <w:proofErr w:type="spellStart"/>
      <w:r w:rsidR="006F3EFE">
        <w:rPr>
          <w:sz w:val="26"/>
        </w:rPr>
        <w:t>thiết</w:t>
      </w:r>
      <w:proofErr w:type="spellEnd"/>
      <w:r w:rsidR="006F3EFE">
        <w:rPr>
          <w:sz w:val="26"/>
        </w:rPr>
        <w:t xml:space="preserve"> </w:t>
      </w:r>
      <w:proofErr w:type="spellStart"/>
      <w:r w:rsidR="006F3EFE">
        <w:rPr>
          <w:sz w:val="26"/>
        </w:rPr>
        <w:t>bị</w:t>
      </w:r>
      <w:proofErr w:type="spellEnd"/>
      <w:r w:rsidR="006F3EFE">
        <w:rPr>
          <w:sz w:val="26"/>
        </w:rPr>
        <w:t xml:space="preserve"> y </w:t>
      </w:r>
      <w:proofErr w:type="spellStart"/>
      <w:r w:rsidR="006F3EFE">
        <w:rPr>
          <w:sz w:val="26"/>
        </w:rPr>
        <w:t>tế</w:t>
      </w:r>
      <w:proofErr w:type="spellEnd"/>
      <w:r w:rsidR="006F3EFE">
        <w:rPr>
          <w:sz w:val="26"/>
        </w:rPr>
        <w:t>:</w:t>
      </w:r>
    </w:p>
    <w:p w14:paraId="7A49D0D9" w14:textId="1F244042" w:rsidR="006F3EFE" w:rsidRDefault="00E66F28" w:rsidP="00E66F28">
      <w:pPr>
        <w:tabs>
          <w:tab w:val="left" w:pos="360"/>
        </w:tabs>
        <w:spacing w:before="120" w:after="160" w:line="259" w:lineRule="auto"/>
        <w:ind w:left="-3"/>
        <w:rPr>
          <w:sz w:val="26"/>
        </w:rPr>
      </w:pPr>
      <w:r>
        <w:rPr>
          <w:sz w:val="26"/>
        </w:rPr>
        <w:t xml:space="preserve">5. </w:t>
      </w:r>
      <w:proofErr w:type="spellStart"/>
      <w:r w:rsidR="006F3EFE">
        <w:rPr>
          <w:sz w:val="26"/>
        </w:rPr>
        <w:t>Tổ</w:t>
      </w:r>
      <w:proofErr w:type="spellEnd"/>
      <w:r w:rsidR="006F3EFE">
        <w:rPr>
          <w:sz w:val="26"/>
        </w:rPr>
        <w:t xml:space="preserve"> </w:t>
      </w:r>
      <w:proofErr w:type="spellStart"/>
      <w:r w:rsidR="006F3EFE">
        <w:rPr>
          <w:sz w:val="26"/>
        </w:rPr>
        <w:t>chức</w:t>
      </w:r>
      <w:proofErr w:type="spellEnd"/>
      <w:r w:rsidR="006F3EFE">
        <w:rPr>
          <w:sz w:val="26"/>
        </w:rPr>
        <w:t xml:space="preserve">, </w:t>
      </w:r>
      <w:proofErr w:type="spellStart"/>
      <w:r w:rsidR="006F3EFE">
        <w:rPr>
          <w:sz w:val="26"/>
        </w:rPr>
        <w:t>cá</w:t>
      </w:r>
      <w:proofErr w:type="spellEnd"/>
      <w:r w:rsidR="006F3EFE">
        <w:rPr>
          <w:sz w:val="26"/>
        </w:rPr>
        <w:t xml:space="preserve"> </w:t>
      </w:r>
      <w:proofErr w:type="spellStart"/>
      <w:r w:rsidR="006F3EFE">
        <w:rPr>
          <w:sz w:val="26"/>
        </w:rPr>
        <w:t>nhân</w:t>
      </w:r>
      <w:proofErr w:type="spellEnd"/>
      <w:r w:rsidR="006F3EFE">
        <w:rPr>
          <w:sz w:val="26"/>
        </w:rPr>
        <w:t xml:space="preserve"> </w:t>
      </w:r>
      <w:proofErr w:type="spellStart"/>
      <w:r w:rsidR="006F3EFE">
        <w:rPr>
          <w:sz w:val="26"/>
        </w:rPr>
        <w:t>có</w:t>
      </w:r>
      <w:proofErr w:type="spellEnd"/>
      <w:r w:rsidR="006F3EFE">
        <w:rPr>
          <w:sz w:val="26"/>
        </w:rPr>
        <w:t xml:space="preserve"> TBYT </w:t>
      </w:r>
      <w:proofErr w:type="spellStart"/>
      <w:r w:rsidR="006F3EFE">
        <w:rPr>
          <w:sz w:val="26"/>
        </w:rPr>
        <w:t>phải</w:t>
      </w:r>
      <w:proofErr w:type="spellEnd"/>
      <w:r w:rsidR="006F3EFE">
        <w:rPr>
          <w:sz w:val="26"/>
        </w:rPr>
        <w:t xml:space="preserve"> TNLS:</w:t>
      </w:r>
    </w:p>
    <w:p w14:paraId="7CDE0A9E" w14:textId="725FAB31" w:rsidR="006F3EFE" w:rsidRDefault="00E66F28" w:rsidP="00E66F28">
      <w:pPr>
        <w:tabs>
          <w:tab w:val="left" w:pos="360"/>
        </w:tabs>
        <w:spacing w:before="120" w:after="160" w:line="259" w:lineRule="auto"/>
        <w:ind w:left="-3"/>
        <w:rPr>
          <w:sz w:val="26"/>
        </w:rPr>
      </w:pPr>
      <w:r>
        <w:rPr>
          <w:sz w:val="26"/>
        </w:rPr>
        <w:t xml:space="preserve">6. </w:t>
      </w:r>
      <w:proofErr w:type="spellStart"/>
      <w:r w:rsidR="006F3EFE">
        <w:rPr>
          <w:sz w:val="26"/>
        </w:rPr>
        <w:t>Giai</w:t>
      </w:r>
      <w:proofErr w:type="spellEnd"/>
      <w:r w:rsidR="006F3EFE">
        <w:rPr>
          <w:sz w:val="26"/>
        </w:rPr>
        <w:t xml:space="preserve"> </w:t>
      </w:r>
      <w:proofErr w:type="spellStart"/>
      <w:r w:rsidR="006F3EFE">
        <w:rPr>
          <w:sz w:val="26"/>
        </w:rPr>
        <w:t>đoạn</w:t>
      </w:r>
      <w:proofErr w:type="spellEnd"/>
      <w:r w:rsidR="006F3EFE">
        <w:rPr>
          <w:sz w:val="26"/>
        </w:rPr>
        <w:t xml:space="preserve"> </w:t>
      </w:r>
      <w:proofErr w:type="spellStart"/>
      <w:r w:rsidR="006F3EFE">
        <w:rPr>
          <w:sz w:val="26"/>
        </w:rPr>
        <w:t>nghiên</w:t>
      </w:r>
      <w:proofErr w:type="spellEnd"/>
      <w:r w:rsidR="006F3EFE">
        <w:rPr>
          <w:sz w:val="26"/>
        </w:rPr>
        <w:t xml:space="preserve"> </w:t>
      </w:r>
      <w:proofErr w:type="spellStart"/>
      <w:r w:rsidR="006F3EFE">
        <w:rPr>
          <w:sz w:val="26"/>
        </w:rPr>
        <w:t>cứu</w:t>
      </w:r>
      <w:proofErr w:type="spellEnd"/>
      <w:r w:rsidR="006F3EFE">
        <w:rPr>
          <w:sz w:val="26"/>
        </w:rPr>
        <w:t>:</w:t>
      </w:r>
    </w:p>
    <w:p w14:paraId="6D4A3DEA" w14:textId="73627DA5" w:rsidR="006F3EFE" w:rsidRDefault="00E66F28" w:rsidP="00E66F28">
      <w:pPr>
        <w:tabs>
          <w:tab w:val="left" w:pos="360"/>
        </w:tabs>
        <w:spacing w:before="120" w:after="160" w:line="259" w:lineRule="auto"/>
        <w:ind w:left="-3"/>
        <w:rPr>
          <w:sz w:val="26"/>
          <w:lang w:val="pt-BR"/>
        </w:rPr>
      </w:pPr>
      <w:r>
        <w:rPr>
          <w:sz w:val="26"/>
          <w:lang w:val="pt-BR"/>
        </w:rPr>
        <w:t xml:space="preserve">7. </w:t>
      </w:r>
      <w:r w:rsidR="006F3EFE">
        <w:rPr>
          <w:sz w:val="26"/>
          <w:lang w:val="pt-BR"/>
        </w:rPr>
        <w:t>Cơ quan quản lý nghiên cứu: Bộ Y tế</w:t>
      </w:r>
    </w:p>
    <w:p w14:paraId="54363736" w14:textId="0878512C" w:rsidR="006F3EFE" w:rsidRDefault="00E66F28" w:rsidP="00E66F28">
      <w:pPr>
        <w:tabs>
          <w:tab w:val="left" w:pos="360"/>
        </w:tabs>
        <w:spacing w:before="120" w:after="160" w:line="259" w:lineRule="auto"/>
        <w:ind w:left="-3"/>
        <w:rPr>
          <w:sz w:val="26"/>
        </w:rPr>
      </w:pPr>
      <w:r>
        <w:rPr>
          <w:sz w:val="26"/>
        </w:rPr>
        <w:t xml:space="preserve">8. </w:t>
      </w:r>
      <w:r w:rsidR="006F3EFE">
        <w:rPr>
          <w:sz w:val="26"/>
        </w:rPr>
        <w:t xml:space="preserve">Thư </w:t>
      </w:r>
      <w:proofErr w:type="spellStart"/>
      <w:r w:rsidR="006F3EFE">
        <w:rPr>
          <w:sz w:val="26"/>
        </w:rPr>
        <w:t>ký</w:t>
      </w:r>
      <w:proofErr w:type="spellEnd"/>
      <w:r w:rsidR="006F3EFE">
        <w:rPr>
          <w:sz w:val="26"/>
        </w:rPr>
        <w:t xml:space="preserve"> </w:t>
      </w:r>
      <w:proofErr w:type="spellStart"/>
      <w:r w:rsidR="006F3EFE">
        <w:rPr>
          <w:sz w:val="26"/>
        </w:rPr>
        <w:t>đề</w:t>
      </w:r>
      <w:proofErr w:type="spellEnd"/>
      <w:r w:rsidR="006F3EFE">
        <w:rPr>
          <w:sz w:val="26"/>
        </w:rPr>
        <w:t xml:space="preserve"> </w:t>
      </w:r>
      <w:proofErr w:type="spellStart"/>
      <w:r w:rsidR="006F3EFE">
        <w:rPr>
          <w:sz w:val="26"/>
        </w:rPr>
        <w:t>tài</w:t>
      </w:r>
      <w:proofErr w:type="spellEnd"/>
      <w:r w:rsidR="006F3EFE">
        <w:rPr>
          <w:sz w:val="26"/>
        </w:rPr>
        <w:t xml:space="preserve"> (</w:t>
      </w:r>
      <w:proofErr w:type="spellStart"/>
      <w:r w:rsidR="006F3EFE">
        <w:rPr>
          <w:sz w:val="26"/>
        </w:rPr>
        <w:t>nếu</w:t>
      </w:r>
      <w:proofErr w:type="spellEnd"/>
      <w:r w:rsidR="006F3EFE">
        <w:rPr>
          <w:sz w:val="26"/>
        </w:rPr>
        <w:t xml:space="preserve"> </w:t>
      </w:r>
      <w:proofErr w:type="spellStart"/>
      <w:r w:rsidR="006F3EFE">
        <w:rPr>
          <w:sz w:val="26"/>
        </w:rPr>
        <w:t>có</w:t>
      </w:r>
      <w:proofErr w:type="spellEnd"/>
      <w:r w:rsidR="006F3EFE">
        <w:rPr>
          <w:sz w:val="26"/>
        </w:rPr>
        <w:t>):</w:t>
      </w:r>
    </w:p>
    <w:p w14:paraId="3EF1008A" w14:textId="7666535B" w:rsidR="006F3EFE" w:rsidRDefault="00E66F28" w:rsidP="00E66F28">
      <w:pPr>
        <w:tabs>
          <w:tab w:val="left" w:pos="360"/>
        </w:tabs>
        <w:spacing w:before="120" w:after="160" w:line="259" w:lineRule="auto"/>
        <w:ind w:left="-3"/>
        <w:rPr>
          <w:sz w:val="26"/>
        </w:rPr>
      </w:pPr>
      <w:r>
        <w:rPr>
          <w:sz w:val="26"/>
        </w:rPr>
        <w:t xml:space="preserve">9. </w:t>
      </w:r>
      <w:r w:rsidR="006F3EFE">
        <w:rPr>
          <w:sz w:val="26"/>
        </w:rPr>
        <w:t xml:space="preserve">Các </w:t>
      </w:r>
      <w:proofErr w:type="spellStart"/>
      <w:r w:rsidR="006F3EFE">
        <w:rPr>
          <w:sz w:val="26"/>
        </w:rPr>
        <w:t>điểm</w:t>
      </w:r>
      <w:proofErr w:type="spellEnd"/>
      <w:r w:rsidR="006F3EFE">
        <w:rPr>
          <w:sz w:val="26"/>
        </w:rPr>
        <w:t xml:space="preserve"> </w:t>
      </w:r>
      <w:proofErr w:type="spellStart"/>
      <w:r w:rsidR="006F3EFE">
        <w:rPr>
          <w:sz w:val="26"/>
        </w:rPr>
        <w:t>nghiên</w:t>
      </w:r>
      <w:proofErr w:type="spellEnd"/>
      <w:r w:rsidR="006F3EFE">
        <w:rPr>
          <w:sz w:val="26"/>
        </w:rPr>
        <w:t xml:space="preserve"> </w:t>
      </w:r>
      <w:proofErr w:type="spellStart"/>
      <w:r w:rsidR="006F3EFE">
        <w:rPr>
          <w:sz w:val="26"/>
        </w:rPr>
        <w:t>cứu</w:t>
      </w:r>
      <w:proofErr w:type="spellEnd"/>
    </w:p>
    <w:p w14:paraId="3EAE7384" w14:textId="77777777" w:rsidR="006F3EFE" w:rsidRDefault="006F3EFE" w:rsidP="006F3EFE">
      <w:pPr>
        <w:spacing w:before="120"/>
        <w:ind w:left="720"/>
        <w:rPr>
          <w:sz w:val="26"/>
        </w:rPr>
      </w:pPr>
      <w:r>
        <w:rPr>
          <w:sz w:val="26"/>
        </w:rPr>
        <w:t xml:space="preserve">(a) </w:t>
      </w:r>
      <w:proofErr w:type="spellStart"/>
      <w:r>
        <w:rPr>
          <w:sz w:val="26"/>
        </w:rPr>
        <w:t>Điểm</w:t>
      </w:r>
      <w:proofErr w:type="spellEnd"/>
      <w:r>
        <w:rPr>
          <w:sz w:val="26"/>
        </w:rPr>
        <w:t xml:space="preserve"> </w:t>
      </w:r>
      <w:proofErr w:type="spellStart"/>
      <w:r>
        <w:rPr>
          <w:sz w:val="26"/>
        </w:rPr>
        <w:t>nghiên</w:t>
      </w:r>
      <w:proofErr w:type="spellEnd"/>
      <w:r>
        <w:rPr>
          <w:sz w:val="26"/>
        </w:rPr>
        <w:t xml:space="preserve"> </w:t>
      </w:r>
      <w:proofErr w:type="spellStart"/>
      <w:r>
        <w:rPr>
          <w:sz w:val="26"/>
        </w:rPr>
        <w:t>cứu</w:t>
      </w:r>
      <w:proofErr w:type="spellEnd"/>
      <w:r>
        <w:rPr>
          <w:sz w:val="26"/>
        </w:rPr>
        <w:t xml:space="preserve"> 1</w:t>
      </w:r>
    </w:p>
    <w:p w14:paraId="4592706F" w14:textId="77777777" w:rsidR="006F3EFE" w:rsidRDefault="006F3EFE" w:rsidP="006F3EFE">
      <w:pPr>
        <w:spacing w:before="120"/>
        <w:ind w:left="1440"/>
        <w:rPr>
          <w:sz w:val="26"/>
          <w:lang w:val="fr-FR"/>
        </w:rPr>
      </w:pPr>
      <w:r>
        <w:rPr>
          <w:sz w:val="26"/>
          <w:lang w:val="fr-FR"/>
        </w:rPr>
        <w:t xml:space="preserve">- </w:t>
      </w:r>
      <w:proofErr w:type="spellStart"/>
      <w:r>
        <w:rPr>
          <w:sz w:val="26"/>
          <w:lang w:val="fr-FR"/>
        </w:rPr>
        <w:t>Địa</w:t>
      </w:r>
      <w:proofErr w:type="spellEnd"/>
      <w:r>
        <w:rPr>
          <w:sz w:val="26"/>
          <w:lang w:val="fr-FR"/>
        </w:rPr>
        <w:t xml:space="preserve"> </w:t>
      </w:r>
      <w:proofErr w:type="spellStart"/>
      <w:proofErr w:type="gramStart"/>
      <w:r>
        <w:rPr>
          <w:sz w:val="26"/>
          <w:lang w:val="fr-FR"/>
        </w:rPr>
        <w:t>điểm</w:t>
      </w:r>
      <w:proofErr w:type="spellEnd"/>
      <w:r>
        <w:rPr>
          <w:sz w:val="26"/>
          <w:lang w:val="fr-FR"/>
        </w:rPr>
        <w:t>:</w:t>
      </w:r>
      <w:proofErr w:type="gramEnd"/>
    </w:p>
    <w:p w14:paraId="1DF0383B" w14:textId="77777777" w:rsidR="006F3EFE" w:rsidRDefault="006F3EFE" w:rsidP="006F3EFE">
      <w:pPr>
        <w:spacing w:before="120"/>
        <w:ind w:left="1440"/>
        <w:rPr>
          <w:sz w:val="26"/>
        </w:rPr>
      </w:pPr>
      <w:r>
        <w:rPr>
          <w:sz w:val="26"/>
        </w:rPr>
        <w:t xml:space="preserve">- </w:t>
      </w:r>
      <w:proofErr w:type="spellStart"/>
      <w:r>
        <w:rPr>
          <w:sz w:val="26"/>
        </w:rPr>
        <w:t>Nghiên</w:t>
      </w:r>
      <w:proofErr w:type="spellEnd"/>
      <w:r>
        <w:rPr>
          <w:sz w:val="26"/>
        </w:rPr>
        <w:t xml:space="preserve"> </w:t>
      </w:r>
      <w:proofErr w:type="spellStart"/>
      <w:r>
        <w:rPr>
          <w:sz w:val="26"/>
        </w:rPr>
        <w:t>cứu</w:t>
      </w:r>
      <w:proofErr w:type="spellEnd"/>
      <w:r>
        <w:rPr>
          <w:sz w:val="26"/>
        </w:rPr>
        <w:t xml:space="preserve"> </w:t>
      </w:r>
      <w:proofErr w:type="spellStart"/>
      <w:r>
        <w:rPr>
          <w:sz w:val="26"/>
        </w:rPr>
        <w:t>viên</w:t>
      </w:r>
      <w:proofErr w:type="spellEnd"/>
      <w:r>
        <w:rPr>
          <w:sz w:val="26"/>
        </w:rPr>
        <w:t xml:space="preserve"> </w:t>
      </w:r>
      <w:proofErr w:type="spellStart"/>
      <w:r>
        <w:rPr>
          <w:sz w:val="26"/>
        </w:rPr>
        <w:t>chính</w:t>
      </w:r>
      <w:proofErr w:type="spellEnd"/>
      <w:r>
        <w:rPr>
          <w:sz w:val="26"/>
        </w:rPr>
        <w:t>:</w:t>
      </w:r>
    </w:p>
    <w:p w14:paraId="23A9E41C" w14:textId="77777777" w:rsidR="006F3EFE" w:rsidRDefault="006F3EFE" w:rsidP="006F3EFE">
      <w:pPr>
        <w:spacing w:before="120"/>
        <w:ind w:left="720"/>
        <w:rPr>
          <w:sz w:val="26"/>
        </w:rPr>
      </w:pPr>
      <w:r>
        <w:rPr>
          <w:sz w:val="26"/>
        </w:rPr>
        <w:t xml:space="preserve">(b) </w:t>
      </w:r>
      <w:proofErr w:type="spellStart"/>
      <w:r>
        <w:rPr>
          <w:sz w:val="26"/>
        </w:rPr>
        <w:t>Điểm</w:t>
      </w:r>
      <w:proofErr w:type="spellEnd"/>
      <w:r>
        <w:rPr>
          <w:sz w:val="26"/>
        </w:rPr>
        <w:t xml:space="preserve"> </w:t>
      </w:r>
      <w:proofErr w:type="spellStart"/>
      <w:r>
        <w:rPr>
          <w:sz w:val="26"/>
        </w:rPr>
        <w:t>nghiên</w:t>
      </w:r>
      <w:proofErr w:type="spellEnd"/>
      <w:r>
        <w:rPr>
          <w:sz w:val="26"/>
        </w:rPr>
        <w:t xml:space="preserve"> </w:t>
      </w:r>
      <w:proofErr w:type="spellStart"/>
      <w:r>
        <w:rPr>
          <w:sz w:val="26"/>
        </w:rPr>
        <w:t>cứu</w:t>
      </w:r>
      <w:proofErr w:type="spellEnd"/>
      <w:r>
        <w:rPr>
          <w:sz w:val="26"/>
        </w:rPr>
        <w:t xml:space="preserve"> 2</w:t>
      </w:r>
    </w:p>
    <w:p w14:paraId="47A0D43F" w14:textId="77777777" w:rsidR="006F3EFE" w:rsidRDefault="006F3EFE" w:rsidP="006F3EFE">
      <w:pPr>
        <w:spacing w:before="120"/>
        <w:ind w:left="1440"/>
        <w:rPr>
          <w:sz w:val="26"/>
          <w:lang w:val="fr-FR"/>
        </w:rPr>
      </w:pPr>
      <w:r>
        <w:rPr>
          <w:sz w:val="26"/>
          <w:lang w:val="fr-FR"/>
        </w:rPr>
        <w:t xml:space="preserve">- </w:t>
      </w:r>
      <w:proofErr w:type="spellStart"/>
      <w:r>
        <w:rPr>
          <w:sz w:val="26"/>
          <w:lang w:val="fr-FR"/>
        </w:rPr>
        <w:t>Địa</w:t>
      </w:r>
      <w:proofErr w:type="spellEnd"/>
      <w:r>
        <w:rPr>
          <w:sz w:val="26"/>
          <w:lang w:val="fr-FR"/>
        </w:rPr>
        <w:t xml:space="preserve"> </w:t>
      </w:r>
      <w:proofErr w:type="spellStart"/>
      <w:proofErr w:type="gramStart"/>
      <w:r>
        <w:rPr>
          <w:sz w:val="26"/>
          <w:lang w:val="fr-FR"/>
        </w:rPr>
        <w:t>điểm</w:t>
      </w:r>
      <w:proofErr w:type="spellEnd"/>
      <w:r>
        <w:rPr>
          <w:sz w:val="26"/>
          <w:lang w:val="fr-FR"/>
        </w:rPr>
        <w:t>:</w:t>
      </w:r>
      <w:proofErr w:type="gramEnd"/>
    </w:p>
    <w:p w14:paraId="7FFB5910" w14:textId="77777777" w:rsidR="006F3EFE" w:rsidRDefault="006F3EFE" w:rsidP="006F3EFE">
      <w:pPr>
        <w:spacing w:before="120"/>
        <w:ind w:left="1440"/>
        <w:rPr>
          <w:sz w:val="26"/>
        </w:rPr>
      </w:pPr>
      <w:r>
        <w:rPr>
          <w:sz w:val="26"/>
        </w:rPr>
        <w:t xml:space="preserve">- </w:t>
      </w:r>
      <w:proofErr w:type="spellStart"/>
      <w:r>
        <w:rPr>
          <w:sz w:val="26"/>
        </w:rPr>
        <w:t>Nghiên</w:t>
      </w:r>
      <w:proofErr w:type="spellEnd"/>
      <w:r>
        <w:rPr>
          <w:sz w:val="26"/>
        </w:rPr>
        <w:t xml:space="preserve"> </w:t>
      </w:r>
      <w:proofErr w:type="spellStart"/>
      <w:r>
        <w:rPr>
          <w:sz w:val="26"/>
        </w:rPr>
        <w:t>cứu</w:t>
      </w:r>
      <w:proofErr w:type="spellEnd"/>
      <w:r>
        <w:rPr>
          <w:sz w:val="26"/>
        </w:rPr>
        <w:t xml:space="preserve"> </w:t>
      </w:r>
      <w:proofErr w:type="spellStart"/>
      <w:r>
        <w:rPr>
          <w:sz w:val="26"/>
        </w:rPr>
        <w:t>viên</w:t>
      </w:r>
      <w:proofErr w:type="spellEnd"/>
      <w:r>
        <w:rPr>
          <w:sz w:val="26"/>
        </w:rPr>
        <w:t xml:space="preserve"> </w:t>
      </w:r>
      <w:proofErr w:type="spellStart"/>
      <w:r>
        <w:rPr>
          <w:sz w:val="26"/>
        </w:rPr>
        <w:t>chính</w:t>
      </w:r>
      <w:proofErr w:type="spellEnd"/>
      <w:r>
        <w:rPr>
          <w:sz w:val="26"/>
        </w:rPr>
        <w:t>:</w:t>
      </w:r>
    </w:p>
    <w:p w14:paraId="6894B565" w14:textId="77777777" w:rsidR="006F3EFE" w:rsidRDefault="006F3EFE" w:rsidP="006F3EFE">
      <w:pPr>
        <w:spacing w:before="120"/>
        <w:ind w:firstLine="720"/>
        <w:rPr>
          <w:sz w:val="26"/>
        </w:rPr>
      </w:pPr>
      <w:r>
        <w:rPr>
          <w:sz w:val="26"/>
        </w:rPr>
        <w:t>(c)</w:t>
      </w:r>
    </w:p>
    <w:p w14:paraId="2BFFC3D3" w14:textId="5EDC5572" w:rsidR="006F3EFE" w:rsidRPr="004345DB" w:rsidRDefault="00E66F28" w:rsidP="00E66F28">
      <w:pPr>
        <w:tabs>
          <w:tab w:val="left" w:pos="360"/>
        </w:tabs>
        <w:spacing w:before="120" w:after="160" w:line="259" w:lineRule="auto"/>
        <w:ind w:left="-3"/>
        <w:rPr>
          <w:sz w:val="26"/>
        </w:rPr>
      </w:pPr>
      <w:r>
        <w:rPr>
          <w:sz w:val="26"/>
        </w:rPr>
        <w:t xml:space="preserve">10. </w:t>
      </w:r>
      <w:proofErr w:type="spellStart"/>
      <w:r w:rsidR="006F3EFE">
        <w:rPr>
          <w:sz w:val="26"/>
        </w:rPr>
        <w:t>Thời</w:t>
      </w:r>
      <w:proofErr w:type="spellEnd"/>
      <w:r w:rsidR="006F3EFE">
        <w:rPr>
          <w:sz w:val="26"/>
        </w:rPr>
        <w:t xml:space="preserve"> </w:t>
      </w:r>
      <w:proofErr w:type="spellStart"/>
      <w:r w:rsidR="006F3EFE">
        <w:rPr>
          <w:sz w:val="26"/>
        </w:rPr>
        <w:t>gian</w:t>
      </w:r>
      <w:proofErr w:type="spellEnd"/>
      <w:r w:rsidR="006F3EFE">
        <w:rPr>
          <w:sz w:val="26"/>
        </w:rPr>
        <w:t xml:space="preserve"> </w:t>
      </w:r>
      <w:proofErr w:type="spellStart"/>
      <w:r w:rsidR="006F3EFE">
        <w:rPr>
          <w:sz w:val="26"/>
        </w:rPr>
        <w:t>thực</w:t>
      </w:r>
      <w:proofErr w:type="spellEnd"/>
      <w:r w:rsidR="006F3EFE">
        <w:rPr>
          <w:sz w:val="26"/>
        </w:rPr>
        <w:t xml:space="preserve"> </w:t>
      </w:r>
      <w:proofErr w:type="spellStart"/>
      <w:r w:rsidR="006F3EFE">
        <w:rPr>
          <w:sz w:val="26"/>
        </w:rPr>
        <w:t>hiện</w:t>
      </w:r>
      <w:proofErr w:type="spellEnd"/>
      <w:r w:rsidR="006F3EFE">
        <w:rPr>
          <w:sz w:val="26"/>
        </w:rPr>
        <w:t xml:space="preserve"> </w:t>
      </w:r>
      <w:proofErr w:type="spellStart"/>
      <w:r w:rsidR="006F3EFE">
        <w:rPr>
          <w:sz w:val="26"/>
        </w:rPr>
        <w:t>đề</w:t>
      </w:r>
      <w:proofErr w:type="spellEnd"/>
      <w:r w:rsidR="006F3EFE">
        <w:rPr>
          <w:sz w:val="26"/>
        </w:rPr>
        <w:t xml:space="preserve"> </w:t>
      </w:r>
      <w:proofErr w:type="spellStart"/>
      <w:r w:rsidR="006F3EFE">
        <w:rPr>
          <w:sz w:val="26"/>
        </w:rPr>
        <w:t>tài</w:t>
      </w:r>
      <w:proofErr w:type="spellEnd"/>
      <w:r w:rsidR="006F3EFE">
        <w:rPr>
          <w:sz w:val="26"/>
        </w:rPr>
        <w:t xml:space="preserve"> </w:t>
      </w:r>
      <w:proofErr w:type="spellStart"/>
      <w:r w:rsidR="006F3EFE">
        <w:rPr>
          <w:sz w:val="26"/>
        </w:rPr>
        <w:t>từ</w:t>
      </w:r>
      <w:proofErr w:type="spellEnd"/>
      <w:r w:rsidR="006F3EFE">
        <w:rPr>
          <w:sz w:val="26"/>
        </w:rPr>
        <w:t xml:space="preserve"> </w:t>
      </w:r>
      <w:proofErr w:type="spellStart"/>
      <w:r w:rsidR="006F3EFE">
        <w:rPr>
          <w:sz w:val="26"/>
        </w:rPr>
        <w:t>tháng</w:t>
      </w:r>
      <w:proofErr w:type="spellEnd"/>
      <w:r w:rsidR="006F3EFE">
        <w:rPr>
          <w:sz w:val="26"/>
        </w:rPr>
        <w:t xml:space="preserve"> </w:t>
      </w:r>
      <w:r w:rsidR="006F3EFE">
        <w:rPr>
          <w:rFonts w:ascii="Arial" w:hAnsi="Arial" w:cs="Arial"/>
          <w:sz w:val="26"/>
        </w:rPr>
        <w:t>…</w:t>
      </w:r>
      <w:r w:rsidR="006F3EFE">
        <w:rPr>
          <w:sz w:val="26"/>
        </w:rPr>
        <w:t xml:space="preserve"> </w:t>
      </w:r>
      <w:proofErr w:type="spellStart"/>
      <w:r w:rsidR="006F3EFE">
        <w:rPr>
          <w:sz w:val="26"/>
        </w:rPr>
        <w:t>năm</w:t>
      </w:r>
      <w:proofErr w:type="spellEnd"/>
      <w:r w:rsidR="006F3EFE">
        <w:rPr>
          <w:sz w:val="26"/>
        </w:rPr>
        <w:t xml:space="preserve"> </w:t>
      </w:r>
      <w:r w:rsidR="006F3EFE">
        <w:rPr>
          <w:rFonts w:ascii="Arial" w:hAnsi="Arial" w:cs="Arial"/>
          <w:sz w:val="26"/>
        </w:rPr>
        <w:t>…</w:t>
      </w:r>
      <w:r w:rsidR="006F3EFE">
        <w:rPr>
          <w:sz w:val="26"/>
        </w:rPr>
        <w:t xml:space="preserve"> </w:t>
      </w:r>
      <w:proofErr w:type="spellStart"/>
      <w:r w:rsidR="006F3EFE">
        <w:rPr>
          <w:sz w:val="26"/>
        </w:rPr>
        <w:t>đến</w:t>
      </w:r>
      <w:proofErr w:type="spellEnd"/>
      <w:r w:rsidR="006F3EFE">
        <w:rPr>
          <w:sz w:val="26"/>
        </w:rPr>
        <w:t xml:space="preserve"> </w:t>
      </w:r>
      <w:proofErr w:type="spellStart"/>
      <w:r w:rsidR="006F3EFE">
        <w:rPr>
          <w:sz w:val="26"/>
        </w:rPr>
        <w:t>tháng</w:t>
      </w:r>
      <w:proofErr w:type="spellEnd"/>
      <w:r w:rsidR="006F3EFE">
        <w:rPr>
          <w:sz w:val="26"/>
        </w:rPr>
        <w:t xml:space="preserve"> </w:t>
      </w:r>
      <w:r w:rsidR="006F3EFE">
        <w:rPr>
          <w:rFonts w:ascii="Arial" w:hAnsi="Arial" w:cs="Arial"/>
          <w:sz w:val="26"/>
        </w:rPr>
        <w:t>…</w:t>
      </w:r>
      <w:r w:rsidR="006F3EFE">
        <w:rPr>
          <w:sz w:val="26"/>
        </w:rPr>
        <w:t xml:space="preserve"> </w:t>
      </w:r>
      <w:proofErr w:type="spellStart"/>
      <w:r w:rsidR="006F3EFE">
        <w:rPr>
          <w:sz w:val="26"/>
        </w:rPr>
        <w:t>năm</w:t>
      </w:r>
      <w:proofErr w:type="spellEnd"/>
      <w:r w:rsidR="006F3EFE">
        <w:rPr>
          <w:sz w:val="26"/>
        </w:rPr>
        <w:t xml:space="preserve"> </w:t>
      </w:r>
      <w:r w:rsidR="006F3EFE">
        <w:rPr>
          <w:rFonts w:ascii="Arial" w:hAnsi="Arial" w:cs="Arial"/>
          <w:sz w:val="26"/>
        </w:rPr>
        <w:t>…</w:t>
      </w:r>
    </w:p>
    <w:p w14:paraId="0E085138" w14:textId="50EC25EB" w:rsidR="006F3EFE" w:rsidRDefault="00E66F28" w:rsidP="00E66F28">
      <w:pPr>
        <w:tabs>
          <w:tab w:val="left" w:pos="360"/>
        </w:tabs>
        <w:spacing w:before="120" w:after="160" w:line="259" w:lineRule="auto"/>
        <w:ind w:left="-3"/>
        <w:rPr>
          <w:sz w:val="26"/>
        </w:rPr>
      </w:pPr>
      <w:r>
        <w:rPr>
          <w:sz w:val="26"/>
        </w:rPr>
        <w:t xml:space="preserve">11. </w:t>
      </w:r>
      <w:proofErr w:type="spellStart"/>
      <w:r w:rsidR="006F3EFE">
        <w:rPr>
          <w:sz w:val="26"/>
        </w:rPr>
        <w:t>Tên</w:t>
      </w:r>
      <w:proofErr w:type="spellEnd"/>
      <w:r w:rsidR="006F3EFE">
        <w:rPr>
          <w:sz w:val="26"/>
        </w:rPr>
        <w:t xml:space="preserve"> </w:t>
      </w:r>
      <w:proofErr w:type="spellStart"/>
      <w:r w:rsidR="006F3EFE">
        <w:rPr>
          <w:sz w:val="26"/>
        </w:rPr>
        <w:t>giám</w:t>
      </w:r>
      <w:proofErr w:type="spellEnd"/>
      <w:r w:rsidR="006F3EFE">
        <w:rPr>
          <w:sz w:val="26"/>
        </w:rPr>
        <w:t xml:space="preserve"> </w:t>
      </w:r>
      <w:proofErr w:type="spellStart"/>
      <w:r w:rsidR="006F3EFE">
        <w:rPr>
          <w:sz w:val="26"/>
        </w:rPr>
        <w:t>sát</w:t>
      </w:r>
      <w:proofErr w:type="spellEnd"/>
      <w:r w:rsidR="006F3EFE">
        <w:rPr>
          <w:sz w:val="26"/>
        </w:rPr>
        <w:t xml:space="preserve"> </w:t>
      </w:r>
      <w:proofErr w:type="spellStart"/>
      <w:r w:rsidR="006F3EFE">
        <w:rPr>
          <w:sz w:val="26"/>
        </w:rPr>
        <w:t>viên</w:t>
      </w:r>
      <w:proofErr w:type="spellEnd"/>
    </w:p>
    <w:p w14:paraId="70208378" w14:textId="41FE6C34" w:rsidR="006F3EFE" w:rsidRDefault="00E66F28" w:rsidP="00E66F28">
      <w:pPr>
        <w:tabs>
          <w:tab w:val="left" w:pos="360"/>
        </w:tabs>
        <w:spacing w:before="120" w:after="160" w:line="259" w:lineRule="auto"/>
        <w:ind w:left="-3"/>
        <w:rPr>
          <w:sz w:val="26"/>
        </w:rPr>
      </w:pPr>
      <w:r>
        <w:rPr>
          <w:sz w:val="26"/>
        </w:rPr>
        <w:t xml:space="preserve">12. </w:t>
      </w:r>
      <w:r w:rsidR="006F3EFE">
        <w:rPr>
          <w:sz w:val="26"/>
        </w:rPr>
        <w:t xml:space="preserve">Cam </w:t>
      </w:r>
      <w:proofErr w:type="spellStart"/>
      <w:r w:rsidR="006F3EFE">
        <w:rPr>
          <w:sz w:val="26"/>
        </w:rPr>
        <w:t>kết</w:t>
      </w:r>
      <w:proofErr w:type="spellEnd"/>
      <w:r w:rsidR="006F3EFE">
        <w:rPr>
          <w:sz w:val="26"/>
        </w:rPr>
        <w:t xml:space="preserve"> </w:t>
      </w:r>
      <w:proofErr w:type="spellStart"/>
      <w:r w:rsidR="006F3EFE">
        <w:rPr>
          <w:sz w:val="26"/>
        </w:rPr>
        <w:t>tuân</w:t>
      </w:r>
      <w:proofErr w:type="spellEnd"/>
      <w:r w:rsidR="006F3EFE">
        <w:rPr>
          <w:sz w:val="26"/>
        </w:rPr>
        <w:t xml:space="preserve"> </w:t>
      </w:r>
      <w:proofErr w:type="spellStart"/>
      <w:r w:rsidR="006F3EFE">
        <w:rPr>
          <w:sz w:val="26"/>
        </w:rPr>
        <w:t>thủ</w:t>
      </w:r>
      <w:proofErr w:type="spellEnd"/>
      <w:r w:rsidR="006F3EFE">
        <w:rPr>
          <w:sz w:val="26"/>
        </w:rPr>
        <w:t xml:space="preserve"> GCP</w:t>
      </w:r>
    </w:p>
    <w:p w14:paraId="2A60804A" w14:textId="3DED3676" w:rsidR="006F3EFE" w:rsidRDefault="00E66F28" w:rsidP="00E66F28">
      <w:pPr>
        <w:tabs>
          <w:tab w:val="left" w:pos="360"/>
        </w:tabs>
        <w:spacing w:before="120" w:after="160" w:line="259" w:lineRule="auto"/>
        <w:ind w:left="-3"/>
        <w:rPr>
          <w:sz w:val="26"/>
        </w:rPr>
      </w:pPr>
      <w:r>
        <w:rPr>
          <w:sz w:val="26"/>
        </w:rPr>
        <w:t xml:space="preserve">13. </w:t>
      </w:r>
      <w:proofErr w:type="spellStart"/>
      <w:r w:rsidR="006F3EFE">
        <w:rPr>
          <w:sz w:val="26"/>
        </w:rPr>
        <w:t>Ngày</w:t>
      </w:r>
      <w:proofErr w:type="spellEnd"/>
      <w:r w:rsidR="006F3EFE">
        <w:rPr>
          <w:sz w:val="26"/>
        </w:rPr>
        <w:t xml:space="preserve"> </w:t>
      </w:r>
      <w:proofErr w:type="spellStart"/>
      <w:r w:rsidR="006F3EFE">
        <w:rPr>
          <w:sz w:val="26"/>
        </w:rPr>
        <w:t>báo</w:t>
      </w:r>
      <w:proofErr w:type="spellEnd"/>
      <w:r w:rsidR="006F3EFE">
        <w:rPr>
          <w:sz w:val="26"/>
        </w:rPr>
        <w:t xml:space="preserve"> </w:t>
      </w:r>
      <w:proofErr w:type="spellStart"/>
      <w:r w:rsidR="006F3EFE">
        <w:rPr>
          <w:sz w:val="26"/>
        </w:rPr>
        <w:t>cáo</w:t>
      </w:r>
      <w:proofErr w:type="spellEnd"/>
    </w:p>
    <w:p w14:paraId="53266DB9" w14:textId="77777777" w:rsidR="006F3EFE" w:rsidRDefault="006F3EFE" w:rsidP="006F3EFE">
      <w:pPr>
        <w:spacing w:before="120"/>
        <w:rPr>
          <w:i/>
          <w:sz w:val="26"/>
        </w:rPr>
      </w:pPr>
      <w:r>
        <w:rPr>
          <w:sz w:val="26"/>
        </w:rPr>
        <w:br w:type="page"/>
      </w:r>
      <w:proofErr w:type="gramStart"/>
      <w:r>
        <w:rPr>
          <w:i/>
          <w:sz w:val="26"/>
        </w:rPr>
        <w:lastRenderedPageBreak/>
        <w:t>Trang  4</w:t>
      </w:r>
      <w:proofErr w:type="gramEnd"/>
    </w:p>
    <w:p w14:paraId="044C400E" w14:textId="77777777" w:rsidR="006F3EFE" w:rsidRDefault="006F3EFE" w:rsidP="006F3EFE">
      <w:pPr>
        <w:spacing w:before="120"/>
        <w:rPr>
          <w:i/>
          <w:sz w:val="26"/>
        </w:rPr>
      </w:pPr>
    </w:p>
    <w:p w14:paraId="7C42177F" w14:textId="05D3471A" w:rsidR="006F3EFE" w:rsidRDefault="00E7298C" w:rsidP="006F3EFE">
      <w:pPr>
        <w:keepNext/>
        <w:spacing w:before="120"/>
        <w:jc w:val="center"/>
        <w:rPr>
          <w:rFonts w:cs="Arial"/>
          <w:b/>
          <w:bCs/>
          <w:sz w:val="26"/>
          <w:szCs w:val="26"/>
        </w:rPr>
      </w:pPr>
      <w:r>
        <w:rPr>
          <w:rFonts w:cs="Arial"/>
          <w:b/>
          <w:bCs/>
          <w:sz w:val="26"/>
          <w:szCs w:val="26"/>
        </w:rPr>
        <w:t>NHỮNG CHỮ VIẾT TẮT</w:t>
      </w:r>
    </w:p>
    <w:p w14:paraId="0E8C6F1B" w14:textId="6DE168BB" w:rsidR="006F3EFE" w:rsidRDefault="006F3EFE" w:rsidP="006F3EFE">
      <w:pPr>
        <w:spacing w:before="120"/>
        <w:jc w:val="center"/>
        <w:rPr>
          <w:b/>
          <w:sz w:val="26"/>
        </w:rPr>
      </w:pPr>
      <w:r>
        <w:rPr>
          <w:sz w:val="26"/>
        </w:rPr>
        <w:br w:type="page"/>
      </w:r>
      <w:r w:rsidR="00E7298C">
        <w:rPr>
          <w:b/>
          <w:sz w:val="26"/>
        </w:rPr>
        <w:lastRenderedPageBreak/>
        <w:t>MỤC LỤC</w:t>
      </w:r>
    </w:p>
    <w:p w14:paraId="3C8F1DF9" w14:textId="77777777" w:rsidR="006F3EFE" w:rsidRDefault="006F3EFE" w:rsidP="006F3EFE">
      <w:pPr>
        <w:spacing w:before="120"/>
        <w:jc w:val="center"/>
        <w:rPr>
          <w:b/>
          <w:sz w:val="26"/>
        </w:rPr>
      </w:pPr>
    </w:p>
    <w:p w14:paraId="597DB804" w14:textId="77777777" w:rsidR="006F3EFE" w:rsidRDefault="006F3EFE" w:rsidP="00E66F28">
      <w:pPr>
        <w:spacing w:before="120"/>
        <w:ind w:firstLine="567"/>
        <w:jc w:val="both"/>
        <w:rPr>
          <w:sz w:val="26"/>
        </w:rPr>
      </w:pPr>
      <w:proofErr w:type="spellStart"/>
      <w:r>
        <w:rPr>
          <w:sz w:val="26"/>
        </w:rPr>
        <w:t>Phần</w:t>
      </w:r>
      <w:proofErr w:type="spellEnd"/>
      <w:r>
        <w:rPr>
          <w:sz w:val="26"/>
        </w:rPr>
        <w:t xml:space="preserve"> A. </w:t>
      </w:r>
      <w:proofErr w:type="spellStart"/>
      <w:r>
        <w:rPr>
          <w:sz w:val="26"/>
        </w:rPr>
        <w:t>Tóm</w:t>
      </w:r>
      <w:proofErr w:type="spellEnd"/>
      <w:r>
        <w:rPr>
          <w:sz w:val="26"/>
        </w:rPr>
        <w:t xml:space="preserve"> </w:t>
      </w:r>
      <w:proofErr w:type="spellStart"/>
      <w:r>
        <w:rPr>
          <w:sz w:val="26"/>
        </w:rPr>
        <w:t>tắt</w:t>
      </w:r>
      <w:proofErr w:type="spellEnd"/>
      <w:r>
        <w:rPr>
          <w:sz w:val="26"/>
        </w:rPr>
        <w:t xml:space="preserve"> </w:t>
      </w:r>
      <w:proofErr w:type="spellStart"/>
      <w:r>
        <w:rPr>
          <w:sz w:val="26"/>
        </w:rPr>
        <w:t>các</w:t>
      </w:r>
      <w:proofErr w:type="spellEnd"/>
      <w:r>
        <w:rPr>
          <w:sz w:val="26"/>
        </w:rPr>
        <w:t xml:space="preserve"> </w:t>
      </w:r>
      <w:proofErr w:type="spellStart"/>
      <w:r>
        <w:rPr>
          <w:sz w:val="26"/>
        </w:rPr>
        <w:t>kết</w:t>
      </w:r>
      <w:proofErr w:type="spellEnd"/>
      <w:r>
        <w:rPr>
          <w:sz w:val="26"/>
        </w:rPr>
        <w:t xml:space="preserve"> </w:t>
      </w:r>
      <w:proofErr w:type="spellStart"/>
      <w:r>
        <w:rPr>
          <w:sz w:val="26"/>
        </w:rPr>
        <w:t>quả</w:t>
      </w:r>
      <w:proofErr w:type="spellEnd"/>
      <w:r>
        <w:rPr>
          <w:sz w:val="26"/>
        </w:rPr>
        <w:t xml:space="preserve"> </w:t>
      </w:r>
      <w:proofErr w:type="spellStart"/>
      <w:r>
        <w:rPr>
          <w:sz w:val="26"/>
        </w:rPr>
        <w:t>nghiên</w:t>
      </w:r>
      <w:proofErr w:type="spellEnd"/>
      <w:r>
        <w:rPr>
          <w:sz w:val="26"/>
        </w:rPr>
        <w:t xml:space="preserve"> </w:t>
      </w:r>
      <w:proofErr w:type="spellStart"/>
      <w:r>
        <w:rPr>
          <w:sz w:val="26"/>
        </w:rPr>
        <w:t>cứu</w:t>
      </w:r>
      <w:proofErr w:type="spellEnd"/>
    </w:p>
    <w:p w14:paraId="47095422" w14:textId="77777777" w:rsidR="006F3EFE" w:rsidRDefault="006F3EFE" w:rsidP="00E66F28">
      <w:pPr>
        <w:spacing w:before="120"/>
        <w:ind w:firstLine="567"/>
        <w:jc w:val="both"/>
        <w:rPr>
          <w:sz w:val="26"/>
          <w:lang w:val="pt-BR"/>
        </w:rPr>
      </w:pPr>
      <w:r>
        <w:rPr>
          <w:sz w:val="26"/>
          <w:lang w:val="pt-BR"/>
        </w:rPr>
        <w:t>Phần B. Nội dung báo cáo chi tiết kết quả nghiên cứu</w:t>
      </w:r>
    </w:p>
    <w:p w14:paraId="4BED7EA8" w14:textId="0B55129E" w:rsidR="006F3EFE" w:rsidRDefault="00E66F28" w:rsidP="007D7AC1">
      <w:pPr>
        <w:tabs>
          <w:tab w:val="left" w:pos="1080"/>
        </w:tabs>
        <w:spacing w:before="120"/>
        <w:ind w:left="567"/>
        <w:jc w:val="both"/>
        <w:rPr>
          <w:sz w:val="26"/>
        </w:rPr>
      </w:pPr>
      <w:r>
        <w:rPr>
          <w:sz w:val="26"/>
        </w:rPr>
        <w:t xml:space="preserve">1. </w:t>
      </w:r>
      <w:proofErr w:type="spellStart"/>
      <w:r w:rsidR="006F3EFE">
        <w:rPr>
          <w:sz w:val="26"/>
        </w:rPr>
        <w:t>Đặt</w:t>
      </w:r>
      <w:proofErr w:type="spellEnd"/>
      <w:r w:rsidR="006F3EFE">
        <w:rPr>
          <w:sz w:val="26"/>
        </w:rPr>
        <w:t xml:space="preserve"> </w:t>
      </w:r>
      <w:proofErr w:type="spellStart"/>
      <w:r w:rsidR="006F3EFE">
        <w:rPr>
          <w:sz w:val="26"/>
        </w:rPr>
        <w:t>vấn</w:t>
      </w:r>
      <w:proofErr w:type="spellEnd"/>
      <w:r w:rsidR="006F3EFE">
        <w:rPr>
          <w:sz w:val="26"/>
        </w:rPr>
        <w:t xml:space="preserve"> </w:t>
      </w:r>
      <w:proofErr w:type="spellStart"/>
      <w:r w:rsidR="006F3EFE">
        <w:rPr>
          <w:sz w:val="26"/>
        </w:rPr>
        <w:t>đề</w:t>
      </w:r>
      <w:proofErr w:type="spellEnd"/>
      <w:r w:rsidR="006F3EFE">
        <w:rPr>
          <w:sz w:val="26"/>
        </w:rPr>
        <w:t>:</w:t>
      </w:r>
    </w:p>
    <w:p w14:paraId="7120D8DB" w14:textId="7B7BCB23" w:rsidR="006F3EFE" w:rsidRDefault="00E66F28" w:rsidP="007D7AC1">
      <w:pPr>
        <w:tabs>
          <w:tab w:val="left" w:pos="1080"/>
          <w:tab w:val="left" w:pos="1440"/>
        </w:tabs>
        <w:spacing w:before="120"/>
        <w:ind w:left="567"/>
        <w:jc w:val="both"/>
        <w:rPr>
          <w:sz w:val="26"/>
        </w:rPr>
      </w:pPr>
      <w:r>
        <w:rPr>
          <w:sz w:val="26"/>
        </w:rPr>
        <w:t>1.1</w:t>
      </w:r>
      <w:r w:rsidR="00E7298C">
        <w:rPr>
          <w:sz w:val="26"/>
        </w:rPr>
        <w:t>.</w:t>
      </w:r>
      <w:r>
        <w:rPr>
          <w:sz w:val="26"/>
        </w:rPr>
        <w:t xml:space="preserve"> </w:t>
      </w:r>
      <w:proofErr w:type="spellStart"/>
      <w:r w:rsidR="006F3EFE">
        <w:rPr>
          <w:sz w:val="26"/>
        </w:rPr>
        <w:t>Tóm</w:t>
      </w:r>
      <w:proofErr w:type="spellEnd"/>
      <w:r w:rsidR="006F3EFE">
        <w:rPr>
          <w:sz w:val="26"/>
        </w:rPr>
        <w:t xml:space="preserve"> </w:t>
      </w:r>
      <w:proofErr w:type="spellStart"/>
      <w:r w:rsidR="006F3EFE">
        <w:rPr>
          <w:sz w:val="26"/>
        </w:rPr>
        <w:t>lược</w:t>
      </w:r>
      <w:proofErr w:type="spellEnd"/>
      <w:r w:rsidR="006F3EFE">
        <w:rPr>
          <w:sz w:val="26"/>
        </w:rPr>
        <w:t xml:space="preserve"> </w:t>
      </w:r>
      <w:proofErr w:type="spellStart"/>
      <w:r w:rsidR="006F3EFE">
        <w:rPr>
          <w:sz w:val="26"/>
        </w:rPr>
        <w:t>những</w:t>
      </w:r>
      <w:proofErr w:type="spellEnd"/>
      <w:r w:rsidR="006F3EFE">
        <w:rPr>
          <w:sz w:val="26"/>
        </w:rPr>
        <w:t xml:space="preserve"> </w:t>
      </w:r>
      <w:proofErr w:type="spellStart"/>
      <w:r w:rsidR="006F3EFE">
        <w:rPr>
          <w:sz w:val="26"/>
        </w:rPr>
        <w:t>nghiên</w:t>
      </w:r>
      <w:proofErr w:type="spellEnd"/>
      <w:r w:rsidR="006F3EFE">
        <w:rPr>
          <w:sz w:val="26"/>
        </w:rPr>
        <w:t xml:space="preserve"> </w:t>
      </w:r>
      <w:proofErr w:type="spellStart"/>
      <w:r w:rsidR="006F3EFE">
        <w:rPr>
          <w:sz w:val="26"/>
        </w:rPr>
        <w:t>cứu</w:t>
      </w:r>
      <w:proofErr w:type="spellEnd"/>
      <w:r w:rsidR="006F3EFE">
        <w:rPr>
          <w:sz w:val="26"/>
        </w:rPr>
        <w:t xml:space="preserve"> </w:t>
      </w:r>
      <w:proofErr w:type="spellStart"/>
      <w:r w:rsidR="006F3EFE">
        <w:rPr>
          <w:sz w:val="26"/>
        </w:rPr>
        <w:t>trong</w:t>
      </w:r>
      <w:proofErr w:type="spellEnd"/>
      <w:r w:rsidR="006F3EFE">
        <w:rPr>
          <w:sz w:val="26"/>
        </w:rPr>
        <w:t xml:space="preserve"> </w:t>
      </w:r>
      <w:proofErr w:type="spellStart"/>
      <w:r w:rsidR="006F3EFE">
        <w:rPr>
          <w:sz w:val="26"/>
        </w:rPr>
        <w:t>và</w:t>
      </w:r>
      <w:proofErr w:type="spellEnd"/>
      <w:r w:rsidR="006F3EFE">
        <w:rPr>
          <w:sz w:val="26"/>
        </w:rPr>
        <w:t xml:space="preserve"> </w:t>
      </w:r>
      <w:proofErr w:type="spellStart"/>
      <w:r w:rsidR="006F3EFE">
        <w:rPr>
          <w:sz w:val="26"/>
        </w:rPr>
        <w:t>ngoài</w:t>
      </w:r>
      <w:proofErr w:type="spellEnd"/>
      <w:r w:rsidR="006F3EFE">
        <w:rPr>
          <w:sz w:val="26"/>
        </w:rPr>
        <w:t xml:space="preserve"> </w:t>
      </w:r>
      <w:proofErr w:type="spellStart"/>
      <w:r w:rsidR="006F3EFE">
        <w:rPr>
          <w:sz w:val="26"/>
        </w:rPr>
        <w:t>nước</w:t>
      </w:r>
      <w:proofErr w:type="spellEnd"/>
      <w:r w:rsidR="006F3EFE">
        <w:rPr>
          <w:sz w:val="26"/>
        </w:rPr>
        <w:t xml:space="preserve"> </w:t>
      </w:r>
      <w:proofErr w:type="spellStart"/>
      <w:r w:rsidR="006F3EFE">
        <w:rPr>
          <w:sz w:val="26"/>
        </w:rPr>
        <w:t>liên</w:t>
      </w:r>
      <w:proofErr w:type="spellEnd"/>
      <w:r w:rsidR="006F3EFE">
        <w:rPr>
          <w:sz w:val="26"/>
        </w:rPr>
        <w:t xml:space="preserve"> </w:t>
      </w:r>
      <w:proofErr w:type="spellStart"/>
      <w:r w:rsidR="006F3EFE">
        <w:rPr>
          <w:sz w:val="26"/>
        </w:rPr>
        <w:t>quan</w:t>
      </w:r>
      <w:proofErr w:type="spellEnd"/>
    </w:p>
    <w:p w14:paraId="142C43FF" w14:textId="572CEBA2" w:rsidR="006F3EFE" w:rsidRDefault="00E66F28" w:rsidP="007D7AC1">
      <w:pPr>
        <w:tabs>
          <w:tab w:val="left" w:pos="1080"/>
          <w:tab w:val="left" w:pos="1440"/>
        </w:tabs>
        <w:spacing w:before="120"/>
        <w:ind w:left="567"/>
        <w:jc w:val="both"/>
        <w:rPr>
          <w:sz w:val="26"/>
        </w:rPr>
      </w:pPr>
      <w:r>
        <w:rPr>
          <w:sz w:val="26"/>
        </w:rPr>
        <w:t>1.2</w:t>
      </w:r>
      <w:r w:rsidR="00E7298C">
        <w:rPr>
          <w:sz w:val="26"/>
        </w:rPr>
        <w:t>.</w:t>
      </w:r>
      <w:r>
        <w:rPr>
          <w:sz w:val="26"/>
        </w:rPr>
        <w:t xml:space="preserve"> </w:t>
      </w:r>
      <w:r w:rsidR="006F3EFE">
        <w:rPr>
          <w:sz w:val="26"/>
        </w:rPr>
        <w:t>Tính</w:t>
      </w:r>
      <w:r w:rsidR="001B267D">
        <w:rPr>
          <w:sz w:val="26"/>
        </w:rPr>
        <w:t xml:space="preserve"> </w:t>
      </w:r>
      <w:proofErr w:type="spellStart"/>
      <w:r w:rsidR="001B267D">
        <w:rPr>
          <w:sz w:val="26"/>
        </w:rPr>
        <w:t>cấp</w:t>
      </w:r>
      <w:proofErr w:type="spellEnd"/>
      <w:r w:rsidR="001B267D">
        <w:rPr>
          <w:sz w:val="26"/>
        </w:rPr>
        <w:t xml:space="preserve"> </w:t>
      </w:r>
      <w:proofErr w:type="spellStart"/>
      <w:r w:rsidR="001B267D">
        <w:rPr>
          <w:sz w:val="26"/>
        </w:rPr>
        <w:t>thiết</w:t>
      </w:r>
      <w:proofErr w:type="spellEnd"/>
      <w:r w:rsidR="001B267D">
        <w:rPr>
          <w:sz w:val="26"/>
        </w:rPr>
        <w:t xml:space="preserve"> </w:t>
      </w:r>
      <w:proofErr w:type="spellStart"/>
      <w:r w:rsidR="006F3EFE">
        <w:rPr>
          <w:sz w:val="26"/>
        </w:rPr>
        <w:t>của</w:t>
      </w:r>
      <w:proofErr w:type="spellEnd"/>
      <w:r w:rsidR="006F3EFE">
        <w:rPr>
          <w:sz w:val="26"/>
        </w:rPr>
        <w:t xml:space="preserve"> </w:t>
      </w:r>
      <w:proofErr w:type="spellStart"/>
      <w:r w:rsidR="006F3EFE">
        <w:rPr>
          <w:sz w:val="26"/>
        </w:rPr>
        <w:t>nghiên</w:t>
      </w:r>
      <w:proofErr w:type="spellEnd"/>
      <w:r w:rsidR="006F3EFE">
        <w:rPr>
          <w:sz w:val="26"/>
        </w:rPr>
        <w:t xml:space="preserve"> </w:t>
      </w:r>
      <w:proofErr w:type="spellStart"/>
      <w:r w:rsidR="006F3EFE">
        <w:rPr>
          <w:sz w:val="26"/>
        </w:rPr>
        <w:t>cứu</w:t>
      </w:r>
      <w:proofErr w:type="spellEnd"/>
    </w:p>
    <w:p w14:paraId="013939A0" w14:textId="715891AC" w:rsidR="006F3EFE" w:rsidRDefault="00E66F28" w:rsidP="007D7AC1">
      <w:pPr>
        <w:tabs>
          <w:tab w:val="left" w:pos="1080"/>
          <w:tab w:val="left" w:pos="1440"/>
        </w:tabs>
        <w:spacing w:before="120"/>
        <w:ind w:left="567"/>
        <w:jc w:val="both"/>
        <w:rPr>
          <w:sz w:val="26"/>
        </w:rPr>
      </w:pPr>
      <w:r>
        <w:rPr>
          <w:sz w:val="26"/>
        </w:rPr>
        <w:t>1.3</w:t>
      </w:r>
      <w:r w:rsidR="00E7298C">
        <w:rPr>
          <w:sz w:val="26"/>
        </w:rPr>
        <w:t>.</w:t>
      </w:r>
      <w:r>
        <w:rPr>
          <w:sz w:val="26"/>
        </w:rPr>
        <w:t xml:space="preserve"> </w:t>
      </w:r>
      <w:proofErr w:type="spellStart"/>
      <w:r w:rsidR="006F3EFE">
        <w:rPr>
          <w:sz w:val="26"/>
        </w:rPr>
        <w:t>Giả</w:t>
      </w:r>
      <w:proofErr w:type="spellEnd"/>
      <w:r w:rsidR="006F3EFE">
        <w:rPr>
          <w:sz w:val="26"/>
        </w:rPr>
        <w:t xml:space="preserve"> </w:t>
      </w:r>
      <w:proofErr w:type="spellStart"/>
      <w:r w:rsidR="006F3EFE">
        <w:rPr>
          <w:sz w:val="26"/>
        </w:rPr>
        <w:t>thiết</w:t>
      </w:r>
      <w:proofErr w:type="spellEnd"/>
      <w:r w:rsidR="006F3EFE">
        <w:rPr>
          <w:sz w:val="26"/>
        </w:rPr>
        <w:t xml:space="preserve"> </w:t>
      </w:r>
      <w:proofErr w:type="spellStart"/>
      <w:r w:rsidR="006F3EFE">
        <w:rPr>
          <w:sz w:val="26"/>
        </w:rPr>
        <w:t>nghiên</w:t>
      </w:r>
      <w:proofErr w:type="spellEnd"/>
      <w:r w:rsidR="006F3EFE">
        <w:rPr>
          <w:sz w:val="26"/>
        </w:rPr>
        <w:t xml:space="preserve"> </w:t>
      </w:r>
      <w:proofErr w:type="spellStart"/>
      <w:r w:rsidR="006F3EFE">
        <w:rPr>
          <w:sz w:val="26"/>
        </w:rPr>
        <w:t>cứu</w:t>
      </w:r>
      <w:proofErr w:type="spellEnd"/>
    </w:p>
    <w:p w14:paraId="0B645425" w14:textId="6DD95BEF" w:rsidR="006F3EFE" w:rsidRDefault="00E66F28" w:rsidP="007D7AC1">
      <w:pPr>
        <w:tabs>
          <w:tab w:val="left" w:pos="1080"/>
          <w:tab w:val="left" w:pos="1440"/>
        </w:tabs>
        <w:spacing w:before="120"/>
        <w:ind w:left="567"/>
        <w:jc w:val="both"/>
        <w:rPr>
          <w:sz w:val="26"/>
        </w:rPr>
      </w:pPr>
      <w:r>
        <w:rPr>
          <w:sz w:val="26"/>
        </w:rPr>
        <w:t>1.4</w:t>
      </w:r>
      <w:r w:rsidR="00E7298C">
        <w:rPr>
          <w:sz w:val="26"/>
        </w:rPr>
        <w:t>.</w:t>
      </w:r>
      <w:r>
        <w:rPr>
          <w:sz w:val="26"/>
        </w:rPr>
        <w:t xml:space="preserve"> </w:t>
      </w:r>
      <w:proofErr w:type="spellStart"/>
      <w:r w:rsidR="006F3EFE">
        <w:rPr>
          <w:sz w:val="26"/>
        </w:rPr>
        <w:t>Mục</w:t>
      </w:r>
      <w:proofErr w:type="spellEnd"/>
      <w:r w:rsidR="006F3EFE">
        <w:rPr>
          <w:sz w:val="26"/>
        </w:rPr>
        <w:t xml:space="preserve"> </w:t>
      </w:r>
      <w:proofErr w:type="spellStart"/>
      <w:r w:rsidR="006F3EFE">
        <w:rPr>
          <w:sz w:val="26"/>
        </w:rPr>
        <w:t>tiêu</w:t>
      </w:r>
      <w:proofErr w:type="spellEnd"/>
      <w:r w:rsidR="006F3EFE">
        <w:rPr>
          <w:sz w:val="26"/>
        </w:rPr>
        <w:t xml:space="preserve"> </w:t>
      </w:r>
      <w:proofErr w:type="spellStart"/>
      <w:r w:rsidR="006F3EFE">
        <w:rPr>
          <w:sz w:val="26"/>
        </w:rPr>
        <w:t>nghiên</w:t>
      </w:r>
      <w:proofErr w:type="spellEnd"/>
      <w:r w:rsidR="006F3EFE">
        <w:rPr>
          <w:sz w:val="26"/>
        </w:rPr>
        <w:t xml:space="preserve"> </w:t>
      </w:r>
      <w:proofErr w:type="spellStart"/>
      <w:r w:rsidR="006F3EFE">
        <w:rPr>
          <w:sz w:val="26"/>
        </w:rPr>
        <w:t>cứu</w:t>
      </w:r>
      <w:proofErr w:type="spellEnd"/>
    </w:p>
    <w:p w14:paraId="22FCB895" w14:textId="58AE8F18" w:rsidR="006F3EFE" w:rsidRDefault="00E66F28" w:rsidP="007D7AC1">
      <w:pPr>
        <w:tabs>
          <w:tab w:val="left" w:pos="1080"/>
        </w:tabs>
        <w:spacing w:before="120"/>
        <w:ind w:left="567"/>
        <w:jc w:val="both"/>
        <w:rPr>
          <w:sz w:val="26"/>
        </w:rPr>
      </w:pPr>
      <w:r>
        <w:rPr>
          <w:sz w:val="26"/>
        </w:rPr>
        <w:t xml:space="preserve">2. </w:t>
      </w:r>
      <w:proofErr w:type="spellStart"/>
      <w:r w:rsidR="006F3EFE">
        <w:rPr>
          <w:sz w:val="26"/>
        </w:rPr>
        <w:t>Tổng</w:t>
      </w:r>
      <w:proofErr w:type="spellEnd"/>
      <w:r w:rsidR="006F3EFE">
        <w:rPr>
          <w:sz w:val="26"/>
        </w:rPr>
        <w:t xml:space="preserve"> </w:t>
      </w:r>
      <w:proofErr w:type="spellStart"/>
      <w:r w:rsidR="006F3EFE">
        <w:rPr>
          <w:sz w:val="26"/>
        </w:rPr>
        <w:t>quan</w:t>
      </w:r>
      <w:proofErr w:type="spellEnd"/>
      <w:r w:rsidR="006F3EFE">
        <w:rPr>
          <w:sz w:val="26"/>
        </w:rPr>
        <w:t xml:space="preserve"> </w:t>
      </w:r>
      <w:proofErr w:type="spellStart"/>
      <w:r w:rsidR="006F3EFE">
        <w:rPr>
          <w:sz w:val="26"/>
        </w:rPr>
        <w:t>nghiên</w:t>
      </w:r>
      <w:proofErr w:type="spellEnd"/>
      <w:r w:rsidR="006F3EFE">
        <w:rPr>
          <w:sz w:val="26"/>
        </w:rPr>
        <w:t xml:space="preserve"> </w:t>
      </w:r>
      <w:proofErr w:type="spellStart"/>
      <w:r w:rsidR="006F3EFE">
        <w:rPr>
          <w:sz w:val="26"/>
        </w:rPr>
        <w:t>cứu</w:t>
      </w:r>
      <w:proofErr w:type="spellEnd"/>
      <w:r w:rsidR="006F3EFE">
        <w:rPr>
          <w:sz w:val="26"/>
        </w:rPr>
        <w:t>:</w:t>
      </w:r>
    </w:p>
    <w:p w14:paraId="5441E064" w14:textId="46A8C1C1" w:rsidR="006F3EFE" w:rsidRDefault="00E66F28" w:rsidP="007D7AC1">
      <w:pPr>
        <w:tabs>
          <w:tab w:val="left" w:pos="1080"/>
          <w:tab w:val="left" w:pos="1440"/>
        </w:tabs>
        <w:spacing w:before="120"/>
        <w:ind w:left="567"/>
        <w:jc w:val="both"/>
        <w:rPr>
          <w:sz w:val="26"/>
          <w:lang w:val="pt-BR"/>
        </w:rPr>
      </w:pPr>
      <w:r>
        <w:rPr>
          <w:sz w:val="26"/>
          <w:lang w:val="pt-BR"/>
        </w:rPr>
        <w:t>2.1</w:t>
      </w:r>
      <w:r w:rsidR="00E7298C">
        <w:rPr>
          <w:sz w:val="26"/>
          <w:lang w:val="pt-BR"/>
        </w:rPr>
        <w:t>.</w:t>
      </w:r>
      <w:r>
        <w:rPr>
          <w:sz w:val="26"/>
          <w:lang w:val="pt-BR"/>
        </w:rPr>
        <w:t xml:space="preserve"> </w:t>
      </w:r>
      <w:r w:rsidR="006F3EFE">
        <w:rPr>
          <w:sz w:val="26"/>
          <w:lang w:val="pt-BR"/>
        </w:rPr>
        <w:t xml:space="preserve">Tình hình nghiên cứu ngoài nước có liên quan </w:t>
      </w:r>
    </w:p>
    <w:p w14:paraId="7E4A3D9E" w14:textId="531DF289" w:rsidR="006F3EFE" w:rsidRDefault="007D7AC1" w:rsidP="007D7AC1">
      <w:pPr>
        <w:tabs>
          <w:tab w:val="left" w:pos="1080"/>
          <w:tab w:val="left" w:pos="1440"/>
        </w:tabs>
        <w:spacing w:before="120"/>
        <w:ind w:left="567"/>
        <w:jc w:val="both"/>
        <w:rPr>
          <w:sz w:val="26"/>
          <w:lang w:val="pt-BR"/>
        </w:rPr>
      </w:pPr>
      <w:r>
        <w:rPr>
          <w:sz w:val="26"/>
          <w:lang w:val="pt-BR"/>
        </w:rPr>
        <w:t>2.2</w:t>
      </w:r>
      <w:r w:rsidR="00E7298C">
        <w:rPr>
          <w:sz w:val="26"/>
          <w:lang w:val="pt-BR"/>
        </w:rPr>
        <w:t>.</w:t>
      </w:r>
      <w:r>
        <w:rPr>
          <w:sz w:val="26"/>
          <w:lang w:val="pt-BR"/>
        </w:rPr>
        <w:t xml:space="preserve"> </w:t>
      </w:r>
      <w:r w:rsidR="006F3EFE">
        <w:rPr>
          <w:sz w:val="26"/>
          <w:lang w:val="pt-BR"/>
        </w:rPr>
        <w:t>Tình hình nghiên cứu trong nước có liên quan</w:t>
      </w:r>
    </w:p>
    <w:p w14:paraId="012AE477" w14:textId="35153EF6" w:rsidR="006F3EFE" w:rsidRDefault="007D7AC1" w:rsidP="007D7AC1">
      <w:pPr>
        <w:tabs>
          <w:tab w:val="left" w:pos="1080"/>
        </w:tabs>
        <w:spacing w:before="120"/>
        <w:ind w:left="567"/>
        <w:jc w:val="both"/>
        <w:rPr>
          <w:sz w:val="26"/>
          <w:lang w:val="pt-BR"/>
        </w:rPr>
      </w:pPr>
      <w:r>
        <w:rPr>
          <w:sz w:val="26"/>
          <w:lang w:val="pt-BR"/>
        </w:rPr>
        <w:t xml:space="preserve">3. </w:t>
      </w:r>
      <w:r w:rsidR="006F3EFE">
        <w:rPr>
          <w:sz w:val="26"/>
          <w:lang w:val="pt-BR"/>
        </w:rPr>
        <w:t>Đối tượng và phương pháp nghiên cứu:</w:t>
      </w:r>
    </w:p>
    <w:p w14:paraId="658B6BB1" w14:textId="3EEE616A" w:rsidR="006F3EFE" w:rsidRDefault="007D7AC1" w:rsidP="007D7AC1">
      <w:pPr>
        <w:tabs>
          <w:tab w:val="left" w:pos="1080"/>
          <w:tab w:val="left" w:pos="1440"/>
        </w:tabs>
        <w:spacing w:before="120"/>
        <w:ind w:left="567"/>
        <w:jc w:val="both"/>
        <w:rPr>
          <w:sz w:val="26"/>
        </w:rPr>
      </w:pPr>
      <w:r>
        <w:rPr>
          <w:sz w:val="26"/>
        </w:rPr>
        <w:t>3.1</w:t>
      </w:r>
      <w:r w:rsidR="00E7298C">
        <w:rPr>
          <w:sz w:val="26"/>
        </w:rPr>
        <w:t>.</w:t>
      </w:r>
      <w:r>
        <w:rPr>
          <w:sz w:val="26"/>
        </w:rPr>
        <w:t xml:space="preserve"> </w:t>
      </w:r>
      <w:proofErr w:type="spellStart"/>
      <w:r w:rsidR="006F3EFE">
        <w:rPr>
          <w:sz w:val="26"/>
        </w:rPr>
        <w:t>Thiết</w:t>
      </w:r>
      <w:proofErr w:type="spellEnd"/>
      <w:r w:rsidR="006F3EFE">
        <w:rPr>
          <w:sz w:val="26"/>
        </w:rPr>
        <w:t xml:space="preserve"> </w:t>
      </w:r>
      <w:proofErr w:type="spellStart"/>
      <w:r w:rsidR="006F3EFE">
        <w:rPr>
          <w:sz w:val="26"/>
        </w:rPr>
        <w:t>kế</w:t>
      </w:r>
      <w:proofErr w:type="spellEnd"/>
      <w:r w:rsidR="006F3EFE">
        <w:rPr>
          <w:sz w:val="26"/>
        </w:rPr>
        <w:t xml:space="preserve"> </w:t>
      </w:r>
      <w:proofErr w:type="spellStart"/>
      <w:r w:rsidR="006F3EFE">
        <w:rPr>
          <w:sz w:val="26"/>
        </w:rPr>
        <w:t>nghiên</w:t>
      </w:r>
      <w:proofErr w:type="spellEnd"/>
      <w:r w:rsidR="006F3EFE">
        <w:rPr>
          <w:sz w:val="26"/>
        </w:rPr>
        <w:t xml:space="preserve"> </w:t>
      </w:r>
      <w:proofErr w:type="spellStart"/>
      <w:r w:rsidR="006F3EFE">
        <w:rPr>
          <w:sz w:val="26"/>
        </w:rPr>
        <w:t>cứu</w:t>
      </w:r>
      <w:proofErr w:type="spellEnd"/>
      <w:r w:rsidR="006F3EFE">
        <w:rPr>
          <w:sz w:val="26"/>
        </w:rPr>
        <w:t>.</w:t>
      </w:r>
    </w:p>
    <w:p w14:paraId="30AF4390" w14:textId="5A1BEBB5" w:rsidR="006F3EFE" w:rsidRDefault="007D7AC1" w:rsidP="007D7AC1">
      <w:pPr>
        <w:tabs>
          <w:tab w:val="left" w:pos="1080"/>
          <w:tab w:val="left" w:pos="1440"/>
        </w:tabs>
        <w:spacing w:before="120"/>
        <w:ind w:left="567"/>
        <w:jc w:val="both"/>
        <w:rPr>
          <w:sz w:val="26"/>
        </w:rPr>
      </w:pPr>
      <w:r>
        <w:rPr>
          <w:sz w:val="26"/>
        </w:rPr>
        <w:t>3.2</w:t>
      </w:r>
      <w:r w:rsidR="00E7298C">
        <w:rPr>
          <w:sz w:val="26"/>
        </w:rPr>
        <w:t>.</w:t>
      </w:r>
      <w:r>
        <w:rPr>
          <w:sz w:val="26"/>
        </w:rPr>
        <w:t xml:space="preserve"> </w:t>
      </w:r>
      <w:proofErr w:type="spellStart"/>
      <w:r w:rsidR="006F3EFE">
        <w:rPr>
          <w:sz w:val="26"/>
        </w:rPr>
        <w:t>Chọn</w:t>
      </w:r>
      <w:proofErr w:type="spellEnd"/>
      <w:r w:rsidR="006F3EFE">
        <w:rPr>
          <w:sz w:val="26"/>
        </w:rPr>
        <w:t xml:space="preserve"> </w:t>
      </w:r>
      <w:proofErr w:type="spellStart"/>
      <w:r w:rsidR="006F3EFE">
        <w:rPr>
          <w:sz w:val="26"/>
        </w:rPr>
        <w:t>mẫu</w:t>
      </w:r>
      <w:proofErr w:type="spellEnd"/>
      <w:r w:rsidR="006F3EFE">
        <w:rPr>
          <w:sz w:val="26"/>
        </w:rPr>
        <w:t xml:space="preserve">, </w:t>
      </w:r>
      <w:proofErr w:type="spellStart"/>
      <w:r w:rsidR="006F3EFE">
        <w:rPr>
          <w:sz w:val="26"/>
        </w:rPr>
        <w:t>cỡ</w:t>
      </w:r>
      <w:proofErr w:type="spellEnd"/>
      <w:r w:rsidR="006F3EFE">
        <w:rPr>
          <w:sz w:val="26"/>
        </w:rPr>
        <w:t xml:space="preserve"> </w:t>
      </w:r>
      <w:proofErr w:type="spellStart"/>
      <w:r w:rsidR="006F3EFE">
        <w:rPr>
          <w:sz w:val="26"/>
        </w:rPr>
        <w:t>mẫu</w:t>
      </w:r>
      <w:proofErr w:type="spellEnd"/>
      <w:r w:rsidR="006F3EFE">
        <w:rPr>
          <w:sz w:val="26"/>
        </w:rPr>
        <w:t xml:space="preserve"> </w:t>
      </w:r>
      <w:proofErr w:type="spellStart"/>
      <w:r w:rsidR="006F3EFE">
        <w:rPr>
          <w:sz w:val="26"/>
        </w:rPr>
        <w:t>và</w:t>
      </w:r>
      <w:proofErr w:type="spellEnd"/>
      <w:r w:rsidR="006F3EFE">
        <w:rPr>
          <w:sz w:val="26"/>
        </w:rPr>
        <w:t xml:space="preserve"> </w:t>
      </w:r>
      <w:proofErr w:type="spellStart"/>
      <w:r w:rsidR="006F3EFE">
        <w:rPr>
          <w:sz w:val="26"/>
        </w:rPr>
        <w:t>đối</w:t>
      </w:r>
      <w:proofErr w:type="spellEnd"/>
      <w:r w:rsidR="006F3EFE">
        <w:rPr>
          <w:sz w:val="26"/>
        </w:rPr>
        <w:t xml:space="preserve"> </w:t>
      </w:r>
      <w:proofErr w:type="spellStart"/>
      <w:r w:rsidR="006F3EFE">
        <w:rPr>
          <w:sz w:val="26"/>
        </w:rPr>
        <w:t>tượng</w:t>
      </w:r>
      <w:proofErr w:type="spellEnd"/>
      <w:r w:rsidR="006F3EFE">
        <w:rPr>
          <w:sz w:val="26"/>
        </w:rPr>
        <w:t xml:space="preserve"> </w:t>
      </w:r>
      <w:proofErr w:type="spellStart"/>
      <w:r w:rsidR="006F3EFE">
        <w:rPr>
          <w:sz w:val="26"/>
        </w:rPr>
        <w:t>nghiên</w:t>
      </w:r>
      <w:proofErr w:type="spellEnd"/>
      <w:r w:rsidR="006F3EFE">
        <w:rPr>
          <w:sz w:val="26"/>
        </w:rPr>
        <w:t xml:space="preserve"> </w:t>
      </w:r>
      <w:proofErr w:type="spellStart"/>
      <w:r w:rsidR="006F3EFE">
        <w:rPr>
          <w:sz w:val="26"/>
        </w:rPr>
        <w:t>cứu</w:t>
      </w:r>
      <w:proofErr w:type="spellEnd"/>
      <w:r w:rsidR="006F3EFE">
        <w:rPr>
          <w:sz w:val="26"/>
        </w:rPr>
        <w:t>.</w:t>
      </w:r>
    </w:p>
    <w:p w14:paraId="4EBFBD95" w14:textId="7C2E748A" w:rsidR="006F3EFE" w:rsidRDefault="007D7AC1" w:rsidP="007D7AC1">
      <w:pPr>
        <w:tabs>
          <w:tab w:val="left" w:pos="1080"/>
          <w:tab w:val="left" w:pos="1440"/>
        </w:tabs>
        <w:spacing w:before="120"/>
        <w:ind w:left="567"/>
        <w:jc w:val="both"/>
        <w:rPr>
          <w:sz w:val="26"/>
        </w:rPr>
      </w:pPr>
      <w:r>
        <w:rPr>
          <w:sz w:val="26"/>
        </w:rPr>
        <w:t>3.3</w:t>
      </w:r>
      <w:r w:rsidR="00E7298C">
        <w:rPr>
          <w:sz w:val="26"/>
        </w:rPr>
        <w:t>.</w:t>
      </w:r>
      <w:r>
        <w:rPr>
          <w:sz w:val="26"/>
        </w:rPr>
        <w:t xml:space="preserve"> </w:t>
      </w:r>
      <w:r w:rsidR="006F3EFE">
        <w:rPr>
          <w:sz w:val="26"/>
        </w:rPr>
        <w:t xml:space="preserve">Phương </w:t>
      </w:r>
      <w:proofErr w:type="spellStart"/>
      <w:r w:rsidR="006F3EFE">
        <w:rPr>
          <w:sz w:val="26"/>
        </w:rPr>
        <w:t>pháp</w:t>
      </w:r>
      <w:proofErr w:type="spellEnd"/>
      <w:r w:rsidR="006F3EFE">
        <w:rPr>
          <w:sz w:val="26"/>
        </w:rPr>
        <w:t xml:space="preserve"> </w:t>
      </w:r>
      <w:proofErr w:type="spellStart"/>
      <w:r w:rsidR="006F3EFE">
        <w:rPr>
          <w:sz w:val="26"/>
        </w:rPr>
        <w:t>nghiên</w:t>
      </w:r>
      <w:proofErr w:type="spellEnd"/>
      <w:r w:rsidR="006F3EFE">
        <w:rPr>
          <w:sz w:val="26"/>
        </w:rPr>
        <w:t xml:space="preserve"> </w:t>
      </w:r>
      <w:proofErr w:type="spellStart"/>
      <w:r w:rsidR="006F3EFE">
        <w:rPr>
          <w:sz w:val="26"/>
        </w:rPr>
        <w:t>cứu</w:t>
      </w:r>
      <w:proofErr w:type="spellEnd"/>
      <w:r w:rsidR="006F3EFE">
        <w:rPr>
          <w:sz w:val="26"/>
        </w:rPr>
        <w:t>.</w:t>
      </w:r>
    </w:p>
    <w:p w14:paraId="2CD8E7E7" w14:textId="73AF5348" w:rsidR="006F3EFE" w:rsidRDefault="007D7AC1" w:rsidP="007D7AC1">
      <w:pPr>
        <w:tabs>
          <w:tab w:val="left" w:pos="1080"/>
          <w:tab w:val="left" w:pos="1440"/>
        </w:tabs>
        <w:spacing w:before="120"/>
        <w:ind w:left="567"/>
        <w:jc w:val="both"/>
        <w:rPr>
          <w:sz w:val="26"/>
        </w:rPr>
      </w:pPr>
      <w:r>
        <w:rPr>
          <w:sz w:val="26"/>
        </w:rPr>
        <w:t xml:space="preserve">3.3.1. </w:t>
      </w:r>
      <w:proofErr w:type="spellStart"/>
      <w:r w:rsidR="006F3EFE">
        <w:rPr>
          <w:sz w:val="26"/>
        </w:rPr>
        <w:t>Chỉ</w:t>
      </w:r>
      <w:proofErr w:type="spellEnd"/>
      <w:r w:rsidR="006F3EFE">
        <w:rPr>
          <w:sz w:val="26"/>
        </w:rPr>
        <w:t xml:space="preserve"> </w:t>
      </w:r>
      <w:proofErr w:type="spellStart"/>
      <w:r w:rsidR="006F3EFE">
        <w:rPr>
          <w:sz w:val="26"/>
        </w:rPr>
        <w:t>tiêu</w:t>
      </w:r>
      <w:proofErr w:type="spellEnd"/>
      <w:r w:rsidR="006F3EFE">
        <w:rPr>
          <w:sz w:val="26"/>
        </w:rPr>
        <w:t xml:space="preserve"> </w:t>
      </w:r>
      <w:proofErr w:type="spellStart"/>
      <w:r w:rsidR="006F3EFE">
        <w:rPr>
          <w:sz w:val="26"/>
        </w:rPr>
        <w:t>nghiên</w:t>
      </w:r>
      <w:proofErr w:type="spellEnd"/>
      <w:r w:rsidR="006F3EFE">
        <w:rPr>
          <w:sz w:val="26"/>
        </w:rPr>
        <w:t xml:space="preserve"> </w:t>
      </w:r>
      <w:proofErr w:type="spellStart"/>
      <w:r w:rsidR="006F3EFE">
        <w:rPr>
          <w:sz w:val="26"/>
        </w:rPr>
        <w:t>cứu</w:t>
      </w:r>
      <w:proofErr w:type="spellEnd"/>
      <w:r w:rsidR="006F3EFE">
        <w:rPr>
          <w:sz w:val="26"/>
        </w:rPr>
        <w:t>.</w:t>
      </w:r>
    </w:p>
    <w:p w14:paraId="18455C8A" w14:textId="29FA99C1" w:rsidR="006F3EFE" w:rsidRDefault="007D7AC1" w:rsidP="007D7AC1">
      <w:pPr>
        <w:tabs>
          <w:tab w:val="left" w:pos="1080"/>
          <w:tab w:val="left" w:pos="1440"/>
        </w:tabs>
        <w:spacing w:before="120"/>
        <w:ind w:left="567"/>
        <w:jc w:val="both"/>
        <w:rPr>
          <w:sz w:val="26"/>
        </w:rPr>
      </w:pPr>
      <w:r>
        <w:rPr>
          <w:sz w:val="26"/>
        </w:rPr>
        <w:t xml:space="preserve">3.3.2. </w:t>
      </w:r>
      <w:r w:rsidR="006F3EFE">
        <w:rPr>
          <w:sz w:val="26"/>
        </w:rPr>
        <w:t xml:space="preserve">Phương </w:t>
      </w:r>
      <w:proofErr w:type="spellStart"/>
      <w:r w:rsidR="006F3EFE">
        <w:rPr>
          <w:sz w:val="26"/>
        </w:rPr>
        <w:t>pháp</w:t>
      </w:r>
      <w:proofErr w:type="spellEnd"/>
      <w:r w:rsidR="006F3EFE">
        <w:rPr>
          <w:sz w:val="26"/>
        </w:rPr>
        <w:t xml:space="preserve"> </w:t>
      </w:r>
      <w:proofErr w:type="spellStart"/>
      <w:r w:rsidR="006F3EFE">
        <w:rPr>
          <w:sz w:val="26"/>
        </w:rPr>
        <w:t>xác</w:t>
      </w:r>
      <w:proofErr w:type="spellEnd"/>
      <w:r w:rsidR="006F3EFE">
        <w:rPr>
          <w:sz w:val="26"/>
        </w:rPr>
        <w:t xml:space="preserve"> </w:t>
      </w:r>
      <w:proofErr w:type="spellStart"/>
      <w:r w:rsidR="006F3EFE">
        <w:rPr>
          <w:sz w:val="26"/>
        </w:rPr>
        <w:t>định</w:t>
      </w:r>
      <w:proofErr w:type="spellEnd"/>
      <w:r w:rsidR="006F3EFE">
        <w:rPr>
          <w:sz w:val="26"/>
        </w:rPr>
        <w:t xml:space="preserve"> </w:t>
      </w:r>
      <w:proofErr w:type="spellStart"/>
      <w:r w:rsidR="006F3EFE">
        <w:rPr>
          <w:sz w:val="26"/>
        </w:rPr>
        <w:t>các</w:t>
      </w:r>
      <w:proofErr w:type="spellEnd"/>
      <w:r w:rsidR="006F3EFE">
        <w:rPr>
          <w:sz w:val="26"/>
        </w:rPr>
        <w:t xml:space="preserve"> </w:t>
      </w:r>
      <w:proofErr w:type="spellStart"/>
      <w:r w:rsidR="006F3EFE">
        <w:rPr>
          <w:sz w:val="26"/>
        </w:rPr>
        <w:t>chỉ</w:t>
      </w:r>
      <w:proofErr w:type="spellEnd"/>
      <w:r w:rsidR="006F3EFE">
        <w:rPr>
          <w:sz w:val="26"/>
        </w:rPr>
        <w:t xml:space="preserve"> </w:t>
      </w:r>
      <w:proofErr w:type="spellStart"/>
      <w:r w:rsidR="006F3EFE">
        <w:rPr>
          <w:sz w:val="26"/>
        </w:rPr>
        <w:t>tiêu</w:t>
      </w:r>
      <w:proofErr w:type="spellEnd"/>
      <w:r w:rsidR="006F3EFE">
        <w:rPr>
          <w:sz w:val="26"/>
        </w:rPr>
        <w:t xml:space="preserve"> </w:t>
      </w:r>
      <w:proofErr w:type="spellStart"/>
      <w:r w:rsidR="006F3EFE">
        <w:rPr>
          <w:sz w:val="26"/>
        </w:rPr>
        <w:t>nghiên</w:t>
      </w:r>
      <w:proofErr w:type="spellEnd"/>
      <w:r w:rsidR="006F3EFE">
        <w:rPr>
          <w:sz w:val="26"/>
        </w:rPr>
        <w:t xml:space="preserve"> </w:t>
      </w:r>
      <w:proofErr w:type="spellStart"/>
      <w:r w:rsidR="006F3EFE">
        <w:rPr>
          <w:sz w:val="26"/>
        </w:rPr>
        <w:t>cứu</w:t>
      </w:r>
      <w:proofErr w:type="spellEnd"/>
      <w:r w:rsidR="006F3EFE">
        <w:rPr>
          <w:sz w:val="26"/>
        </w:rPr>
        <w:t>.</w:t>
      </w:r>
    </w:p>
    <w:p w14:paraId="37FBE8E2" w14:textId="1D39C0A8" w:rsidR="006F3EFE" w:rsidRDefault="007D7AC1" w:rsidP="007D7AC1">
      <w:pPr>
        <w:tabs>
          <w:tab w:val="left" w:pos="1080"/>
          <w:tab w:val="left" w:pos="1440"/>
        </w:tabs>
        <w:spacing w:before="120"/>
        <w:ind w:left="567"/>
        <w:jc w:val="both"/>
        <w:rPr>
          <w:sz w:val="26"/>
        </w:rPr>
      </w:pPr>
      <w:r>
        <w:rPr>
          <w:sz w:val="26"/>
        </w:rPr>
        <w:t>3.3.3</w:t>
      </w:r>
      <w:r w:rsidR="00E7298C">
        <w:rPr>
          <w:sz w:val="26"/>
        </w:rPr>
        <w:t>.</w:t>
      </w:r>
      <w:r>
        <w:rPr>
          <w:sz w:val="26"/>
        </w:rPr>
        <w:t xml:space="preserve"> </w:t>
      </w:r>
      <w:r w:rsidR="006F3EFE">
        <w:rPr>
          <w:sz w:val="26"/>
        </w:rPr>
        <w:t xml:space="preserve">Các </w:t>
      </w:r>
      <w:proofErr w:type="spellStart"/>
      <w:r w:rsidR="006F3EFE">
        <w:rPr>
          <w:sz w:val="26"/>
        </w:rPr>
        <w:t>công</w:t>
      </w:r>
      <w:proofErr w:type="spellEnd"/>
      <w:r w:rsidR="006F3EFE">
        <w:rPr>
          <w:sz w:val="26"/>
        </w:rPr>
        <w:t xml:space="preserve"> </w:t>
      </w:r>
      <w:proofErr w:type="spellStart"/>
      <w:r w:rsidR="006F3EFE">
        <w:rPr>
          <w:sz w:val="26"/>
        </w:rPr>
        <w:t>cụ</w:t>
      </w:r>
      <w:proofErr w:type="spellEnd"/>
      <w:r w:rsidR="006F3EFE">
        <w:rPr>
          <w:sz w:val="26"/>
        </w:rPr>
        <w:t xml:space="preserve"> </w:t>
      </w:r>
      <w:proofErr w:type="spellStart"/>
      <w:r w:rsidR="006F3EFE">
        <w:rPr>
          <w:sz w:val="26"/>
        </w:rPr>
        <w:t>nghiên</w:t>
      </w:r>
      <w:proofErr w:type="spellEnd"/>
      <w:r w:rsidR="006F3EFE">
        <w:rPr>
          <w:sz w:val="26"/>
        </w:rPr>
        <w:t xml:space="preserve"> </w:t>
      </w:r>
      <w:proofErr w:type="spellStart"/>
      <w:r w:rsidR="006F3EFE">
        <w:rPr>
          <w:sz w:val="26"/>
        </w:rPr>
        <w:t>cứu</w:t>
      </w:r>
      <w:proofErr w:type="spellEnd"/>
      <w:r w:rsidR="006F3EFE">
        <w:rPr>
          <w:sz w:val="26"/>
        </w:rPr>
        <w:t xml:space="preserve"> </w:t>
      </w:r>
      <w:proofErr w:type="spellStart"/>
      <w:r w:rsidR="006F3EFE">
        <w:rPr>
          <w:sz w:val="26"/>
        </w:rPr>
        <w:t>cụ</w:t>
      </w:r>
      <w:proofErr w:type="spellEnd"/>
      <w:r w:rsidR="006F3EFE">
        <w:rPr>
          <w:sz w:val="26"/>
        </w:rPr>
        <w:t xml:space="preserve"> </w:t>
      </w:r>
      <w:proofErr w:type="spellStart"/>
      <w:r w:rsidR="006F3EFE">
        <w:rPr>
          <w:sz w:val="26"/>
        </w:rPr>
        <w:t>thể</w:t>
      </w:r>
      <w:proofErr w:type="spellEnd"/>
      <w:r w:rsidR="006F3EFE">
        <w:rPr>
          <w:sz w:val="26"/>
        </w:rPr>
        <w:t>.</w:t>
      </w:r>
    </w:p>
    <w:p w14:paraId="5621FC45" w14:textId="3EAF5B33" w:rsidR="006F3EFE" w:rsidRDefault="007D7AC1" w:rsidP="007D7AC1">
      <w:pPr>
        <w:tabs>
          <w:tab w:val="left" w:pos="1080"/>
          <w:tab w:val="left" w:pos="1440"/>
        </w:tabs>
        <w:spacing w:before="120"/>
        <w:ind w:left="567"/>
        <w:jc w:val="both"/>
        <w:rPr>
          <w:sz w:val="26"/>
        </w:rPr>
      </w:pPr>
      <w:r>
        <w:rPr>
          <w:sz w:val="26"/>
        </w:rPr>
        <w:t xml:space="preserve">3.4. </w:t>
      </w:r>
      <w:r w:rsidR="006F3EFE">
        <w:rPr>
          <w:sz w:val="26"/>
        </w:rPr>
        <w:t xml:space="preserve">Phương </w:t>
      </w:r>
      <w:proofErr w:type="spellStart"/>
      <w:r w:rsidR="006F3EFE">
        <w:rPr>
          <w:sz w:val="26"/>
        </w:rPr>
        <w:t>pháp</w:t>
      </w:r>
      <w:proofErr w:type="spellEnd"/>
      <w:r w:rsidR="006F3EFE">
        <w:rPr>
          <w:sz w:val="26"/>
        </w:rPr>
        <w:t xml:space="preserve"> </w:t>
      </w:r>
      <w:proofErr w:type="spellStart"/>
      <w:r w:rsidR="006F3EFE">
        <w:rPr>
          <w:sz w:val="26"/>
        </w:rPr>
        <w:t>xử</w:t>
      </w:r>
      <w:proofErr w:type="spellEnd"/>
      <w:r w:rsidR="006F3EFE">
        <w:rPr>
          <w:sz w:val="26"/>
        </w:rPr>
        <w:t xml:space="preserve"> </w:t>
      </w:r>
      <w:proofErr w:type="spellStart"/>
      <w:r w:rsidR="006F3EFE">
        <w:rPr>
          <w:sz w:val="26"/>
        </w:rPr>
        <w:t>lý</w:t>
      </w:r>
      <w:proofErr w:type="spellEnd"/>
      <w:r w:rsidR="006F3EFE">
        <w:rPr>
          <w:sz w:val="26"/>
        </w:rPr>
        <w:t xml:space="preserve"> </w:t>
      </w:r>
      <w:proofErr w:type="spellStart"/>
      <w:r w:rsidR="006F3EFE">
        <w:rPr>
          <w:sz w:val="26"/>
        </w:rPr>
        <w:t>số</w:t>
      </w:r>
      <w:proofErr w:type="spellEnd"/>
      <w:r w:rsidR="006F3EFE">
        <w:rPr>
          <w:sz w:val="26"/>
        </w:rPr>
        <w:t xml:space="preserve"> </w:t>
      </w:r>
      <w:proofErr w:type="spellStart"/>
      <w:r w:rsidR="006F3EFE">
        <w:rPr>
          <w:sz w:val="26"/>
        </w:rPr>
        <w:t>liệu</w:t>
      </w:r>
      <w:proofErr w:type="spellEnd"/>
      <w:r w:rsidR="006F3EFE">
        <w:rPr>
          <w:sz w:val="26"/>
        </w:rPr>
        <w:t>.</w:t>
      </w:r>
    </w:p>
    <w:p w14:paraId="70D7B88F" w14:textId="72D41F1F" w:rsidR="006F3EFE" w:rsidRDefault="007D7AC1" w:rsidP="007D7AC1">
      <w:pPr>
        <w:tabs>
          <w:tab w:val="left" w:pos="1080"/>
        </w:tabs>
        <w:spacing w:before="120"/>
        <w:ind w:left="567"/>
        <w:jc w:val="both"/>
        <w:rPr>
          <w:sz w:val="26"/>
        </w:rPr>
      </w:pPr>
      <w:r>
        <w:rPr>
          <w:sz w:val="26"/>
        </w:rPr>
        <w:t xml:space="preserve">4. </w:t>
      </w:r>
      <w:proofErr w:type="spellStart"/>
      <w:r w:rsidR="006F3EFE">
        <w:rPr>
          <w:sz w:val="26"/>
        </w:rPr>
        <w:t>Kết</w:t>
      </w:r>
      <w:proofErr w:type="spellEnd"/>
      <w:r w:rsidR="006F3EFE">
        <w:rPr>
          <w:sz w:val="26"/>
        </w:rPr>
        <w:t xml:space="preserve"> </w:t>
      </w:r>
      <w:proofErr w:type="spellStart"/>
      <w:r w:rsidR="006F3EFE">
        <w:rPr>
          <w:sz w:val="26"/>
        </w:rPr>
        <w:t>quả</w:t>
      </w:r>
      <w:proofErr w:type="spellEnd"/>
      <w:r w:rsidR="006F3EFE">
        <w:rPr>
          <w:sz w:val="26"/>
        </w:rPr>
        <w:t xml:space="preserve"> </w:t>
      </w:r>
      <w:proofErr w:type="spellStart"/>
      <w:r w:rsidR="006F3EFE">
        <w:rPr>
          <w:sz w:val="26"/>
        </w:rPr>
        <w:t>nghiên</w:t>
      </w:r>
      <w:proofErr w:type="spellEnd"/>
      <w:r w:rsidR="006F3EFE">
        <w:rPr>
          <w:sz w:val="26"/>
        </w:rPr>
        <w:t xml:space="preserve"> </w:t>
      </w:r>
      <w:proofErr w:type="spellStart"/>
      <w:r w:rsidR="006F3EFE">
        <w:rPr>
          <w:sz w:val="26"/>
        </w:rPr>
        <w:t>cứu</w:t>
      </w:r>
      <w:proofErr w:type="spellEnd"/>
      <w:r w:rsidR="006F3EFE">
        <w:rPr>
          <w:sz w:val="26"/>
        </w:rPr>
        <w:t>:</w:t>
      </w:r>
    </w:p>
    <w:p w14:paraId="1ED02975" w14:textId="6B0E734F" w:rsidR="006F3EFE" w:rsidRDefault="007D7AC1" w:rsidP="00E66F28">
      <w:pPr>
        <w:spacing w:before="120"/>
        <w:ind w:firstLine="567"/>
        <w:jc w:val="both"/>
        <w:rPr>
          <w:sz w:val="26"/>
        </w:rPr>
      </w:pPr>
      <w:r>
        <w:rPr>
          <w:sz w:val="26"/>
        </w:rPr>
        <w:t xml:space="preserve">4.1. </w:t>
      </w:r>
      <w:proofErr w:type="spellStart"/>
      <w:r w:rsidR="006F3EFE">
        <w:rPr>
          <w:sz w:val="26"/>
        </w:rPr>
        <w:t>Mô</w:t>
      </w:r>
      <w:proofErr w:type="spellEnd"/>
      <w:r w:rsidR="006F3EFE">
        <w:rPr>
          <w:sz w:val="26"/>
        </w:rPr>
        <w:t xml:space="preserve"> </w:t>
      </w:r>
      <w:proofErr w:type="spellStart"/>
      <w:r w:rsidR="006F3EFE">
        <w:rPr>
          <w:sz w:val="26"/>
        </w:rPr>
        <w:t>tả</w:t>
      </w:r>
      <w:proofErr w:type="spellEnd"/>
      <w:r w:rsidR="006F3EFE">
        <w:rPr>
          <w:sz w:val="26"/>
        </w:rPr>
        <w:t xml:space="preserve"> </w:t>
      </w:r>
      <w:proofErr w:type="spellStart"/>
      <w:r w:rsidR="006F3EFE">
        <w:rPr>
          <w:sz w:val="26"/>
        </w:rPr>
        <w:t>ngắn</w:t>
      </w:r>
      <w:proofErr w:type="spellEnd"/>
      <w:r w:rsidR="006F3EFE">
        <w:rPr>
          <w:sz w:val="26"/>
        </w:rPr>
        <w:t xml:space="preserve"> </w:t>
      </w:r>
      <w:proofErr w:type="spellStart"/>
      <w:r w:rsidR="006F3EFE">
        <w:rPr>
          <w:sz w:val="26"/>
        </w:rPr>
        <w:t>gọn</w:t>
      </w:r>
      <w:proofErr w:type="spellEnd"/>
      <w:r w:rsidR="006F3EFE">
        <w:rPr>
          <w:sz w:val="26"/>
        </w:rPr>
        <w:t xml:space="preserve"> </w:t>
      </w:r>
      <w:proofErr w:type="spellStart"/>
      <w:r w:rsidR="006F3EFE">
        <w:rPr>
          <w:sz w:val="26"/>
        </w:rPr>
        <w:t>thiết</w:t>
      </w:r>
      <w:proofErr w:type="spellEnd"/>
      <w:r w:rsidR="006F3EFE">
        <w:rPr>
          <w:sz w:val="26"/>
        </w:rPr>
        <w:t xml:space="preserve"> </w:t>
      </w:r>
      <w:proofErr w:type="spellStart"/>
      <w:r w:rsidR="006F3EFE">
        <w:rPr>
          <w:sz w:val="26"/>
        </w:rPr>
        <w:t>bị</w:t>
      </w:r>
      <w:proofErr w:type="spellEnd"/>
      <w:r w:rsidR="006F3EFE">
        <w:rPr>
          <w:sz w:val="26"/>
        </w:rPr>
        <w:t xml:space="preserve"> y </w:t>
      </w:r>
      <w:proofErr w:type="spellStart"/>
      <w:r w:rsidR="006F3EFE">
        <w:rPr>
          <w:sz w:val="26"/>
        </w:rPr>
        <w:t>tế</w:t>
      </w:r>
      <w:proofErr w:type="spellEnd"/>
      <w:r w:rsidR="006F3EFE">
        <w:rPr>
          <w:sz w:val="26"/>
        </w:rPr>
        <w:t xml:space="preserve"> </w:t>
      </w:r>
      <w:proofErr w:type="spellStart"/>
      <w:r w:rsidR="006F3EFE">
        <w:rPr>
          <w:sz w:val="26"/>
        </w:rPr>
        <w:t>nghiên</w:t>
      </w:r>
      <w:proofErr w:type="spellEnd"/>
      <w:r w:rsidR="006F3EFE">
        <w:rPr>
          <w:sz w:val="26"/>
        </w:rPr>
        <w:t xml:space="preserve"> </w:t>
      </w:r>
      <w:proofErr w:type="spellStart"/>
      <w:r w:rsidR="006F3EFE">
        <w:rPr>
          <w:sz w:val="26"/>
        </w:rPr>
        <w:t>cứu</w:t>
      </w:r>
      <w:proofErr w:type="spellEnd"/>
      <w:r w:rsidR="006F3EFE">
        <w:rPr>
          <w:sz w:val="26"/>
        </w:rPr>
        <w:t xml:space="preserve"> bao </w:t>
      </w:r>
      <w:proofErr w:type="spellStart"/>
      <w:r w:rsidR="006F3EFE">
        <w:rPr>
          <w:sz w:val="26"/>
        </w:rPr>
        <w:t>gồm</w:t>
      </w:r>
      <w:proofErr w:type="spellEnd"/>
      <w:r w:rsidR="006F3EFE">
        <w:rPr>
          <w:sz w:val="26"/>
        </w:rPr>
        <w:t xml:space="preserve"> </w:t>
      </w:r>
      <w:proofErr w:type="spellStart"/>
      <w:r w:rsidR="006F3EFE">
        <w:rPr>
          <w:sz w:val="26"/>
        </w:rPr>
        <w:t>chức</w:t>
      </w:r>
      <w:proofErr w:type="spellEnd"/>
      <w:r w:rsidR="006F3EFE">
        <w:rPr>
          <w:sz w:val="26"/>
        </w:rPr>
        <w:t xml:space="preserve"> </w:t>
      </w:r>
      <w:proofErr w:type="spellStart"/>
      <w:r w:rsidR="006F3EFE">
        <w:rPr>
          <w:sz w:val="26"/>
        </w:rPr>
        <w:t>năng</w:t>
      </w:r>
      <w:proofErr w:type="spellEnd"/>
      <w:r w:rsidR="006F3EFE">
        <w:rPr>
          <w:sz w:val="26"/>
        </w:rPr>
        <w:t xml:space="preserve"> </w:t>
      </w:r>
      <w:proofErr w:type="spellStart"/>
      <w:r w:rsidR="006F3EFE">
        <w:rPr>
          <w:sz w:val="26"/>
        </w:rPr>
        <w:t>dự</w:t>
      </w:r>
      <w:proofErr w:type="spellEnd"/>
      <w:r w:rsidR="006F3EFE">
        <w:rPr>
          <w:sz w:val="26"/>
        </w:rPr>
        <w:t xml:space="preserve"> </w:t>
      </w:r>
      <w:proofErr w:type="spellStart"/>
      <w:r w:rsidR="006F3EFE">
        <w:rPr>
          <w:sz w:val="26"/>
        </w:rPr>
        <w:t>định</w:t>
      </w:r>
      <w:proofErr w:type="spellEnd"/>
      <w:r w:rsidR="006F3EFE">
        <w:rPr>
          <w:sz w:val="26"/>
        </w:rPr>
        <w:t xml:space="preserve">, </w:t>
      </w:r>
      <w:proofErr w:type="spellStart"/>
      <w:r w:rsidR="006F3EFE">
        <w:rPr>
          <w:sz w:val="26"/>
        </w:rPr>
        <w:t>loại</w:t>
      </w:r>
      <w:proofErr w:type="spellEnd"/>
      <w:r w:rsidR="006F3EFE">
        <w:rPr>
          <w:sz w:val="26"/>
        </w:rPr>
        <w:t xml:space="preserve"> </w:t>
      </w:r>
      <w:proofErr w:type="spellStart"/>
      <w:r w:rsidR="006F3EFE">
        <w:rPr>
          <w:sz w:val="26"/>
        </w:rPr>
        <w:t>thiết</w:t>
      </w:r>
      <w:proofErr w:type="spellEnd"/>
      <w:r w:rsidR="006F3EFE">
        <w:rPr>
          <w:sz w:val="26"/>
        </w:rPr>
        <w:t xml:space="preserve"> </w:t>
      </w:r>
      <w:proofErr w:type="spellStart"/>
      <w:r w:rsidR="006F3EFE">
        <w:rPr>
          <w:sz w:val="26"/>
        </w:rPr>
        <w:t>bị</w:t>
      </w:r>
      <w:proofErr w:type="spellEnd"/>
      <w:r w:rsidR="006F3EFE">
        <w:rPr>
          <w:sz w:val="26"/>
        </w:rPr>
        <w:t xml:space="preserve">, </w:t>
      </w:r>
      <w:proofErr w:type="spellStart"/>
      <w:r w:rsidR="006F3EFE">
        <w:rPr>
          <w:sz w:val="26"/>
        </w:rPr>
        <w:t>công</w:t>
      </w:r>
      <w:proofErr w:type="spellEnd"/>
      <w:r w:rsidR="006F3EFE">
        <w:rPr>
          <w:sz w:val="26"/>
        </w:rPr>
        <w:t xml:space="preserve"> </w:t>
      </w:r>
      <w:proofErr w:type="spellStart"/>
      <w:r w:rsidR="006F3EFE">
        <w:rPr>
          <w:sz w:val="26"/>
        </w:rPr>
        <w:t>nghệ</w:t>
      </w:r>
      <w:proofErr w:type="spellEnd"/>
      <w:r w:rsidR="006F3EFE">
        <w:rPr>
          <w:sz w:val="26"/>
        </w:rPr>
        <w:t xml:space="preserve">, </w:t>
      </w:r>
      <w:proofErr w:type="spellStart"/>
      <w:r w:rsidR="006F3EFE">
        <w:rPr>
          <w:sz w:val="26"/>
        </w:rPr>
        <w:t>đặc</w:t>
      </w:r>
      <w:proofErr w:type="spellEnd"/>
      <w:r w:rsidR="006F3EFE">
        <w:rPr>
          <w:sz w:val="26"/>
        </w:rPr>
        <w:t xml:space="preserve"> </w:t>
      </w:r>
      <w:proofErr w:type="spellStart"/>
      <w:r w:rsidR="006F3EFE">
        <w:rPr>
          <w:sz w:val="26"/>
        </w:rPr>
        <w:t>điểm</w:t>
      </w:r>
      <w:proofErr w:type="spellEnd"/>
      <w:r w:rsidR="006F3EFE">
        <w:rPr>
          <w:sz w:val="26"/>
        </w:rPr>
        <w:t xml:space="preserve">, </w:t>
      </w:r>
      <w:proofErr w:type="spellStart"/>
      <w:r w:rsidR="006F3EFE">
        <w:rPr>
          <w:sz w:val="26"/>
        </w:rPr>
        <w:t>phương</w:t>
      </w:r>
      <w:proofErr w:type="spellEnd"/>
      <w:r w:rsidR="006F3EFE">
        <w:rPr>
          <w:sz w:val="26"/>
        </w:rPr>
        <w:t xml:space="preserve"> </w:t>
      </w:r>
      <w:proofErr w:type="spellStart"/>
      <w:r w:rsidR="006F3EFE">
        <w:rPr>
          <w:sz w:val="26"/>
        </w:rPr>
        <w:t>pháp</w:t>
      </w:r>
      <w:proofErr w:type="spellEnd"/>
      <w:r w:rsidR="006F3EFE">
        <w:rPr>
          <w:sz w:val="26"/>
        </w:rPr>
        <w:t xml:space="preserve"> </w:t>
      </w:r>
      <w:proofErr w:type="spellStart"/>
      <w:r w:rsidR="006F3EFE">
        <w:rPr>
          <w:sz w:val="26"/>
        </w:rPr>
        <w:t>sử</w:t>
      </w:r>
      <w:proofErr w:type="spellEnd"/>
      <w:r w:rsidR="006F3EFE">
        <w:rPr>
          <w:sz w:val="26"/>
        </w:rPr>
        <w:t xml:space="preserve"> </w:t>
      </w:r>
      <w:proofErr w:type="spellStart"/>
      <w:r w:rsidR="006F3EFE">
        <w:rPr>
          <w:sz w:val="26"/>
        </w:rPr>
        <w:t>dụng</w:t>
      </w:r>
      <w:proofErr w:type="spellEnd"/>
      <w:r w:rsidR="006F3EFE">
        <w:rPr>
          <w:sz w:val="26"/>
        </w:rPr>
        <w:t>.</w:t>
      </w:r>
    </w:p>
    <w:p w14:paraId="32D3295F" w14:textId="5F5FC142" w:rsidR="006F3EFE" w:rsidRDefault="007D7AC1" w:rsidP="00E66F28">
      <w:pPr>
        <w:spacing w:before="120"/>
        <w:ind w:firstLine="567"/>
        <w:jc w:val="both"/>
        <w:rPr>
          <w:sz w:val="26"/>
        </w:rPr>
      </w:pPr>
      <w:r>
        <w:rPr>
          <w:sz w:val="26"/>
        </w:rPr>
        <w:t xml:space="preserve">4.2. </w:t>
      </w:r>
      <w:proofErr w:type="spellStart"/>
      <w:r w:rsidR="006F3EFE">
        <w:rPr>
          <w:sz w:val="26"/>
        </w:rPr>
        <w:t>Phân</w:t>
      </w:r>
      <w:proofErr w:type="spellEnd"/>
      <w:r w:rsidR="006F3EFE">
        <w:rPr>
          <w:sz w:val="26"/>
        </w:rPr>
        <w:t xml:space="preserve"> </w:t>
      </w:r>
      <w:proofErr w:type="spellStart"/>
      <w:r w:rsidR="006F3EFE">
        <w:rPr>
          <w:sz w:val="26"/>
        </w:rPr>
        <w:t>tích</w:t>
      </w:r>
      <w:proofErr w:type="spellEnd"/>
      <w:r w:rsidR="006F3EFE">
        <w:rPr>
          <w:sz w:val="26"/>
        </w:rPr>
        <w:t xml:space="preserve"> </w:t>
      </w:r>
      <w:proofErr w:type="spellStart"/>
      <w:r w:rsidR="006F3EFE">
        <w:rPr>
          <w:sz w:val="26"/>
        </w:rPr>
        <w:t>tài</w:t>
      </w:r>
      <w:proofErr w:type="spellEnd"/>
      <w:r w:rsidR="006F3EFE">
        <w:rPr>
          <w:sz w:val="26"/>
        </w:rPr>
        <w:t xml:space="preserve"> </w:t>
      </w:r>
      <w:proofErr w:type="spellStart"/>
      <w:r w:rsidR="006F3EFE">
        <w:rPr>
          <w:sz w:val="26"/>
        </w:rPr>
        <w:t>liệu</w:t>
      </w:r>
      <w:proofErr w:type="spellEnd"/>
      <w:r w:rsidR="006F3EFE">
        <w:rPr>
          <w:sz w:val="26"/>
        </w:rPr>
        <w:t xml:space="preserve"> </w:t>
      </w:r>
      <w:proofErr w:type="spellStart"/>
      <w:r w:rsidR="006F3EFE">
        <w:rPr>
          <w:sz w:val="26"/>
        </w:rPr>
        <w:t>và</w:t>
      </w:r>
      <w:proofErr w:type="spellEnd"/>
      <w:r w:rsidR="006F3EFE">
        <w:rPr>
          <w:sz w:val="26"/>
        </w:rPr>
        <w:t xml:space="preserve"> </w:t>
      </w:r>
      <w:proofErr w:type="spellStart"/>
      <w:r w:rsidR="006F3EFE">
        <w:rPr>
          <w:sz w:val="26"/>
        </w:rPr>
        <w:t>dữ</w:t>
      </w:r>
      <w:proofErr w:type="spellEnd"/>
      <w:r w:rsidR="006F3EFE">
        <w:rPr>
          <w:sz w:val="26"/>
        </w:rPr>
        <w:t xml:space="preserve"> </w:t>
      </w:r>
      <w:proofErr w:type="spellStart"/>
      <w:r w:rsidR="006F3EFE">
        <w:rPr>
          <w:sz w:val="26"/>
        </w:rPr>
        <w:t>liệu</w:t>
      </w:r>
      <w:proofErr w:type="spellEnd"/>
      <w:r w:rsidR="006F3EFE">
        <w:rPr>
          <w:sz w:val="26"/>
        </w:rPr>
        <w:t xml:space="preserve"> </w:t>
      </w:r>
      <w:proofErr w:type="spellStart"/>
      <w:r w:rsidR="006F3EFE">
        <w:rPr>
          <w:sz w:val="26"/>
        </w:rPr>
        <w:t>đã</w:t>
      </w:r>
      <w:proofErr w:type="spellEnd"/>
      <w:r w:rsidR="006F3EFE">
        <w:rPr>
          <w:sz w:val="26"/>
        </w:rPr>
        <w:t xml:space="preserve"> </w:t>
      </w:r>
      <w:proofErr w:type="spellStart"/>
      <w:r w:rsidR="006F3EFE">
        <w:rPr>
          <w:sz w:val="26"/>
        </w:rPr>
        <w:t>lựa</w:t>
      </w:r>
      <w:proofErr w:type="spellEnd"/>
      <w:r w:rsidR="006F3EFE">
        <w:rPr>
          <w:sz w:val="26"/>
        </w:rPr>
        <w:t xml:space="preserve"> </w:t>
      </w:r>
      <w:proofErr w:type="spellStart"/>
      <w:r w:rsidR="006F3EFE">
        <w:rPr>
          <w:sz w:val="26"/>
        </w:rPr>
        <w:t>chọn</w:t>
      </w:r>
      <w:proofErr w:type="spellEnd"/>
      <w:r w:rsidR="006F3EFE">
        <w:rPr>
          <w:sz w:val="26"/>
        </w:rPr>
        <w:t xml:space="preserve">, </w:t>
      </w:r>
      <w:proofErr w:type="spellStart"/>
      <w:r w:rsidR="006F3EFE">
        <w:rPr>
          <w:sz w:val="26"/>
        </w:rPr>
        <w:t>thuận</w:t>
      </w:r>
      <w:proofErr w:type="spellEnd"/>
      <w:r w:rsidR="006F3EFE">
        <w:rPr>
          <w:sz w:val="26"/>
        </w:rPr>
        <w:t xml:space="preserve"> </w:t>
      </w:r>
      <w:proofErr w:type="spellStart"/>
      <w:r w:rsidR="006F3EFE">
        <w:rPr>
          <w:sz w:val="26"/>
        </w:rPr>
        <w:t>lợi</w:t>
      </w:r>
      <w:proofErr w:type="spellEnd"/>
      <w:r w:rsidR="006F3EFE">
        <w:rPr>
          <w:sz w:val="26"/>
        </w:rPr>
        <w:t xml:space="preserve"> </w:t>
      </w:r>
      <w:proofErr w:type="spellStart"/>
      <w:r w:rsidR="006F3EFE">
        <w:rPr>
          <w:sz w:val="26"/>
        </w:rPr>
        <w:t>và</w:t>
      </w:r>
      <w:proofErr w:type="spellEnd"/>
      <w:r w:rsidR="006F3EFE">
        <w:rPr>
          <w:sz w:val="26"/>
        </w:rPr>
        <w:t xml:space="preserve"> </w:t>
      </w:r>
      <w:proofErr w:type="spellStart"/>
      <w:r w:rsidR="006F3EFE">
        <w:rPr>
          <w:sz w:val="26"/>
        </w:rPr>
        <w:t>không</w:t>
      </w:r>
      <w:proofErr w:type="spellEnd"/>
      <w:r w:rsidR="006F3EFE">
        <w:rPr>
          <w:sz w:val="26"/>
        </w:rPr>
        <w:t xml:space="preserve"> </w:t>
      </w:r>
      <w:proofErr w:type="spellStart"/>
      <w:r w:rsidR="006F3EFE">
        <w:rPr>
          <w:sz w:val="26"/>
        </w:rPr>
        <w:t>thuận</w:t>
      </w:r>
      <w:proofErr w:type="spellEnd"/>
      <w:r w:rsidR="006F3EFE">
        <w:rPr>
          <w:sz w:val="26"/>
        </w:rPr>
        <w:t xml:space="preserve"> </w:t>
      </w:r>
      <w:proofErr w:type="spellStart"/>
      <w:r w:rsidR="006F3EFE">
        <w:rPr>
          <w:sz w:val="26"/>
        </w:rPr>
        <w:t>lợi</w:t>
      </w:r>
      <w:proofErr w:type="spellEnd"/>
      <w:r w:rsidR="006F3EFE">
        <w:rPr>
          <w:sz w:val="26"/>
        </w:rPr>
        <w:t>.</w:t>
      </w:r>
    </w:p>
    <w:p w14:paraId="69E7005E" w14:textId="483ED638" w:rsidR="006F3EFE" w:rsidRDefault="007D7AC1" w:rsidP="00E66F28">
      <w:pPr>
        <w:spacing w:before="120"/>
        <w:ind w:firstLine="567"/>
        <w:jc w:val="both"/>
        <w:rPr>
          <w:sz w:val="26"/>
        </w:rPr>
      </w:pPr>
      <w:r>
        <w:rPr>
          <w:sz w:val="26"/>
        </w:rPr>
        <w:t xml:space="preserve">4.3. </w:t>
      </w:r>
      <w:proofErr w:type="spellStart"/>
      <w:r w:rsidR="006F3EFE">
        <w:rPr>
          <w:sz w:val="26"/>
        </w:rPr>
        <w:t>Đánh</w:t>
      </w:r>
      <w:proofErr w:type="spellEnd"/>
      <w:r w:rsidR="006F3EFE">
        <w:rPr>
          <w:sz w:val="26"/>
        </w:rPr>
        <w:t xml:space="preserve"> </w:t>
      </w:r>
      <w:proofErr w:type="spellStart"/>
      <w:r w:rsidR="006F3EFE">
        <w:rPr>
          <w:sz w:val="26"/>
        </w:rPr>
        <w:t>giá</w:t>
      </w:r>
      <w:proofErr w:type="spellEnd"/>
      <w:r w:rsidR="006F3EFE">
        <w:rPr>
          <w:sz w:val="26"/>
        </w:rPr>
        <w:t xml:space="preserve"> </w:t>
      </w:r>
      <w:proofErr w:type="spellStart"/>
      <w:r w:rsidR="006F3EFE">
        <w:rPr>
          <w:sz w:val="26"/>
        </w:rPr>
        <w:t>về</w:t>
      </w:r>
      <w:proofErr w:type="spellEnd"/>
      <w:r w:rsidR="006F3EFE">
        <w:rPr>
          <w:sz w:val="26"/>
        </w:rPr>
        <w:t xml:space="preserve"> </w:t>
      </w:r>
      <w:proofErr w:type="spellStart"/>
      <w:r w:rsidR="006F3EFE">
        <w:rPr>
          <w:sz w:val="26"/>
        </w:rPr>
        <w:t>các</w:t>
      </w:r>
      <w:proofErr w:type="spellEnd"/>
      <w:r w:rsidR="006F3EFE">
        <w:rPr>
          <w:sz w:val="26"/>
        </w:rPr>
        <w:t xml:space="preserve"> </w:t>
      </w:r>
      <w:proofErr w:type="spellStart"/>
      <w:r w:rsidR="006F3EFE">
        <w:rPr>
          <w:sz w:val="26"/>
        </w:rPr>
        <w:t>rủi</w:t>
      </w:r>
      <w:proofErr w:type="spellEnd"/>
      <w:r w:rsidR="006F3EFE">
        <w:rPr>
          <w:sz w:val="26"/>
        </w:rPr>
        <w:t xml:space="preserve"> </w:t>
      </w:r>
      <w:proofErr w:type="spellStart"/>
      <w:r w:rsidR="006F3EFE">
        <w:rPr>
          <w:sz w:val="26"/>
        </w:rPr>
        <w:t>ro</w:t>
      </w:r>
      <w:proofErr w:type="spellEnd"/>
      <w:r w:rsidR="006F3EFE">
        <w:rPr>
          <w:sz w:val="26"/>
        </w:rPr>
        <w:t xml:space="preserve">, </w:t>
      </w:r>
      <w:proofErr w:type="spellStart"/>
      <w:r w:rsidR="006F3EFE">
        <w:rPr>
          <w:sz w:val="26"/>
        </w:rPr>
        <w:t>nguy</w:t>
      </w:r>
      <w:proofErr w:type="spellEnd"/>
      <w:r w:rsidR="006F3EFE">
        <w:rPr>
          <w:sz w:val="26"/>
        </w:rPr>
        <w:t xml:space="preserve"> </w:t>
      </w:r>
      <w:proofErr w:type="spellStart"/>
      <w:r w:rsidR="006F3EFE">
        <w:rPr>
          <w:sz w:val="26"/>
        </w:rPr>
        <w:t>hiểm</w:t>
      </w:r>
      <w:proofErr w:type="spellEnd"/>
      <w:r w:rsidR="006F3EFE">
        <w:rPr>
          <w:sz w:val="26"/>
        </w:rPr>
        <w:t xml:space="preserve"> </w:t>
      </w:r>
      <w:proofErr w:type="spellStart"/>
      <w:r w:rsidR="006F3EFE">
        <w:rPr>
          <w:sz w:val="26"/>
        </w:rPr>
        <w:t>liên</w:t>
      </w:r>
      <w:proofErr w:type="spellEnd"/>
      <w:r w:rsidR="006F3EFE">
        <w:rPr>
          <w:sz w:val="26"/>
        </w:rPr>
        <w:t xml:space="preserve"> </w:t>
      </w:r>
      <w:proofErr w:type="spellStart"/>
      <w:r w:rsidR="006F3EFE">
        <w:rPr>
          <w:sz w:val="26"/>
        </w:rPr>
        <w:t>đới</w:t>
      </w:r>
      <w:proofErr w:type="spellEnd"/>
      <w:r w:rsidR="006F3EFE">
        <w:rPr>
          <w:sz w:val="26"/>
        </w:rPr>
        <w:t xml:space="preserve"> </w:t>
      </w:r>
      <w:proofErr w:type="spellStart"/>
      <w:r w:rsidR="006F3EFE">
        <w:rPr>
          <w:sz w:val="26"/>
        </w:rPr>
        <w:t>và</w:t>
      </w:r>
      <w:proofErr w:type="spellEnd"/>
      <w:r w:rsidR="006F3EFE">
        <w:rPr>
          <w:sz w:val="26"/>
        </w:rPr>
        <w:t xml:space="preserve"> </w:t>
      </w:r>
      <w:proofErr w:type="spellStart"/>
      <w:r w:rsidR="006F3EFE">
        <w:rPr>
          <w:sz w:val="26"/>
        </w:rPr>
        <w:t>các</w:t>
      </w:r>
      <w:proofErr w:type="spellEnd"/>
      <w:r w:rsidR="006F3EFE">
        <w:rPr>
          <w:sz w:val="26"/>
        </w:rPr>
        <w:t xml:space="preserve"> </w:t>
      </w:r>
      <w:proofErr w:type="spellStart"/>
      <w:r w:rsidR="006F3EFE">
        <w:rPr>
          <w:sz w:val="26"/>
        </w:rPr>
        <w:t>biện</w:t>
      </w:r>
      <w:proofErr w:type="spellEnd"/>
      <w:r w:rsidR="006F3EFE">
        <w:rPr>
          <w:sz w:val="26"/>
        </w:rPr>
        <w:t xml:space="preserve"> </w:t>
      </w:r>
      <w:proofErr w:type="spellStart"/>
      <w:r w:rsidR="006F3EFE">
        <w:rPr>
          <w:sz w:val="26"/>
        </w:rPr>
        <w:t>pháp</w:t>
      </w:r>
      <w:proofErr w:type="spellEnd"/>
      <w:r w:rsidR="006F3EFE">
        <w:rPr>
          <w:sz w:val="26"/>
        </w:rPr>
        <w:t xml:space="preserve"> an </w:t>
      </w:r>
      <w:proofErr w:type="spellStart"/>
      <w:r w:rsidR="006F3EFE">
        <w:rPr>
          <w:sz w:val="26"/>
        </w:rPr>
        <w:t>toàn</w:t>
      </w:r>
      <w:proofErr w:type="spellEnd"/>
      <w:r w:rsidR="006F3EFE">
        <w:rPr>
          <w:sz w:val="26"/>
        </w:rPr>
        <w:t xml:space="preserve"> </w:t>
      </w:r>
      <w:proofErr w:type="spellStart"/>
      <w:r w:rsidR="006F3EFE">
        <w:rPr>
          <w:sz w:val="26"/>
        </w:rPr>
        <w:t>thích</w:t>
      </w:r>
      <w:proofErr w:type="spellEnd"/>
      <w:r w:rsidR="006F3EFE">
        <w:rPr>
          <w:sz w:val="26"/>
        </w:rPr>
        <w:t xml:space="preserve"> </w:t>
      </w:r>
      <w:proofErr w:type="spellStart"/>
      <w:r w:rsidR="006F3EFE">
        <w:rPr>
          <w:sz w:val="26"/>
        </w:rPr>
        <w:t>hợp</w:t>
      </w:r>
      <w:proofErr w:type="spellEnd"/>
      <w:r w:rsidR="006F3EFE">
        <w:rPr>
          <w:sz w:val="26"/>
        </w:rPr>
        <w:t xml:space="preserve"> </w:t>
      </w:r>
      <w:proofErr w:type="spellStart"/>
      <w:r w:rsidR="006F3EFE">
        <w:rPr>
          <w:sz w:val="26"/>
        </w:rPr>
        <w:t>cho</w:t>
      </w:r>
      <w:proofErr w:type="spellEnd"/>
      <w:r w:rsidR="006F3EFE">
        <w:rPr>
          <w:sz w:val="26"/>
        </w:rPr>
        <w:t xml:space="preserve"> </w:t>
      </w:r>
      <w:proofErr w:type="spellStart"/>
      <w:r w:rsidR="00EB394A">
        <w:rPr>
          <w:sz w:val="26"/>
        </w:rPr>
        <w:t>người</w:t>
      </w:r>
      <w:proofErr w:type="spellEnd"/>
      <w:r w:rsidR="00EB394A">
        <w:rPr>
          <w:sz w:val="26"/>
        </w:rPr>
        <w:t xml:space="preserve"> </w:t>
      </w:r>
      <w:proofErr w:type="spellStart"/>
      <w:r w:rsidR="00EB394A">
        <w:rPr>
          <w:sz w:val="26"/>
        </w:rPr>
        <w:t>bệnh</w:t>
      </w:r>
      <w:proofErr w:type="spellEnd"/>
      <w:r w:rsidR="006F3EFE">
        <w:rPr>
          <w:sz w:val="26"/>
        </w:rPr>
        <w:t xml:space="preserve">, </w:t>
      </w:r>
      <w:proofErr w:type="spellStart"/>
      <w:r w:rsidR="006F3EFE">
        <w:rPr>
          <w:sz w:val="26"/>
        </w:rPr>
        <w:t>nhân</w:t>
      </w:r>
      <w:proofErr w:type="spellEnd"/>
      <w:r w:rsidR="006F3EFE">
        <w:rPr>
          <w:sz w:val="26"/>
        </w:rPr>
        <w:t xml:space="preserve"> </w:t>
      </w:r>
      <w:proofErr w:type="spellStart"/>
      <w:r w:rsidR="006F3EFE">
        <w:rPr>
          <w:sz w:val="26"/>
        </w:rPr>
        <w:t>viên</w:t>
      </w:r>
      <w:proofErr w:type="spellEnd"/>
      <w:r w:rsidR="006F3EFE">
        <w:rPr>
          <w:sz w:val="26"/>
        </w:rPr>
        <w:t xml:space="preserve"> y </w:t>
      </w:r>
      <w:proofErr w:type="spellStart"/>
      <w:r w:rsidR="006F3EFE">
        <w:rPr>
          <w:sz w:val="26"/>
        </w:rPr>
        <w:t>tế</w:t>
      </w:r>
      <w:proofErr w:type="spellEnd"/>
      <w:r w:rsidR="006F3EFE">
        <w:rPr>
          <w:sz w:val="26"/>
        </w:rPr>
        <w:t>.</w:t>
      </w:r>
    </w:p>
    <w:p w14:paraId="5E0614B3" w14:textId="1F539451" w:rsidR="006F3EFE" w:rsidRDefault="007D7AC1" w:rsidP="00E66F28">
      <w:pPr>
        <w:spacing w:before="120"/>
        <w:ind w:firstLine="567"/>
        <w:jc w:val="both"/>
        <w:rPr>
          <w:sz w:val="26"/>
        </w:rPr>
      </w:pPr>
      <w:r>
        <w:rPr>
          <w:sz w:val="26"/>
        </w:rPr>
        <w:t xml:space="preserve">4.4. </w:t>
      </w:r>
      <w:r w:rsidR="006F3EFE">
        <w:rPr>
          <w:sz w:val="26"/>
        </w:rPr>
        <w:t xml:space="preserve">Các </w:t>
      </w:r>
      <w:proofErr w:type="spellStart"/>
      <w:r w:rsidR="006F3EFE">
        <w:rPr>
          <w:sz w:val="26"/>
        </w:rPr>
        <w:t>đánh</w:t>
      </w:r>
      <w:proofErr w:type="spellEnd"/>
      <w:r w:rsidR="006F3EFE">
        <w:rPr>
          <w:sz w:val="26"/>
        </w:rPr>
        <w:t xml:space="preserve"> </w:t>
      </w:r>
      <w:proofErr w:type="spellStart"/>
      <w:r w:rsidR="006F3EFE">
        <w:rPr>
          <w:sz w:val="26"/>
        </w:rPr>
        <w:t>giá</w:t>
      </w:r>
      <w:proofErr w:type="spellEnd"/>
      <w:r w:rsidR="006F3EFE">
        <w:rPr>
          <w:sz w:val="26"/>
        </w:rPr>
        <w:t xml:space="preserve"> </w:t>
      </w:r>
      <w:proofErr w:type="spellStart"/>
      <w:r w:rsidR="006F3EFE">
        <w:rPr>
          <w:sz w:val="26"/>
        </w:rPr>
        <w:t>về</w:t>
      </w:r>
      <w:proofErr w:type="spellEnd"/>
      <w:r w:rsidR="006F3EFE">
        <w:rPr>
          <w:sz w:val="26"/>
        </w:rPr>
        <w:t xml:space="preserve"> </w:t>
      </w:r>
      <w:proofErr w:type="spellStart"/>
      <w:r w:rsidR="006F3EFE">
        <w:rPr>
          <w:sz w:val="26"/>
        </w:rPr>
        <w:t>yếu</w:t>
      </w:r>
      <w:proofErr w:type="spellEnd"/>
      <w:r w:rsidR="006F3EFE">
        <w:rPr>
          <w:sz w:val="26"/>
        </w:rPr>
        <w:t xml:space="preserve"> </w:t>
      </w:r>
      <w:proofErr w:type="spellStart"/>
      <w:r w:rsidR="006F3EFE">
        <w:rPr>
          <w:sz w:val="26"/>
        </w:rPr>
        <w:t>tố</w:t>
      </w:r>
      <w:proofErr w:type="spellEnd"/>
      <w:r w:rsidR="006F3EFE">
        <w:rPr>
          <w:sz w:val="26"/>
        </w:rPr>
        <w:t xml:space="preserve"> </w:t>
      </w:r>
      <w:proofErr w:type="spellStart"/>
      <w:r w:rsidR="006F3EFE">
        <w:rPr>
          <w:sz w:val="26"/>
        </w:rPr>
        <w:t>văn</w:t>
      </w:r>
      <w:proofErr w:type="spellEnd"/>
      <w:r w:rsidR="006F3EFE">
        <w:rPr>
          <w:sz w:val="26"/>
        </w:rPr>
        <w:t xml:space="preserve"> </w:t>
      </w:r>
      <w:proofErr w:type="spellStart"/>
      <w:r w:rsidR="006F3EFE">
        <w:rPr>
          <w:sz w:val="26"/>
        </w:rPr>
        <w:t>hóa</w:t>
      </w:r>
      <w:proofErr w:type="spellEnd"/>
      <w:r w:rsidR="006F3EFE">
        <w:rPr>
          <w:sz w:val="26"/>
        </w:rPr>
        <w:t xml:space="preserve">, </w:t>
      </w:r>
      <w:proofErr w:type="spellStart"/>
      <w:r w:rsidR="006F3EFE">
        <w:rPr>
          <w:sz w:val="26"/>
        </w:rPr>
        <w:t>địa</w:t>
      </w:r>
      <w:proofErr w:type="spellEnd"/>
      <w:r w:rsidR="006F3EFE">
        <w:rPr>
          <w:sz w:val="26"/>
        </w:rPr>
        <w:t xml:space="preserve"> </w:t>
      </w:r>
      <w:proofErr w:type="spellStart"/>
      <w:r w:rsidR="006F3EFE">
        <w:rPr>
          <w:sz w:val="26"/>
        </w:rPr>
        <w:t>lý</w:t>
      </w:r>
      <w:proofErr w:type="spellEnd"/>
      <w:r w:rsidR="006F3EFE">
        <w:rPr>
          <w:sz w:val="26"/>
        </w:rPr>
        <w:t xml:space="preserve">, </w:t>
      </w:r>
      <w:proofErr w:type="spellStart"/>
      <w:r w:rsidR="006F3EFE">
        <w:rPr>
          <w:sz w:val="26"/>
        </w:rPr>
        <w:t>nhân</w:t>
      </w:r>
      <w:proofErr w:type="spellEnd"/>
      <w:r w:rsidR="006F3EFE">
        <w:rPr>
          <w:sz w:val="26"/>
        </w:rPr>
        <w:t xml:space="preserve"> </w:t>
      </w:r>
      <w:proofErr w:type="spellStart"/>
      <w:r w:rsidR="006F3EFE">
        <w:rPr>
          <w:sz w:val="26"/>
        </w:rPr>
        <w:t>khẩu</w:t>
      </w:r>
      <w:proofErr w:type="spellEnd"/>
      <w:r w:rsidR="006F3EFE">
        <w:rPr>
          <w:sz w:val="26"/>
        </w:rPr>
        <w:t xml:space="preserve"> </w:t>
      </w:r>
      <w:proofErr w:type="spellStart"/>
      <w:r w:rsidR="006F3EFE">
        <w:rPr>
          <w:sz w:val="26"/>
        </w:rPr>
        <w:t>học</w:t>
      </w:r>
      <w:proofErr w:type="spellEnd"/>
      <w:r w:rsidR="006F3EFE">
        <w:rPr>
          <w:sz w:val="26"/>
        </w:rPr>
        <w:t xml:space="preserve"> (</w:t>
      </w:r>
      <w:proofErr w:type="spellStart"/>
      <w:r w:rsidR="006F3EFE">
        <w:rPr>
          <w:sz w:val="26"/>
        </w:rPr>
        <w:t>ví</w:t>
      </w:r>
      <w:proofErr w:type="spellEnd"/>
      <w:r w:rsidR="006F3EFE">
        <w:rPr>
          <w:sz w:val="26"/>
        </w:rPr>
        <w:t xml:space="preserve"> </w:t>
      </w:r>
      <w:proofErr w:type="spellStart"/>
      <w:r w:rsidR="006F3EFE">
        <w:rPr>
          <w:sz w:val="26"/>
        </w:rPr>
        <w:t>dụ</w:t>
      </w:r>
      <w:proofErr w:type="spellEnd"/>
      <w:r w:rsidR="006F3EFE">
        <w:rPr>
          <w:sz w:val="26"/>
        </w:rPr>
        <w:t xml:space="preserve">: </w:t>
      </w:r>
      <w:proofErr w:type="spellStart"/>
      <w:r w:rsidR="006F3EFE">
        <w:rPr>
          <w:sz w:val="26"/>
        </w:rPr>
        <w:t>độ</w:t>
      </w:r>
      <w:proofErr w:type="spellEnd"/>
      <w:r w:rsidR="006F3EFE">
        <w:rPr>
          <w:sz w:val="26"/>
        </w:rPr>
        <w:t xml:space="preserve"> </w:t>
      </w:r>
      <w:proofErr w:type="spellStart"/>
      <w:r w:rsidR="006F3EFE">
        <w:rPr>
          <w:sz w:val="26"/>
        </w:rPr>
        <w:t>tuổi</w:t>
      </w:r>
      <w:proofErr w:type="spellEnd"/>
      <w:r w:rsidR="006F3EFE">
        <w:rPr>
          <w:sz w:val="26"/>
        </w:rPr>
        <w:t xml:space="preserve">, </w:t>
      </w:r>
      <w:proofErr w:type="spellStart"/>
      <w:r w:rsidR="006F3EFE">
        <w:rPr>
          <w:sz w:val="26"/>
        </w:rPr>
        <w:t>dân</w:t>
      </w:r>
      <w:proofErr w:type="spellEnd"/>
      <w:r w:rsidR="006F3EFE">
        <w:rPr>
          <w:sz w:val="26"/>
        </w:rPr>
        <w:t xml:space="preserve"> </w:t>
      </w:r>
      <w:proofErr w:type="spellStart"/>
      <w:r w:rsidR="006F3EFE">
        <w:rPr>
          <w:sz w:val="26"/>
        </w:rPr>
        <w:t>tộc</w:t>
      </w:r>
      <w:proofErr w:type="spellEnd"/>
      <w:r w:rsidR="006F3EFE">
        <w:rPr>
          <w:sz w:val="26"/>
        </w:rPr>
        <w:t xml:space="preserve">, </w:t>
      </w:r>
      <w:proofErr w:type="spellStart"/>
      <w:r w:rsidR="006F3EFE">
        <w:rPr>
          <w:sz w:val="26"/>
        </w:rPr>
        <w:t>giới</w:t>
      </w:r>
      <w:proofErr w:type="spellEnd"/>
      <w:r w:rsidR="006F3EFE">
        <w:rPr>
          <w:sz w:val="26"/>
        </w:rPr>
        <w:t xml:space="preserve"> </w:t>
      </w:r>
      <w:proofErr w:type="spellStart"/>
      <w:r w:rsidR="006F3EFE">
        <w:rPr>
          <w:sz w:val="26"/>
        </w:rPr>
        <w:t>tính</w:t>
      </w:r>
      <w:proofErr w:type="spellEnd"/>
      <w:r w:rsidR="006F3EFE">
        <w:rPr>
          <w:sz w:val="26"/>
        </w:rPr>
        <w:t>...).</w:t>
      </w:r>
    </w:p>
    <w:p w14:paraId="2A550F37" w14:textId="3A46E38C" w:rsidR="006F3EFE" w:rsidRDefault="007D7AC1" w:rsidP="00E66F28">
      <w:pPr>
        <w:spacing w:before="120"/>
        <w:ind w:firstLine="567"/>
        <w:jc w:val="both"/>
        <w:rPr>
          <w:sz w:val="26"/>
        </w:rPr>
      </w:pPr>
      <w:r>
        <w:rPr>
          <w:sz w:val="26"/>
        </w:rPr>
        <w:t xml:space="preserve">4.5. </w:t>
      </w:r>
      <w:r w:rsidR="006F3EFE">
        <w:rPr>
          <w:sz w:val="26"/>
        </w:rPr>
        <w:t xml:space="preserve">Các </w:t>
      </w:r>
      <w:proofErr w:type="spellStart"/>
      <w:r w:rsidR="006F3EFE">
        <w:rPr>
          <w:sz w:val="26"/>
        </w:rPr>
        <w:t>phương</w:t>
      </w:r>
      <w:proofErr w:type="spellEnd"/>
      <w:r w:rsidR="006F3EFE">
        <w:rPr>
          <w:sz w:val="26"/>
        </w:rPr>
        <w:t xml:space="preserve"> </w:t>
      </w:r>
      <w:proofErr w:type="spellStart"/>
      <w:r w:rsidR="006F3EFE">
        <w:rPr>
          <w:sz w:val="26"/>
        </w:rPr>
        <w:t>thức</w:t>
      </w:r>
      <w:proofErr w:type="spellEnd"/>
      <w:r w:rsidR="006F3EFE">
        <w:rPr>
          <w:sz w:val="26"/>
        </w:rPr>
        <w:t xml:space="preserve"> </w:t>
      </w:r>
      <w:proofErr w:type="spellStart"/>
      <w:r w:rsidR="006F3EFE">
        <w:rPr>
          <w:sz w:val="26"/>
        </w:rPr>
        <w:t>sử</w:t>
      </w:r>
      <w:proofErr w:type="spellEnd"/>
      <w:r w:rsidR="006F3EFE">
        <w:rPr>
          <w:sz w:val="26"/>
        </w:rPr>
        <w:t xml:space="preserve"> </w:t>
      </w:r>
      <w:proofErr w:type="spellStart"/>
      <w:r w:rsidR="006F3EFE">
        <w:rPr>
          <w:sz w:val="26"/>
        </w:rPr>
        <w:t>dụng</w:t>
      </w:r>
      <w:proofErr w:type="spellEnd"/>
      <w:r w:rsidR="006F3EFE">
        <w:rPr>
          <w:sz w:val="26"/>
        </w:rPr>
        <w:t xml:space="preserve"> </w:t>
      </w:r>
      <w:proofErr w:type="spellStart"/>
      <w:r w:rsidR="006F3EFE">
        <w:rPr>
          <w:sz w:val="26"/>
        </w:rPr>
        <w:t>tương</w:t>
      </w:r>
      <w:proofErr w:type="spellEnd"/>
      <w:r w:rsidR="006F3EFE">
        <w:rPr>
          <w:sz w:val="26"/>
        </w:rPr>
        <w:t xml:space="preserve"> </w:t>
      </w:r>
      <w:proofErr w:type="spellStart"/>
      <w:r w:rsidR="006F3EFE">
        <w:rPr>
          <w:sz w:val="26"/>
        </w:rPr>
        <w:t>đương</w:t>
      </w:r>
      <w:proofErr w:type="spellEnd"/>
      <w:r w:rsidR="006F3EFE">
        <w:rPr>
          <w:sz w:val="26"/>
        </w:rPr>
        <w:t xml:space="preserve"> </w:t>
      </w:r>
      <w:proofErr w:type="spellStart"/>
      <w:r w:rsidR="006F3EFE">
        <w:rPr>
          <w:sz w:val="26"/>
        </w:rPr>
        <w:t>của</w:t>
      </w:r>
      <w:proofErr w:type="spellEnd"/>
      <w:r w:rsidR="006F3EFE">
        <w:rPr>
          <w:sz w:val="26"/>
        </w:rPr>
        <w:t xml:space="preserve"> </w:t>
      </w:r>
      <w:proofErr w:type="spellStart"/>
      <w:r w:rsidR="006F3EFE">
        <w:rPr>
          <w:sz w:val="26"/>
        </w:rPr>
        <w:t>thiết</w:t>
      </w:r>
      <w:proofErr w:type="spellEnd"/>
      <w:r w:rsidR="006F3EFE">
        <w:rPr>
          <w:sz w:val="26"/>
        </w:rPr>
        <w:t xml:space="preserve"> </w:t>
      </w:r>
      <w:proofErr w:type="spellStart"/>
      <w:r w:rsidR="006F3EFE">
        <w:rPr>
          <w:sz w:val="26"/>
        </w:rPr>
        <w:t>bị</w:t>
      </w:r>
      <w:proofErr w:type="spellEnd"/>
      <w:r w:rsidR="006F3EFE">
        <w:rPr>
          <w:sz w:val="26"/>
        </w:rPr>
        <w:t xml:space="preserve"> </w:t>
      </w:r>
      <w:proofErr w:type="spellStart"/>
      <w:r w:rsidR="006F3EFE">
        <w:rPr>
          <w:sz w:val="26"/>
        </w:rPr>
        <w:t>trên</w:t>
      </w:r>
      <w:proofErr w:type="spellEnd"/>
      <w:r w:rsidR="006F3EFE">
        <w:rPr>
          <w:sz w:val="26"/>
        </w:rPr>
        <w:t xml:space="preserve"> </w:t>
      </w:r>
      <w:proofErr w:type="spellStart"/>
      <w:r w:rsidR="006F3EFE">
        <w:rPr>
          <w:sz w:val="26"/>
        </w:rPr>
        <w:t>cùng</w:t>
      </w:r>
      <w:proofErr w:type="spellEnd"/>
      <w:r w:rsidR="006F3EFE">
        <w:rPr>
          <w:sz w:val="26"/>
        </w:rPr>
        <w:t xml:space="preserve"> </w:t>
      </w:r>
      <w:proofErr w:type="spellStart"/>
      <w:r w:rsidR="006F3EFE">
        <w:rPr>
          <w:sz w:val="26"/>
        </w:rPr>
        <w:t>tiêu</w:t>
      </w:r>
      <w:proofErr w:type="spellEnd"/>
      <w:r w:rsidR="006F3EFE">
        <w:rPr>
          <w:sz w:val="26"/>
        </w:rPr>
        <w:t xml:space="preserve"> </w:t>
      </w:r>
      <w:proofErr w:type="spellStart"/>
      <w:r w:rsidR="006F3EFE">
        <w:rPr>
          <w:sz w:val="26"/>
        </w:rPr>
        <w:t>chuẩn</w:t>
      </w:r>
      <w:proofErr w:type="spellEnd"/>
      <w:r w:rsidR="006F3EFE">
        <w:rPr>
          <w:sz w:val="26"/>
        </w:rPr>
        <w:t xml:space="preserve"> an </w:t>
      </w:r>
      <w:proofErr w:type="spellStart"/>
      <w:r w:rsidR="006F3EFE">
        <w:rPr>
          <w:sz w:val="26"/>
        </w:rPr>
        <w:t>toàn</w:t>
      </w:r>
      <w:proofErr w:type="spellEnd"/>
      <w:r w:rsidR="006F3EFE">
        <w:rPr>
          <w:sz w:val="26"/>
        </w:rPr>
        <w:t xml:space="preserve"> </w:t>
      </w:r>
      <w:proofErr w:type="spellStart"/>
      <w:r w:rsidR="006F3EFE">
        <w:rPr>
          <w:sz w:val="26"/>
        </w:rPr>
        <w:t>và</w:t>
      </w:r>
      <w:proofErr w:type="spellEnd"/>
      <w:r w:rsidR="006F3EFE">
        <w:rPr>
          <w:sz w:val="26"/>
        </w:rPr>
        <w:t xml:space="preserve"> </w:t>
      </w:r>
      <w:proofErr w:type="spellStart"/>
      <w:r w:rsidR="006F3EFE">
        <w:rPr>
          <w:sz w:val="26"/>
        </w:rPr>
        <w:t>các</w:t>
      </w:r>
      <w:proofErr w:type="spellEnd"/>
      <w:r w:rsidR="006F3EFE">
        <w:rPr>
          <w:sz w:val="26"/>
        </w:rPr>
        <w:t xml:space="preserve"> </w:t>
      </w:r>
      <w:proofErr w:type="spellStart"/>
      <w:r w:rsidR="006F3EFE">
        <w:rPr>
          <w:sz w:val="26"/>
        </w:rPr>
        <w:t>cân</w:t>
      </w:r>
      <w:proofErr w:type="spellEnd"/>
      <w:r w:rsidR="006F3EFE">
        <w:rPr>
          <w:sz w:val="26"/>
        </w:rPr>
        <w:t xml:space="preserve"> </w:t>
      </w:r>
      <w:proofErr w:type="spellStart"/>
      <w:r w:rsidR="006F3EFE">
        <w:rPr>
          <w:sz w:val="26"/>
        </w:rPr>
        <w:t>nhắc</w:t>
      </w:r>
      <w:proofErr w:type="spellEnd"/>
      <w:r w:rsidR="006F3EFE">
        <w:rPr>
          <w:sz w:val="26"/>
        </w:rPr>
        <w:t xml:space="preserve"> </w:t>
      </w:r>
      <w:proofErr w:type="spellStart"/>
      <w:r w:rsidR="006F3EFE">
        <w:rPr>
          <w:sz w:val="26"/>
        </w:rPr>
        <w:t>về</w:t>
      </w:r>
      <w:proofErr w:type="spellEnd"/>
      <w:r w:rsidR="006F3EFE">
        <w:rPr>
          <w:sz w:val="26"/>
        </w:rPr>
        <w:t xml:space="preserve"> </w:t>
      </w:r>
      <w:proofErr w:type="spellStart"/>
      <w:r w:rsidR="006F3EFE">
        <w:rPr>
          <w:sz w:val="26"/>
        </w:rPr>
        <w:t>yếu</w:t>
      </w:r>
      <w:proofErr w:type="spellEnd"/>
      <w:r w:rsidR="006F3EFE">
        <w:rPr>
          <w:sz w:val="26"/>
        </w:rPr>
        <w:t xml:space="preserve"> </w:t>
      </w:r>
      <w:proofErr w:type="spellStart"/>
      <w:r w:rsidR="006F3EFE">
        <w:rPr>
          <w:sz w:val="26"/>
        </w:rPr>
        <w:t>tố</w:t>
      </w:r>
      <w:proofErr w:type="spellEnd"/>
      <w:r w:rsidR="006F3EFE">
        <w:rPr>
          <w:sz w:val="26"/>
        </w:rPr>
        <w:t xml:space="preserve"> </w:t>
      </w:r>
      <w:proofErr w:type="spellStart"/>
      <w:r w:rsidR="006F3EFE">
        <w:rPr>
          <w:sz w:val="26"/>
        </w:rPr>
        <w:t>đạo</w:t>
      </w:r>
      <w:proofErr w:type="spellEnd"/>
      <w:r w:rsidR="006F3EFE">
        <w:rPr>
          <w:sz w:val="26"/>
        </w:rPr>
        <w:t xml:space="preserve"> </w:t>
      </w:r>
      <w:proofErr w:type="spellStart"/>
      <w:r w:rsidR="006F3EFE">
        <w:rPr>
          <w:sz w:val="26"/>
        </w:rPr>
        <w:t>đức</w:t>
      </w:r>
      <w:proofErr w:type="spellEnd"/>
      <w:r w:rsidR="006905B9">
        <w:rPr>
          <w:sz w:val="26"/>
        </w:rPr>
        <w:t>.</w:t>
      </w:r>
    </w:p>
    <w:p w14:paraId="1C3571F2" w14:textId="1E7013FB" w:rsidR="006F3EFE" w:rsidRDefault="007D7AC1" w:rsidP="00E66F28">
      <w:pPr>
        <w:spacing w:before="120"/>
        <w:ind w:firstLine="567"/>
        <w:jc w:val="both"/>
        <w:rPr>
          <w:sz w:val="26"/>
        </w:rPr>
      </w:pPr>
      <w:r>
        <w:rPr>
          <w:sz w:val="26"/>
        </w:rPr>
        <w:t xml:space="preserve">4.6. </w:t>
      </w:r>
      <w:proofErr w:type="spellStart"/>
      <w:r w:rsidR="006F3EFE">
        <w:rPr>
          <w:sz w:val="26"/>
        </w:rPr>
        <w:t>Tóm</w:t>
      </w:r>
      <w:proofErr w:type="spellEnd"/>
      <w:r w:rsidR="006F3EFE">
        <w:rPr>
          <w:sz w:val="26"/>
        </w:rPr>
        <w:t xml:space="preserve"> </w:t>
      </w:r>
      <w:proofErr w:type="spellStart"/>
      <w:r w:rsidR="006F3EFE">
        <w:rPr>
          <w:sz w:val="26"/>
        </w:rPr>
        <w:t>lược</w:t>
      </w:r>
      <w:proofErr w:type="spellEnd"/>
      <w:r w:rsidR="006F3EFE">
        <w:rPr>
          <w:sz w:val="26"/>
        </w:rPr>
        <w:t xml:space="preserve"> </w:t>
      </w:r>
      <w:proofErr w:type="spellStart"/>
      <w:r w:rsidR="006F3EFE">
        <w:rPr>
          <w:sz w:val="26"/>
        </w:rPr>
        <w:t>về</w:t>
      </w:r>
      <w:proofErr w:type="spellEnd"/>
      <w:r w:rsidR="006F3EFE">
        <w:rPr>
          <w:sz w:val="26"/>
        </w:rPr>
        <w:t xml:space="preserve"> </w:t>
      </w:r>
      <w:proofErr w:type="spellStart"/>
      <w:r w:rsidR="006F3EFE">
        <w:rPr>
          <w:sz w:val="26"/>
        </w:rPr>
        <w:t>tình</w:t>
      </w:r>
      <w:proofErr w:type="spellEnd"/>
      <w:r w:rsidR="006F3EFE">
        <w:rPr>
          <w:sz w:val="26"/>
        </w:rPr>
        <w:t xml:space="preserve"> </w:t>
      </w:r>
      <w:proofErr w:type="spellStart"/>
      <w:r w:rsidR="006F3EFE">
        <w:rPr>
          <w:sz w:val="26"/>
        </w:rPr>
        <w:t>trạng</w:t>
      </w:r>
      <w:proofErr w:type="spellEnd"/>
      <w:r w:rsidR="006F3EFE">
        <w:rPr>
          <w:sz w:val="26"/>
        </w:rPr>
        <w:t xml:space="preserve"> </w:t>
      </w:r>
      <w:proofErr w:type="spellStart"/>
      <w:r w:rsidR="006F3EFE">
        <w:rPr>
          <w:sz w:val="26"/>
        </w:rPr>
        <w:t>sức</w:t>
      </w:r>
      <w:proofErr w:type="spellEnd"/>
      <w:r w:rsidR="006F3EFE">
        <w:rPr>
          <w:sz w:val="26"/>
        </w:rPr>
        <w:t xml:space="preserve"> </w:t>
      </w:r>
      <w:proofErr w:type="spellStart"/>
      <w:r w:rsidR="006F3EFE">
        <w:rPr>
          <w:sz w:val="26"/>
        </w:rPr>
        <w:t>khoẻ</w:t>
      </w:r>
      <w:proofErr w:type="spellEnd"/>
      <w:r w:rsidR="006F3EFE">
        <w:rPr>
          <w:sz w:val="26"/>
        </w:rPr>
        <w:t xml:space="preserve"> </w:t>
      </w:r>
      <w:proofErr w:type="spellStart"/>
      <w:r w:rsidR="006F3EFE">
        <w:rPr>
          <w:sz w:val="26"/>
        </w:rPr>
        <w:t>của</w:t>
      </w:r>
      <w:proofErr w:type="spellEnd"/>
      <w:r w:rsidR="006F3EFE">
        <w:rPr>
          <w:sz w:val="26"/>
        </w:rPr>
        <w:t xml:space="preserve"> </w:t>
      </w:r>
      <w:proofErr w:type="spellStart"/>
      <w:r w:rsidR="006F3EFE">
        <w:rPr>
          <w:sz w:val="26"/>
        </w:rPr>
        <w:t>người</w:t>
      </w:r>
      <w:proofErr w:type="spellEnd"/>
      <w:r w:rsidR="006F3EFE">
        <w:rPr>
          <w:sz w:val="26"/>
        </w:rPr>
        <w:t xml:space="preserve"> </w:t>
      </w:r>
      <w:proofErr w:type="spellStart"/>
      <w:r w:rsidR="006F3EFE">
        <w:rPr>
          <w:sz w:val="26"/>
        </w:rPr>
        <w:t>tham</w:t>
      </w:r>
      <w:proofErr w:type="spellEnd"/>
      <w:r w:rsidR="006F3EFE">
        <w:rPr>
          <w:sz w:val="26"/>
        </w:rPr>
        <w:t xml:space="preserve"> </w:t>
      </w:r>
      <w:proofErr w:type="spellStart"/>
      <w:r w:rsidR="006F3EFE">
        <w:rPr>
          <w:sz w:val="26"/>
        </w:rPr>
        <w:t>gia</w:t>
      </w:r>
      <w:proofErr w:type="spellEnd"/>
      <w:r w:rsidR="006F3EFE">
        <w:rPr>
          <w:sz w:val="26"/>
        </w:rPr>
        <w:t xml:space="preserve"> </w:t>
      </w:r>
      <w:proofErr w:type="spellStart"/>
      <w:r w:rsidR="006F3EFE">
        <w:rPr>
          <w:sz w:val="26"/>
        </w:rPr>
        <w:t>nghiên</w:t>
      </w:r>
      <w:proofErr w:type="spellEnd"/>
      <w:r w:rsidR="006F3EFE">
        <w:rPr>
          <w:sz w:val="26"/>
        </w:rPr>
        <w:t xml:space="preserve"> </w:t>
      </w:r>
      <w:proofErr w:type="spellStart"/>
      <w:r w:rsidR="006F3EFE">
        <w:rPr>
          <w:sz w:val="26"/>
        </w:rPr>
        <w:t>cứu</w:t>
      </w:r>
      <w:proofErr w:type="spellEnd"/>
      <w:r w:rsidR="006F3EFE">
        <w:rPr>
          <w:sz w:val="26"/>
        </w:rPr>
        <w:t xml:space="preserve"> </w:t>
      </w:r>
      <w:proofErr w:type="spellStart"/>
      <w:r w:rsidR="006F3EFE">
        <w:rPr>
          <w:sz w:val="26"/>
        </w:rPr>
        <w:t>có</w:t>
      </w:r>
      <w:proofErr w:type="spellEnd"/>
      <w:r w:rsidR="006F3EFE">
        <w:rPr>
          <w:sz w:val="26"/>
        </w:rPr>
        <w:t xml:space="preserve"> </w:t>
      </w:r>
      <w:proofErr w:type="spellStart"/>
      <w:r w:rsidR="006F3EFE">
        <w:rPr>
          <w:sz w:val="26"/>
        </w:rPr>
        <w:t>bị</w:t>
      </w:r>
      <w:proofErr w:type="spellEnd"/>
      <w:r w:rsidR="006F3EFE">
        <w:rPr>
          <w:sz w:val="26"/>
        </w:rPr>
        <w:t xml:space="preserve"> </w:t>
      </w:r>
      <w:proofErr w:type="spellStart"/>
      <w:r w:rsidR="006F3EFE">
        <w:rPr>
          <w:sz w:val="26"/>
        </w:rPr>
        <w:t>ảnh</w:t>
      </w:r>
      <w:proofErr w:type="spellEnd"/>
      <w:r w:rsidR="006F3EFE">
        <w:rPr>
          <w:sz w:val="26"/>
        </w:rPr>
        <w:t xml:space="preserve"> </w:t>
      </w:r>
      <w:proofErr w:type="spellStart"/>
      <w:r w:rsidR="006F3EFE">
        <w:rPr>
          <w:sz w:val="26"/>
        </w:rPr>
        <w:t>hưởng</w:t>
      </w:r>
      <w:proofErr w:type="spellEnd"/>
      <w:r w:rsidR="006F3EFE">
        <w:rPr>
          <w:sz w:val="26"/>
        </w:rPr>
        <w:t xml:space="preserve"> </w:t>
      </w:r>
      <w:proofErr w:type="spellStart"/>
      <w:r w:rsidR="006F3EFE">
        <w:rPr>
          <w:sz w:val="26"/>
        </w:rPr>
        <w:t>như</w:t>
      </w:r>
      <w:proofErr w:type="spellEnd"/>
      <w:r w:rsidR="006F3EFE">
        <w:rPr>
          <w:sz w:val="26"/>
        </w:rPr>
        <w:t xml:space="preserve"> </w:t>
      </w:r>
      <w:proofErr w:type="spellStart"/>
      <w:r w:rsidR="006F3EFE">
        <w:rPr>
          <w:sz w:val="26"/>
        </w:rPr>
        <w:t>thế</w:t>
      </w:r>
      <w:proofErr w:type="spellEnd"/>
      <w:r w:rsidR="006F3EFE">
        <w:rPr>
          <w:sz w:val="26"/>
        </w:rPr>
        <w:t xml:space="preserve"> </w:t>
      </w:r>
      <w:proofErr w:type="spellStart"/>
      <w:r w:rsidR="006F3EFE">
        <w:rPr>
          <w:sz w:val="26"/>
        </w:rPr>
        <w:t>nào</w:t>
      </w:r>
      <w:proofErr w:type="spellEnd"/>
      <w:r w:rsidR="006F3EFE">
        <w:rPr>
          <w:sz w:val="26"/>
        </w:rPr>
        <w:t>.</w:t>
      </w:r>
    </w:p>
    <w:p w14:paraId="496116E6" w14:textId="71A8DA46" w:rsidR="006F3EFE" w:rsidRDefault="007D7AC1" w:rsidP="007D7AC1">
      <w:pPr>
        <w:tabs>
          <w:tab w:val="left" w:pos="1080"/>
        </w:tabs>
        <w:spacing w:before="120"/>
        <w:ind w:left="567"/>
        <w:jc w:val="both"/>
        <w:rPr>
          <w:sz w:val="26"/>
        </w:rPr>
      </w:pPr>
      <w:r>
        <w:rPr>
          <w:sz w:val="26"/>
        </w:rPr>
        <w:t xml:space="preserve">5. </w:t>
      </w:r>
      <w:proofErr w:type="spellStart"/>
      <w:r w:rsidR="006F3EFE">
        <w:rPr>
          <w:sz w:val="26"/>
        </w:rPr>
        <w:t>Bàn</w:t>
      </w:r>
      <w:proofErr w:type="spellEnd"/>
      <w:r w:rsidR="006F3EFE">
        <w:rPr>
          <w:sz w:val="26"/>
        </w:rPr>
        <w:t xml:space="preserve"> </w:t>
      </w:r>
      <w:proofErr w:type="spellStart"/>
      <w:r w:rsidR="006F3EFE">
        <w:rPr>
          <w:sz w:val="26"/>
        </w:rPr>
        <w:t>luận</w:t>
      </w:r>
      <w:proofErr w:type="spellEnd"/>
      <w:r w:rsidR="006F3EFE">
        <w:rPr>
          <w:sz w:val="26"/>
        </w:rPr>
        <w:t>:</w:t>
      </w:r>
    </w:p>
    <w:p w14:paraId="2CB8420F" w14:textId="49A5C588" w:rsidR="006F3EFE" w:rsidRDefault="007D7AC1" w:rsidP="007D7AC1">
      <w:pPr>
        <w:tabs>
          <w:tab w:val="left" w:pos="1080"/>
        </w:tabs>
        <w:spacing w:before="120"/>
        <w:ind w:left="567"/>
        <w:jc w:val="both"/>
        <w:rPr>
          <w:sz w:val="26"/>
        </w:rPr>
      </w:pPr>
      <w:r>
        <w:rPr>
          <w:sz w:val="26"/>
        </w:rPr>
        <w:t xml:space="preserve">6. </w:t>
      </w:r>
      <w:proofErr w:type="spellStart"/>
      <w:r w:rsidR="006F3EFE">
        <w:rPr>
          <w:sz w:val="26"/>
        </w:rPr>
        <w:t>Kết</w:t>
      </w:r>
      <w:proofErr w:type="spellEnd"/>
      <w:r w:rsidR="006F3EFE">
        <w:rPr>
          <w:sz w:val="26"/>
        </w:rPr>
        <w:t xml:space="preserve"> </w:t>
      </w:r>
      <w:proofErr w:type="spellStart"/>
      <w:r w:rsidR="006F3EFE">
        <w:rPr>
          <w:sz w:val="26"/>
        </w:rPr>
        <w:t>luận</w:t>
      </w:r>
      <w:proofErr w:type="spellEnd"/>
      <w:r w:rsidR="006F3EFE">
        <w:rPr>
          <w:sz w:val="26"/>
        </w:rPr>
        <w:t xml:space="preserve"> </w:t>
      </w:r>
      <w:proofErr w:type="spellStart"/>
      <w:r w:rsidR="006F3EFE">
        <w:rPr>
          <w:sz w:val="26"/>
        </w:rPr>
        <w:t>và</w:t>
      </w:r>
      <w:proofErr w:type="spellEnd"/>
      <w:r w:rsidR="006F3EFE">
        <w:rPr>
          <w:sz w:val="26"/>
        </w:rPr>
        <w:t xml:space="preserve"> </w:t>
      </w:r>
      <w:proofErr w:type="spellStart"/>
      <w:r w:rsidR="006F3EFE">
        <w:rPr>
          <w:sz w:val="26"/>
        </w:rPr>
        <w:t>kiến</w:t>
      </w:r>
      <w:proofErr w:type="spellEnd"/>
      <w:r w:rsidR="006F3EFE">
        <w:rPr>
          <w:sz w:val="26"/>
        </w:rPr>
        <w:t xml:space="preserve"> </w:t>
      </w:r>
      <w:proofErr w:type="spellStart"/>
      <w:r w:rsidR="006F3EFE">
        <w:rPr>
          <w:sz w:val="26"/>
        </w:rPr>
        <w:t>nghị</w:t>
      </w:r>
      <w:proofErr w:type="spellEnd"/>
      <w:r w:rsidR="006F3EFE">
        <w:rPr>
          <w:sz w:val="26"/>
        </w:rPr>
        <w:t>:</w:t>
      </w:r>
    </w:p>
    <w:p w14:paraId="33CAFE62" w14:textId="47DFCCB1" w:rsidR="006F3EFE" w:rsidRDefault="007D7AC1" w:rsidP="007D7AC1">
      <w:pPr>
        <w:tabs>
          <w:tab w:val="left" w:pos="1080"/>
        </w:tabs>
        <w:spacing w:before="120"/>
        <w:ind w:left="567"/>
        <w:jc w:val="both"/>
        <w:rPr>
          <w:sz w:val="26"/>
          <w:lang w:val="pt-BR"/>
        </w:rPr>
      </w:pPr>
      <w:r>
        <w:rPr>
          <w:sz w:val="26"/>
          <w:lang w:val="pt-BR"/>
        </w:rPr>
        <w:t xml:space="preserve">7. </w:t>
      </w:r>
      <w:r w:rsidR="006F3EFE">
        <w:rPr>
          <w:sz w:val="26"/>
          <w:lang w:val="pt-BR"/>
        </w:rPr>
        <w:t>Tài liệu tham khảo:</w:t>
      </w:r>
    </w:p>
    <w:p w14:paraId="0D8DD3A4" w14:textId="795CC8E3" w:rsidR="006F3EFE" w:rsidRDefault="007D7AC1" w:rsidP="007D7AC1">
      <w:pPr>
        <w:tabs>
          <w:tab w:val="left" w:pos="1080"/>
        </w:tabs>
        <w:spacing w:before="120"/>
        <w:ind w:left="567"/>
        <w:jc w:val="both"/>
        <w:rPr>
          <w:sz w:val="26"/>
          <w:lang w:val="pt-BR"/>
        </w:rPr>
      </w:pPr>
      <w:r>
        <w:rPr>
          <w:sz w:val="26"/>
          <w:lang w:val="pt-BR"/>
        </w:rPr>
        <w:t xml:space="preserve">8. </w:t>
      </w:r>
      <w:r w:rsidR="006F3EFE">
        <w:rPr>
          <w:sz w:val="26"/>
          <w:lang w:val="pt-BR"/>
        </w:rPr>
        <w:t>Phụ lục (nếu có):....</w:t>
      </w:r>
    </w:p>
    <w:p w14:paraId="46090379" w14:textId="4CBB50FC" w:rsidR="006F3EFE" w:rsidRDefault="006F3EFE" w:rsidP="00E66F28">
      <w:pPr>
        <w:spacing w:before="120"/>
        <w:ind w:firstLine="567"/>
        <w:jc w:val="both"/>
        <w:rPr>
          <w:rFonts w:ascii="Times New Roman Bold" w:eastAsia="Calibri" w:hAnsi="Times New Roman Bold"/>
          <w:b/>
          <w:spacing w:val="-6"/>
          <w:sz w:val="26"/>
          <w:szCs w:val="26"/>
          <w:lang w:val="nl-NL"/>
          <w14:ligatures w14:val="none"/>
        </w:rPr>
      </w:pPr>
      <w:r w:rsidRPr="007D7AC1">
        <w:rPr>
          <w:rFonts w:ascii="Times New Roman Bold" w:eastAsia="Calibri" w:hAnsi="Times New Roman Bold"/>
          <w:b/>
          <w:spacing w:val="-6"/>
          <w:sz w:val="26"/>
          <w:szCs w:val="26"/>
          <w:lang w:val="nl-NL"/>
          <w14:ligatures w14:val="none"/>
        </w:rPr>
        <w:lastRenderedPageBreak/>
        <w:t>CÁC NỘI DUNG CẦN CÓ TRONG BÁO CÁO KẾT QUẢ NGHIÊN CỨU</w:t>
      </w:r>
    </w:p>
    <w:p w14:paraId="491EB45B" w14:textId="77777777" w:rsidR="007D7AC1" w:rsidRPr="007D7AC1" w:rsidRDefault="007D7AC1" w:rsidP="00E66F28">
      <w:pPr>
        <w:spacing w:before="120"/>
        <w:ind w:firstLine="567"/>
        <w:jc w:val="both"/>
        <w:rPr>
          <w:rFonts w:ascii="Times New Roman Bold" w:eastAsia="Calibri" w:hAnsi="Times New Roman Bold"/>
          <w:b/>
          <w:spacing w:val="-6"/>
          <w:sz w:val="12"/>
          <w:szCs w:val="26"/>
          <w:lang w:val="nl-NL"/>
          <w14:ligatures w14:val="none"/>
        </w:rPr>
      </w:pPr>
    </w:p>
    <w:p w14:paraId="71603D9D" w14:textId="77777777" w:rsidR="006F3EFE" w:rsidRDefault="006F3EFE" w:rsidP="007D7AC1">
      <w:pPr>
        <w:spacing w:before="100"/>
        <w:ind w:firstLine="567"/>
        <w:jc w:val="both"/>
        <w:rPr>
          <w:rFonts w:eastAsia="Calibri"/>
          <w:b/>
          <w:sz w:val="26"/>
          <w:szCs w:val="26"/>
          <w:lang w:val="nl-NL"/>
          <w14:ligatures w14:val="none"/>
        </w:rPr>
      </w:pPr>
      <w:r>
        <w:rPr>
          <w:rFonts w:eastAsia="Calibri"/>
          <w:b/>
          <w:sz w:val="26"/>
          <w:szCs w:val="26"/>
          <w:lang w:val="nl-NL"/>
          <w14:ligatures w14:val="none"/>
        </w:rPr>
        <w:t xml:space="preserve">1. Đặt vấn đề (Giới thiệu nghiên cứu) </w:t>
      </w:r>
    </w:p>
    <w:p w14:paraId="14289F62" w14:textId="77777777" w:rsidR="006F3EFE" w:rsidRDefault="006F3EFE" w:rsidP="007D7AC1">
      <w:pPr>
        <w:spacing w:before="100"/>
        <w:ind w:firstLine="567"/>
        <w:jc w:val="both"/>
        <w:rPr>
          <w:rFonts w:eastAsia="Calibri"/>
          <w:b/>
          <w:sz w:val="26"/>
          <w:szCs w:val="26"/>
          <w:lang w:val="nl-NL"/>
          <w14:ligatures w14:val="none"/>
        </w:rPr>
      </w:pPr>
      <w:r>
        <w:rPr>
          <w:rFonts w:eastAsia="Calibri"/>
          <w:b/>
          <w:sz w:val="26"/>
          <w:szCs w:val="26"/>
          <w:lang w:val="nl-NL"/>
          <w14:ligatures w14:val="none"/>
        </w:rPr>
        <w:t>2. Mục tiêu nghiên cứu.</w:t>
      </w:r>
    </w:p>
    <w:p w14:paraId="75772314" w14:textId="77777777" w:rsidR="006F3EFE" w:rsidRDefault="006F3EFE" w:rsidP="007D7AC1">
      <w:pPr>
        <w:spacing w:before="100"/>
        <w:ind w:firstLine="567"/>
        <w:jc w:val="both"/>
        <w:rPr>
          <w:rFonts w:eastAsia="Calibri"/>
          <w:b/>
          <w:sz w:val="26"/>
          <w:szCs w:val="26"/>
          <w:lang w:val="nl-NL"/>
          <w14:ligatures w14:val="none"/>
        </w:rPr>
      </w:pPr>
      <w:r>
        <w:rPr>
          <w:rFonts w:eastAsia="Calibri"/>
          <w:b/>
          <w:sz w:val="26"/>
          <w:szCs w:val="26"/>
          <w:lang w:val="nl-NL"/>
          <w14:ligatures w14:val="none"/>
        </w:rPr>
        <w:t xml:space="preserve">3. Kế hoạch nghiên cứu </w:t>
      </w:r>
    </w:p>
    <w:p w14:paraId="7689A41C" w14:textId="6D68A362" w:rsidR="006F3EFE" w:rsidRDefault="006F3EFE" w:rsidP="007D7AC1">
      <w:pPr>
        <w:spacing w:before="100"/>
        <w:ind w:firstLine="567"/>
        <w:jc w:val="both"/>
        <w:rPr>
          <w:rFonts w:eastAsia="Calibri"/>
          <w:sz w:val="26"/>
          <w:szCs w:val="26"/>
          <w:lang w:val="nl-NL"/>
          <w14:ligatures w14:val="none"/>
        </w:rPr>
      </w:pPr>
      <w:r>
        <w:rPr>
          <w:rFonts w:eastAsia="Calibri"/>
          <w:sz w:val="26"/>
          <w:szCs w:val="26"/>
          <w:lang w:val="nl-NL"/>
          <w14:ligatures w14:val="none"/>
        </w:rPr>
        <w:t>3.1</w:t>
      </w:r>
      <w:r w:rsidR="006905B9">
        <w:rPr>
          <w:rFonts w:eastAsia="Calibri"/>
          <w:sz w:val="26"/>
          <w:szCs w:val="26"/>
          <w:lang w:val="nl-NL"/>
          <w14:ligatures w14:val="none"/>
        </w:rPr>
        <w:t>.</w:t>
      </w:r>
      <w:r>
        <w:rPr>
          <w:rFonts w:eastAsia="Calibri"/>
          <w:sz w:val="26"/>
          <w:szCs w:val="26"/>
          <w:lang w:val="nl-NL"/>
          <w14:ligatures w14:val="none"/>
        </w:rPr>
        <w:t xml:space="preserve"> Kế hoạch và thiết kế nghiên cứu</w:t>
      </w:r>
    </w:p>
    <w:p w14:paraId="1969AB1A" w14:textId="50B6CC6B" w:rsidR="006F3EFE" w:rsidRDefault="006F3EFE" w:rsidP="007D7AC1">
      <w:pPr>
        <w:spacing w:before="100"/>
        <w:ind w:firstLine="567"/>
        <w:jc w:val="both"/>
        <w:rPr>
          <w:rFonts w:eastAsia="Calibri"/>
          <w:sz w:val="26"/>
          <w:szCs w:val="26"/>
          <w:lang w:val="nl-NL"/>
          <w14:ligatures w14:val="none"/>
        </w:rPr>
      </w:pPr>
      <w:r>
        <w:rPr>
          <w:rFonts w:eastAsia="Calibri"/>
          <w:sz w:val="26"/>
          <w:szCs w:val="26"/>
          <w:lang w:val="nl-NL"/>
          <w14:ligatures w14:val="none"/>
        </w:rPr>
        <w:t>3.2</w:t>
      </w:r>
      <w:r w:rsidR="006905B9">
        <w:rPr>
          <w:rFonts w:eastAsia="Calibri"/>
          <w:sz w:val="26"/>
          <w:szCs w:val="26"/>
          <w:lang w:val="nl-NL"/>
          <w14:ligatures w14:val="none"/>
        </w:rPr>
        <w:t>.</w:t>
      </w:r>
      <w:r>
        <w:rPr>
          <w:rFonts w:eastAsia="Calibri"/>
          <w:sz w:val="26"/>
          <w:szCs w:val="26"/>
          <w:lang w:val="nl-NL"/>
          <w14:ligatures w14:val="none"/>
        </w:rPr>
        <w:t xml:space="preserve"> Bàn luận về thiết kế nghiên cứu, việc chọn đối chứng</w:t>
      </w:r>
    </w:p>
    <w:p w14:paraId="05D5D1B3" w14:textId="470975A4" w:rsidR="006F3EFE" w:rsidRDefault="006F3EFE" w:rsidP="007D7AC1">
      <w:pPr>
        <w:spacing w:before="100"/>
        <w:ind w:firstLine="567"/>
        <w:jc w:val="both"/>
        <w:rPr>
          <w:rFonts w:eastAsia="Calibri"/>
          <w:sz w:val="26"/>
          <w:szCs w:val="26"/>
          <w:lang w:val="nl-NL"/>
          <w14:ligatures w14:val="none"/>
        </w:rPr>
      </w:pPr>
      <w:r>
        <w:rPr>
          <w:rFonts w:eastAsia="Calibri"/>
          <w:sz w:val="26"/>
          <w:szCs w:val="26"/>
          <w:lang w:val="nl-NL"/>
          <w14:ligatures w14:val="none"/>
        </w:rPr>
        <w:t>3.3</w:t>
      </w:r>
      <w:r w:rsidR="006905B9">
        <w:rPr>
          <w:rFonts w:eastAsia="Calibri"/>
          <w:sz w:val="26"/>
          <w:szCs w:val="26"/>
          <w:lang w:val="nl-NL"/>
          <w14:ligatures w14:val="none"/>
        </w:rPr>
        <w:t>.</w:t>
      </w:r>
      <w:r>
        <w:rPr>
          <w:rFonts w:eastAsia="Calibri"/>
          <w:sz w:val="26"/>
          <w:szCs w:val="26"/>
          <w:lang w:val="nl-NL"/>
          <w14:ligatures w14:val="none"/>
        </w:rPr>
        <w:t xml:space="preserve"> Lựa chọn đối tượng (quần thể) nghiên cứu (tiêu chuẩn lựa chọn, tiêu chuẩn loại trừ, loại bỏ </w:t>
      </w:r>
      <w:r w:rsidR="00EB394A">
        <w:rPr>
          <w:rFonts w:eastAsia="Calibri"/>
          <w:sz w:val="26"/>
          <w:szCs w:val="26"/>
          <w:lang w:val="nl-NL"/>
          <w14:ligatures w14:val="none"/>
        </w:rPr>
        <w:t>người bệnh</w:t>
      </w:r>
      <w:r>
        <w:rPr>
          <w:rFonts w:eastAsia="Calibri"/>
          <w:sz w:val="26"/>
          <w:szCs w:val="26"/>
          <w:lang w:val="nl-NL"/>
          <w14:ligatures w14:val="none"/>
        </w:rPr>
        <w:t xml:space="preserve"> ra khỏi điều trị hoặc nghiên cứu)</w:t>
      </w:r>
    </w:p>
    <w:p w14:paraId="76DA7DEA" w14:textId="13F621EF" w:rsidR="006F3EFE" w:rsidRDefault="006F3EFE" w:rsidP="007D7AC1">
      <w:pPr>
        <w:spacing w:before="100"/>
        <w:ind w:firstLine="567"/>
        <w:jc w:val="both"/>
        <w:rPr>
          <w:rFonts w:eastAsia="Calibri"/>
          <w:sz w:val="26"/>
          <w:szCs w:val="26"/>
          <w:lang w:val="nl-NL"/>
          <w14:ligatures w14:val="none"/>
        </w:rPr>
      </w:pPr>
      <w:r>
        <w:rPr>
          <w:rFonts w:eastAsia="Calibri"/>
          <w:sz w:val="26"/>
          <w:szCs w:val="26"/>
          <w:lang w:val="nl-NL"/>
          <w14:ligatures w14:val="none"/>
        </w:rPr>
        <w:t>3.4</w:t>
      </w:r>
      <w:r w:rsidR="006905B9">
        <w:rPr>
          <w:rFonts w:eastAsia="Calibri"/>
          <w:sz w:val="26"/>
          <w:szCs w:val="26"/>
          <w:lang w:val="nl-NL"/>
          <w14:ligatures w14:val="none"/>
        </w:rPr>
        <w:t>.</w:t>
      </w:r>
      <w:r>
        <w:rPr>
          <w:rFonts w:eastAsia="Calibri"/>
          <w:sz w:val="26"/>
          <w:szCs w:val="26"/>
          <w:lang w:val="nl-NL"/>
          <w14:ligatures w14:val="none"/>
        </w:rPr>
        <w:t xml:space="preserve"> Thiết bị y tế nghiên cứu thử nghiệm lâm sàng, các thiết bị/kỹ thuật/phương pháp/phác đồ/thuốc/sản phẩm dùng kèm</w:t>
      </w:r>
    </w:p>
    <w:p w14:paraId="371D7B8F" w14:textId="300FE29B" w:rsidR="006F3EFE" w:rsidRDefault="006F3EFE" w:rsidP="007D7AC1">
      <w:pPr>
        <w:spacing w:before="100"/>
        <w:ind w:firstLine="567"/>
        <w:jc w:val="both"/>
        <w:rPr>
          <w:rFonts w:eastAsia="Calibri"/>
          <w:sz w:val="26"/>
          <w:szCs w:val="26"/>
          <w:lang w:val="nl-NL"/>
          <w14:ligatures w14:val="none"/>
        </w:rPr>
      </w:pPr>
      <w:r>
        <w:rPr>
          <w:rFonts w:eastAsia="Calibri"/>
          <w:sz w:val="26"/>
          <w:szCs w:val="26"/>
          <w:lang w:val="nl-NL"/>
          <w14:ligatures w14:val="none"/>
        </w:rPr>
        <w:t>3.5</w:t>
      </w:r>
      <w:r w:rsidR="006905B9">
        <w:rPr>
          <w:rFonts w:eastAsia="Calibri"/>
          <w:sz w:val="26"/>
          <w:szCs w:val="26"/>
          <w:lang w:val="nl-NL"/>
          <w14:ligatures w14:val="none"/>
        </w:rPr>
        <w:t>.</w:t>
      </w:r>
      <w:r>
        <w:rPr>
          <w:rFonts w:eastAsia="Calibri"/>
          <w:sz w:val="26"/>
          <w:szCs w:val="26"/>
          <w:lang w:val="nl-NL"/>
          <w14:ligatures w14:val="none"/>
        </w:rPr>
        <w:t xml:space="preserve"> Mô tả phương pháp bảo đảm chất lượng dữ liệu</w:t>
      </w:r>
    </w:p>
    <w:p w14:paraId="0119F90A" w14:textId="6236CA7D" w:rsidR="006F3EFE" w:rsidRDefault="006F3EFE" w:rsidP="007D7AC1">
      <w:pPr>
        <w:spacing w:before="100"/>
        <w:ind w:firstLine="567"/>
        <w:jc w:val="both"/>
        <w:rPr>
          <w:rFonts w:eastAsia="Calibri"/>
          <w:sz w:val="26"/>
          <w:szCs w:val="26"/>
          <w:lang w:val="nl-NL"/>
          <w14:ligatures w14:val="none"/>
        </w:rPr>
      </w:pPr>
      <w:r>
        <w:rPr>
          <w:rFonts w:eastAsia="Calibri"/>
          <w:sz w:val="26"/>
          <w:szCs w:val="26"/>
          <w:lang w:val="nl-NL"/>
          <w14:ligatures w14:val="none"/>
        </w:rPr>
        <w:t>3.6</w:t>
      </w:r>
      <w:r w:rsidR="006905B9">
        <w:rPr>
          <w:rFonts w:eastAsia="Calibri"/>
          <w:sz w:val="26"/>
          <w:szCs w:val="26"/>
          <w:lang w:val="nl-NL"/>
          <w14:ligatures w14:val="none"/>
        </w:rPr>
        <w:t>.</w:t>
      </w:r>
      <w:r>
        <w:rPr>
          <w:rFonts w:eastAsia="Calibri"/>
          <w:sz w:val="26"/>
          <w:szCs w:val="26"/>
          <w:lang w:val="nl-NL"/>
          <w14:ligatures w14:val="none"/>
        </w:rPr>
        <w:t xml:space="preserve"> Phương pháp thống kê đã nêu trong đề cương và xác định cỡ mẫu</w:t>
      </w:r>
    </w:p>
    <w:p w14:paraId="5C73B12C" w14:textId="6FDEF55D" w:rsidR="006F3EFE" w:rsidRDefault="006F3EFE" w:rsidP="007D7AC1">
      <w:pPr>
        <w:spacing w:before="100"/>
        <w:ind w:firstLine="567"/>
        <w:jc w:val="both"/>
        <w:rPr>
          <w:rFonts w:eastAsia="Calibri"/>
          <w:sz w:val="26"/>
          <w:szCs w:val="26"/>
          <w:lang w:val="nl-NL"/>
          <w14:ligatures w14:val="none"/>
        </w:rPr>
      </w:pPr>
      <w:r>
        <w:rPr>
          <w:rFonts w:eastAsia="Calibri"/>
          <w:sz w:val="26"/>
          <w:szCs w:val="26"/>
          <w:lang w:val="nl-NL"/>
          <w14:ligatures w14:val="none"/>
        </w:rPr>
        <w:t>3.7</w:t>
      </w:r>
      <w:r w:rsidR="006905B9">
        <w:rPr>
          <w:rFonts w:eastAsia="Calibri"/>
          <w:sz w:val="26"/>
          <w:szCs w:val="26"/>
          <w:lang w:val="nl-NL"/>
          <w14:ligatures w14:val="none"/>
        </w:rPr>
        <w:t>.</w:t>
      </w:r>
      <w:r>
        <w:rPr>
          <w:rFonts w:eastAsia="Calibri"/>
          <w:sz w:val="26"/>
          <w:szCs w:val="26"/>
          <w:lang w:val="nl-NL"/>
          <w14:ligatures w14:val="none"/>
        </w:rPr>
        <w:t xml:space="preserve"> Những thay đổi khi thực hiện nghiên cứu và phân tích theo kế hoạch.</w:t>
      </w:r>
    </w:p>
    <w:p w14:paraId="67EC4F17" w14:textId="3B8B16E4" w:rsidR="006F3EFE" w:rsidRDefault="006F3EFE" w:rsidP="007D7AC1">
      <w:pPr>
        <w:spacing w:before="100"/>
        <w:ind w:firstLine="567"/>
        <w:jc w:val="both"/>
        <w:rPr>
          <w:rFonts w:eastAsia="Calibri"/>
          <w:b/>
          <w:sz w:val="26"/>
          <w:szCs w:val="26"/>
          <w:lang w:val="nl-NL"/>
          <w14:ligatures w14:val="none"/>
        </w:rPr>
      </w:pPr>
      <w:r>
        <w:rPr>
          <w:rFonts w:eastAsia="Calibri"/>
          <w:b/>
          <w:sz w:val="26"/>
          <w:szCs w:val="26"/>
          <w:lang w:val="nl-NL"/>
          <w14:ligatures w14:val="none"/>
        </w:rPr>
        <w:t>4. Người tham gia nghiên cứu (</w:t>
      </w:r>
      <w:r w:rsidR="00EB394A">
        <w:rPr>
          <w:rFonts w:eastAsia="Calibri"/>
          <w:b/>
          <w:sz w:val="26"/>
          <w:szCs w:val="26"/>
          <w:lang w:val="nl-NL"/>
          <w14:ligatures w14:val="none"/>
        </w:rPr>
        <w:t>người bệnh</w:t>
      </w:r>
      <w:r>
        <w:rPr>
          <w:rFonts w:eastAsia="Calibri"/>
          <w:b/>
          <w:sz w:val="26"/>
          <w:szCs w:val="26"/>
          <w:lang w:val="nl-NL"/>
          <w14:ligatures w14:val="none"/>
        </w:rPr>
        <w:t>/người tình nguyện)</w:t>
      </w:r>
    </w:p>
    <w:p w14:paraId="6FA318E4" w14:textId="65F97A70" w:rsidR="006F3EFE" w:rsidRDefault="006F3EFE" w:rsidP="007D7AC1">
      <w:pPr>
        <w:spacing w:before="100"/>
        <w:ind w:firstLine="567"/>
        <w:jc w:val="both"/>
        <w:rPr>
          <w:rFonts w:eastAsia="Calibri"/>
          <w:sz w:val="26"/>
          <w:szCs w:val="26"/>
          <w:lang w:val="nl-NL"/>
          <w14:ligatures w14:val="none"/>
        </w:rPr>
      </w:pPr>
      <w:r>
        <w:rPr>
          <w:rFonts w:eastAsia="Calibri"/>
          <w:sz w:val="26"/>
          <w:szCs w:val="26"/>
          <w:lang w:val="nl-NL"/>
          <w14:ligatures w14:val="none"/>
        </w:rPr>
        <w:t>4.1</w:t>
      </w:r>
      <w:r w:rsidR="006905B9">
        <w:rPr>
          <w:rFonts w:eastAsia="Calibri"/>
          <w:sz w:val="26"/>
          <w:szCs w:val="26"/>
          <w:lang w:val="nl-NL"/>
          <w14:ligatures w14:val="none"/>
        </w:rPr>
        <w:t xml:space="preserve">. </w:t>
      </w:r>
      <w:r>
        <w:rPr>
          <w:rFonts w:eastAsia="Calibri"/>
          <w:sz w:val="26"/>
          <w:szCs w:val="26"/>
          <w:lang w:val="nl-NL"/>
          <w14:ligatures w14:val="none"/>
        </w:rPr>
        <w:t>Tình hình người tham gia nghiên cứu</w:t>
      </w:r>
    </w:p>
    <w:p w14:paraId="5EFEE67A" w14:textId="10F3BF28" w:rsidR="006F3EFE" w:rsidRDefault="006F3EFE" w:rsidP="007D7AC1">
      <w:pPr>
        <w:spacing w:before="100"/>
        <w:ind w:firstLine="567"/>
        <w:jc w:val="both"/>
        <w:rPr>
          <w:rFonts w:eastAsia="Calibri"/>
          <w:sz w:val="26"/>
          <w:szCs w:val="26"/>
          <w:lang w:val="nl-NL"/>
          <w14:ligatures w14:val="none"/>
        </w:rPr>
      </w:pPr>
      <w:r>
        <w:rPr>
          <w:rFonts w:eastAsia="Calibri"/>
          <w:sz w:val="26"/>
          <w:szCs w:val="26"/>
          <w:lang w:val="nl-NL"/>
          <w14:ligatures w14:val="none"/>
        </w:rPr>
        <w:t>4.2</w:t>
      </w:r>
      <w:r w:rsidR="006905B9">
        <w:rPr>
          <w:rFonts w:eastAsia="Calibri"/>
          <w:sz w:val="26"/>
          <w:szCs w:val="26"/>
          <w:lang w:val="nl-NL"/>
          <w14:ligatures w14:val="none"/>
        </w:rPr>
        <w:t xml:space="preserve">. </w:t>
      </w:r>
      <w:r>
        <w:rPr>
          <w:rFonts w:eastAsia="Calibri"/>
          <w:sz w:val="26"/>
          <w:szCs w:val="26"/>
          <w:lang w:val="nl-NL"/>
          <w14:ligatures w14:val="none"/>
        </w:rPr>
        <w:t>Những sai số so với đề cương</w:t>
      </w:r>
    </w:p>
    <w:p w14:paraId="75339CFE" w14:textId="77777777" w:rsidR="006F3EFE" w:rsidRDefault="006F3EFE" w:rsidP="007D7AC1">
      <w:pPr>
        <w:spacing w:before="100"/>
        <w:ind w:firstLine="567"/>
        <w:jc w:val="both"/>
        <w:rPr>
          <w:rFonts w:eastAsia="Calibri"/>
          <w:b/>
          <w:sz w:val="26"/>
          <w:szCs w:val="26"/>
          <w:lang w:val="nl-NL"/>
          <w14:ligatures w14:val="none"/>
        </w:rPr>
      </w:pPr>
      <w:r>
        <w:rPr>
          <w:rFonts w:eastAsia="Calibri"/>
          <w:b/>
          <w:sz w:val="26"/>
          <w:szCs w:val="26"/>
          <w:lang w:val="nl-NL"/>
          <w14:ligatures w14:val="none"/>
        </w:rPr>
        <w:t xml:space="preserve">5. Đánh giá hiệu quả </w:t>
      </w:r>
    </w:p>
    <w:p w14:paraId="581ABDF9" w14:textId="7F6AB412" w:rsidR="006F3EFE" w:rsidRDefault="006F3EFE" w:rsidP="007D7AC1">
      <w:pPr>
        <w:spacing w:before="100"/>
        <w:ind w:firstLine="567"/>
        <w:jc w:val="both"/>
        <w:rPr>
          <w:rFonts w:eastAsia="Calibri"/>
          <w:sz w:val="26"/>
          <w:szCs w:val="26"/>
          <w:lang w:val="nl-NL"/>
          <w14:ligatures w14:val="none"/>
        </w:rPr>
      </w:pPr>
      <w:r>
        <w:rPr>
          <w:rFonts w:eastAsia="Calibri"/>
          <w:sz w:val="26"/>
          <w:szCs w:val="26"/>
          <w:lang w:val="nl-NL"/>
          <w14:ligatures w14:val="none"/>
        </w:rPr>
        <w:t>5</w:t>
      </w:r>
      <w:r>
        <w:rPr>
          <w:rFonts w:eastAsia="Calibri"/>
          <w:sz w:val="26"/>
          <w:szCs w:val="26"/>
          <w:lang w:val="vi-VN"/>
          <w14:ligatures w14:val="none"/>
        </w:rPr>
        <w:t>.1</w:t>
      </w:r>
      <w:r w:rsidR="006905B9">
        <w:rPr>
          <w:rFonts w:eastAsia="Calibri"/>
          <w:sz w:val="26"/>
          <w:szCs w:val="26"/>
          <w14:ligatures w14:val="none"/>
        </w:rPr>
        <w:t>.</w:t>
      </w:r>
      <w:r>
        <w:rPr>
          <w:rFonts w:eastAsia="Calibri"/>
          <w:sz w:val="26"/>
          <w:szCs w:val="26"/>
          <w:lang w:val="vi-VN"/>
          <w14:ligatures w14:val="none"/>
        </w:rPr>
        <w:t xml:space="preserve"> </w:t>
      </w:r>
      <w:r>
        <w:rPr>
          <w:rFonts w:eastAsia="Calibri"/>
          <w:sz w:val="26"/>
          <w:szCs w:val="26"/>
          <w:lang w:val="nl-NL"/>
          <w14:ligatures w14:val="none"/>
        </w:rPr>
        <w:t>Dữ liệu phân tích</w:t>
      </w:r>
    </w:p>
    <w:p w14:paraId="14F6E37C" w14:textId="502561B4" w:rsidR="006F3EFE" w:rsidRDefault="006F3EFE" w:rsidP="007D7AC1">
      <w:pPr>
        <w:spacing w:before="100"/>
        <w:ind w:firstLine="567"/>
        <w:jc w:val="both"/>
        <w:rPr>
          <w:rFonts w:eastAsia="Calibri"/>
          <w:sz w:val="26"/>
          <w:szCs w:val="26"/>
          <w:lang w:val="nl-NL"/>
          <w14:ligatures w14:val="none"/>
        </w:rPr>
      </w:pPr>
      <w:r>
        <w:rPr>
          <w:rFonts w:eastAsia="Calibri"/>
          <w:sz w:val="26"/>
          <w:szCs w:val="26"/>
          <w:lang w:val="nl-NL"/>
          <w14:ligatures w14:val="none"/>
        </w:rPr>
        <w:t xml:space="preserve">Phải xác định chính xác những </w:t>
      </w:r>
      <w:r w:rsidR="00EB394A">
        <w:rPr>
          <w:rFonts w:eastAsia="Calibri"/>
          <w:sz w:val="26"/>
          <w:szCs w:val="26"/>
          <w:lang w:val="nl-NL"/>
          <w14:ligatures w14:val="none"/>
        </w:rPr>
        <w:t>người bệnh</w:t>
      </w:r>
      <w:r>
        <w:rPr>
          <w:rFonts w:eastAsia="Calibri"/>
          <w:sz w:val="26"/>
          <w:szCs w:val="26"/>
          <w:lang w:val="nl-NL"/>
          <w14:ligatures w14:val="none"/>
        </w:rPr>
        <w:t>/đối tượng được dùng trong phân tích hiệu quả và những trường hợp loại trừ, lý do.</w:t>
      </w:r>
    </w:p>
    <w:p w14:paraId="32BCE7EE" w14:textId="4A5650C1" w:rsidR="006F3EFE" w:rsidRDefault="006F3EFE" w:rsidP="007D7AC1">
      <w:pPr>
        <w:spacing w:before="100"/>
        <w:ind w:firstLine="567"/>
        <w:jc w:val="both"/>
        <w:rPr>
          <w:rFonts w:eastAsia="Calibri"/>
          <w:sz w:val="26"/>
          <w:szCs w:val="26"/>
          <w:lang w:val="nl-NL"/>
          <w14:ligatures w14:val="none"/>
        </w:rPr>
      </w:pPr>
      <w:r>
        <w:rPr>
          <w:rFonts w:eastAsia="Calibri"/>
          <w:sz w:val="26"/>
          <w:szCs w:val="26"/>
          <w:lang w:val="nl-NL"/>
          <w14:ligatures w14:val="none"/>
        </w:rPr>
        <w:t>5.2</w:t>
      </w:r>
      <w:r w:rsidR="006905B9">
        <w:rPr>
          <w:rFonts w:eastAsia="Calibri"/>
          <w:sz w:val="26"/>
          <w:szCs w:val="26"/>
          <w:lang w:val="nl-NL"/>
          <w14:ligatures w14:val="none"/>
        </w:rPr>
        <w:t>.</w:t>
      </w:r>
      <w:r>
        <w:rPr>
          <w:rFonts w:eastAsia="Calibri"/>
          <w:sz w:val="26"/>
          <w:szCs w:val="26"/>
          <w:lang w:val="nl-NL"/>
          <w14:ligatures w14:val="none"/>
        </w:rPr>
        <w:t xml:space="preserve"> Đặc điểm về nhân chủng học và các đặc điểm cơ bản khác</w:t>
      </w:r>
    </w:p>
    <w:p w14:paraId="141A67E3" w14:textId="76286403" w:rsidR="006F3EFE" w:rsidRDefault="006F3EFE" w:rsidP="007D7AC1">
      <w:pPr>
        <w:spacing w:before="100"/>
        <w:ind w:firstLine="567"/>
        <w:jc w:val="both"/>
        <w:rPr>
          <w:rFonts w:eastAsia="Calibri"/>
          <w:sz w:val="26"/>
          <w:szCs w:val="26"/>
          <w:lang w:val="nl-NL"/>
          <w14:ligatures w14:val="none"/>
        </w:rPr>
      </w:pPr>
      <w:r>
        <w:rPr>
          <w:rFonts w:eastAsia="Calibri"/>
          <w:sz w:val="26"/>
          <w:szCs w:val="26"/>
          <w:lang w:val="nl-NL"/>
          <w14:ligatures w14:val="none"/>
        </w:rPr>
        <w:t xml:space="preserve">Lập bảng tóm tắt các đặc điểm nhân chủng học của từng </w:t>
      </w:r>
      <w:r w:rsidR="00EB394A">
        <w:rPr>
          <w:rFonts w:eastAsia="Calibri"/>
          <w:sz w:val="26"/>
          <w:szCs w:val="26"/>
          <w:lang w:val="nl-NL"/>
          <w14:ligatures w14:val="none"/>
        </w:rPr>
        <w:t>người bệnh</w:t>
      </w:r>
    </w:p>
    <w:p w14:paraId="08F9D629" w14:textId="218BDA83" w:rsidR="006F3EFE" w:rsidRDefault="006F3EFE" w:rsidP="007D7AC1">
      <w:pPr>
        <w:spacing w:before="100"/>
        <w:ind w:firstLine="567"/>
        <w:jc w:val="both"/>
        <w:rPr>
          <w:rFonts w:eastAsia="Calibri"/>
          <w:sz w:val="26"/>
          <w:szCs w:val="26"/>
          <w:lang w:val="nl-NL"/>
          <w14:ligatures w14:val="none"/>
        </w:rPr>
      </w:pPr>
      <w:r>
        <w:rPr>
          <w:rFonts w:eastAsia="Calibri"/>
          <w:sz w:val="26"/>
          <w:szCs w:val="26"/>
          <w:lang w:val="nl-NL"/>
          <w14:ligatures w14:val="none"/>
        </w:rPr>
        <w:t>5.3</w:t>
      </w:r>
      <w:r w:rsidR="006905B9">
        <w:rPr>
          <w:rFonts w:eastAsia="Calibri"/>
          <w:sz w:val="26"/>
          <w:szCs w:val="26"/>
          <w:lang w:val="nl-NL"/>
          <w14:ligatures w14:val="none"/>
        </w:rPr>
        <w:t>.</w:t>
      </w:r>
      <w:r>
        <w:rPr>
          <w:rFonts w:eastAsia="Calibri"/>
          <w:sz w:val="26"/>
          <w:szCs w:val="26"/>
          <w:lang w:val="nl-NL"/>
          <w14:ligatures w14:val="none"/>
        </w:rPr>
        <w:t xml:space="preserve"> Xác định sự phù hợp của thiết bị y tế thử nghiệm lâm sàng</w:t>
      </w:r>
    </w:p>
    <w:p w14:paraId="73998C07" w14:textId="029EE126" w:rsidR="006F3EFE" w:rsidRDefault="006F3EFE" w:rsidP="007D7AC1">
      <w:pPr>
        <w:spacing w:before="100"/>
        <w:ind w:firstLine="567"/>
        <w:jc w:val="both"/>
        <w:rPr>
          <w:rFonts w:eastAsia="Calibri"/>
          <w:sz w:val="26"/>
          <w:szCs w:val="26"/>
          <w:lang w:val="nl-NL"/>
          <w14:ligatures w14:val="none"/>
        </w:rPr>
      </w:pPr>
      <w:r>
        <w:rPr>
          <w:rFonts w:eastAsia="Calibri"/>
          <w:sz w:val="26"/>
          <w:szCs w:val="26"/>
          <w:lang w:val="nl-NL"/>
          <w14:ligatures w14:val="none"/>
        </w:rPr>
        <w:t xml:space="preserve">Tóm tắt và phân tích bất kỳ một kết quả nào đánh giá sự phù hợp của từng </w:t>
      </w:r>
      <w:r w:rsidR="00EB394A">
        <w:rPr>
          <w:rFonts w:eastAsia="Calibri"/>
          <w:sz w:val="26"/>
          <w:szCs w:val="26"/>
          <w:lang w:val="nl-NL"/>
          <w14:ligatures w14:val="none"/>
        </w:rPr>
        <w:t>người bệnh</w:t>
      </w:r>
      <w:r>
        <w:rPr>
          <w:rFonts w:eastAsia="Calibri"/>
          <w:sz w:val="26"/>
          <w:szCs w:val="26"/>
          <w:lang w:val="nl-NL"/>
          <w14:ligatures w14:val="none"/>
        </w:rPr>
        <w:t>/người tham gia với thiết bị y tế được thử nghiệm.</w:t>
      </w:r>
    </w:p>
    <w:p w14:paraId="175BAB8E" w14:textId="65AE552F" w:rsidR="006F3EFE" w:rsidRDefault="006F3EFE" w:rsidP="007D7AC1">
      <w:pPr>
        <w:spacing w:before="100"/>
        <w:ind w:firstLine="567"/>
        <w:jc w:val="both"/>
        <w:rPr>
          <w:rFonts w:eastAsia="Calibri"/>
          <w:sz w:val="26"/>
          <w:szCs w:val="26"/>
          <w:lang w:val="nl-NL"/>
          <w14:ligatures w14:val="none"/>
        </w:rPr>
      </w:pPr>
      <w:r>
        <w:rPr>
          <w:rFonts w:eastAsia="Calibri"/>
          <w:sz w:val="26"/>
          <w:szCs w:val="26"/>
          <w:lang w:val="nl-NL"/>
          <w14:ligatures w14:val="none"/>
        </w:rPr>
        <w:t>5.4</w:t>
      </w:r>
      <w:r w:rsidR="006905B9">
        <w:rPr>
          <w:rFonts w:eastAsia="Calibri"/>
          <w:sz w:val="26"/>
          <w:szCs w:val="26"/>
          <w:lang w:val="nl-NL"/>
          <w14:ligatures w14:val="none"/>
        </w:rPr>
        <w:t>.</w:t>
      </w:r>
      <w:r>
        <w:rPr>
          <w:rFonts w:eastAsia="Calibri"/>
          <w:sz w:val="26"/>
          <w:szCs w:val="26"/>
          <w:lang w:val="nl-NL"/>
          <w14:ligatures w14:val="none"/>
        </w:rPr>
        <w:t xml:space="preserve"> Hiệu quả điều trị và bảng số liệu từng </w:t>
      </w:r>
      <w:r w:rsidR="00EB394A">
        <w:rPr>
          <w:rFonts w:eastAsia="Calibri"/>
          <w:sz w:val="26"/>
          <w:szCs w:val="26"/>
          <w:lang w:val="nl-NL"/>
          <w14:ligatures w14:val="none"/>
        </w:rPr>
        <w:t>người bệnh</w:t>
      </w:r>
    </w:p>
    <w:p w14:paraId="32D1277A" w14:textId="6C06C7DC" w:rsidR="006F3EFE" w:rsidRPr="007D7AC1" w:rsidRDefault="006F3EFE" w:rsidP="007D7AC1">
      <w:pPr>
        <w:spacing w:before="100"/>
        <w:ind w:firstLine="567"/>
        <w:jc w:val="both"/>
        <w:rPr>
          <w:rFonts w:eastAsia="Calibri"/>
          <w:sz w:val="26"/>
          <w:szCs w:val="26"/>
          <w:lang w:val="nl-NL"/>
          <w14:ligatures w14:val="none"/>
        </w:rPr>
      </w:pPr>
      <w:r w:rsidRPr="007D7AC1">
        <w:rPr>
          <w:rFonts w:eastAsia="Calibri"/>
          <w:sz w:val="26"/>
          <w:szCs w:val="26"/>
          <w:lang w:val="nl-NL"/>
          <w14:ligatures w14:val="none"/>
        </w:rPr>
        <w:t>Phân tích hiệu quả</w:t>
      </w:r>
      <w:r w:rsidR="006905B9">
        <w:rPr>
          <w:rFonts w:eastAsia="Calibri"/>
          <w:sz w:val="26"/>
          <w:szCs w:val="26"/>
          <w:lang w:val="nl-NL"/>
          <w14:ligatures w14:val="none"/>
        </w:rPr>
        <w:t>.</w:t>
      </w:r>
    </w:p>
    <w:p w14:paraId="1CE43256" w14:textId="5B2E3051" w:rsidR="006F3EFE" w:rsidRPr="007D7AC1" w:rsidRDefault="006F3EFE" w:rsidP="007D7AC1">
      <w:pPr>
        <w:spacing w:before="100"/>
        <w:ind w:firstLine="567"/>
        <w:jc w:val="both"/>
        <w:rPr>
          <w:rFonts w:eastAsia="Calibri"/>
          <w:sz w:val="26"/>
          <w:szCs w:val="26"/>
          <w:lang w:val="nl-NL"/>
          <w14:ligatures w14:val="none"/>
        </w:rPr>
      </w:pPr>
      <w:r w:rsidRPr="007D7AC1">
        <w:rPr>
          <w:rFonts w:eastAsia="Calibri"/>
          <w:sz w:val="26"/>
          <w:szCs w:val="26"/>
          <w:lang w:val="nl-NL"/>
          <w14:ligatures w14:val="none"/>
        </w:rPr>
        <w:t>Phân tích/thống kê</w:t>
      </w:r>
      <w:r w:rsidR="006905B9">
        <w:rPr>
          <w:rFonts w:eastAsia="Calibri"/>
          <w:sz w:val="26"/>
          <w:szCs w:val="26"/>
          <w:lang w:val="nl-NL"/>
          <w14:ligatures w14:val="none"/>
        </w:rPr>
        <w:t>.</w:t>
      </w:r>
      <w:r w:rsidRPr="007D7AC1">
        <w:rPr>
          <w:rFonts w:eastAsia="Calibri"/>
          <w:sz w:val="26"/>
          <w:szCs w:val="26"/>
          <w:lang w:val="nl-NL"/>
          <w14:ligatures w14:val="none"/>
        </w:rPr>
        <w:t xml:space="preserve"> </w:t>
      </w:r>
    </w:p>
    <w:p w14:paraId="796BDDDD" w14:textId="160074C3" w:rsidR="006F3EFE" w:rsidRPr="007D7AC1" w:rsidRDefault="006F3EFE" w:rsidP="007D7AC1">
      <w:pPr>
        <w:spacing w:before="100"/>
        <w:ind w:firstLine="567"/>
        <w:jc w:val="both"/>
        <w:rPr>
          <w:rFonts w:eastAsia="Calibri"/>
          <w:sz w:val="26"/>
          <w:szCs w:val="26"/>
          <w:lang w:val="nl-NL"/>
          <w14:ligatures w14:val="none"/>
        </w:rPr>
      </w:pPr>
      <w:r w:rsidRPr="007D7AC1">
        <w:rPr>
          <w:rFonts w:eastAsia="Calibri"/>
          <w:sz w:val="26"/>
          <w:szCs w:val="26"/>
          <w:lang w:val="nl-NL"/>
          <w14:ligatures w14:val="none"/>
        </w:rPr>
        <w:t xml:space="preserve">Lập bảng số liệu đáp ứng của từng </w:t>
      </w:r>
      <w:r w:rsidR="00EB394A" w:rsidRPr="007D7AC1">
        <w:rPr>
          <w:rFonts w:eastAsia="Calibri"/>
          <w:sz w:val="26"/>
          <w:szCs w:val="26"/>
          <w:lang w:val="nl-NL"/>
          <w14:ligatures w14:val="none"/>
        </w:rPr>
        <w:t>người bệnh</w:t>
      </w:r>
      <w:r w:rsidR="006905B9">
        <w:rPr>
          <w:rFonts w:eastAsia="Calibri"/>
          <w:sz w:val="26"/>
          <w:szCs w:val="26"/>
          <w:lang w:val="nl-NL"/>
          <w14:ligatures w14:val="none"/>
        </w:rPr>
        <w:t>.</w:t>
      </w:r>
    </w:p>
    <w:p w14:paraId="3A2B5235" w14:textId="77777777" w:rsidR="006F3EFE" w:rsidRPr="007D7AC1" w:rsidRDefault="006F3EFE" w:rsidP="007D7AC1">
      <w:pPr>
        <w:spacing w:before="100"/>
        <w:ind w:firstLine="567"/>
        <w:jc w:val="both"/>
        <w:rPr>
          <w:rFonts w:eastAsia="Calibri"/>
          <w:sz w:val="26"/>
          <w:szCs w:val="26"/>
          <w:lang w:val="nl-NL"/>
          <w14:ligatures w14:val="none"/>
        </w:rPr>
      </w:pPr>
      <w:r w:rsidRPr="007D7AC1">
        <w:rPr>
          <w:rFonts w:eastAsia="Calibri"/>
          <w:sz w:val="26"/>
          <w:szCs w:val="26"/>
          <w:lang w:val="nl-NL"/>
          <w14:ligatures w14:val="none"/>
        </w:rPr>
        <w:t>Phương thức sử dụng thiết bị y tế thử nghiệm; các quy trình kỹ thuật, liều dùng, cách dùng của các kỹ thuật/phương pháp/phác đồ/thuốc/sản phẩm dùng kèm và mối quan hệ với đáp ứng trị liệu.</w:t>
      </w:r>
    </w:p>
    <w:p w14:paraId="2AFD9CE3" w14:textId="2A8C0E72" w:rsidR="006F3EFE" w:rsidRPr="007D7AC1" w:rsidRDefault="006F3EFE" w:rsidP="007D7AC1">
      <w:pPr>
        <w:spacing w:before="100"/>
        <w:ind w:firstLine="567"/>
        <w:jc w:val="both"/>
        <w:rPr>
          <w:rFonts w:eastAsia="Calibri"/>
          <w:sz w:val="26"/>
          <w:szCs w:val="26"/>
          <w:lang w:val="nl-NL"/>
          <w14:ligatures w14:val="none"/>
        </w:rPr>
      </w:pPr>
      <w:r w:rsidRPr="007D7AC1">
        <w:rPr>
          <w:rFonts w:eastAsia="Calibri"/>
          <w:sz w:val="26"/>
          <w:szCs w:val="26"/>
          <w:lang w:val="nl-NL"/>
          <w14:ligatures w14:val="none"/>
        </w:rPr>
        <w:t xml:space="preserve">Trình bày số liệu của từng </w:t>
      </w:r>
      <w:r w:rsidR="00EB394A" w:rsidRPr="007D7AC1">
        <w:rPr>
          <w:rFonts w:eastAsia="Calibri"/>
          <w:sz w:val="26"/>
          <w:szCs w:val="26"/>
          <w:lang w:val="nl-NL"/>
          <w14:ligatures w14:val="none"/>
        </w:rPr>
        <w:t>người bệnh</w:t>
      </w:r>
      <w:r w:rsidR="006905B9">
        <w:rPr>
          <w:rFonts w:eastAsia="Calibri"/>
          <w:sz w:val="26"/>
          <w:szCs w:val="26"/>
          <w:lang w:val="nl-NL"/>
          <w14:ligatures w14:val="none"/>
        </w:rPr>
        <w:t>.</w:t>
      </w:r>
      <w:r w:rsidRPr="007D7AC1">
        <w:rPr>
          <w:rFonts w:eastAsia="Calibri"/>
          <w:sz w:val="26"/>
          <w:szCs w:val="26"/>
          <w:lang w:val="nl-NL"/>
          <w14:ligatures w14:val="none"/>
        </w:rPr>
        <w:t xml:space="preserve"> </w:t>
      </w:r>
    </w:p>
    <w:p w14:paraId="5E787DF0" w14:textId="5A12E854" w:rsidR="006F3EFE" w:rsidRPr="007D7AC1" w:rsidRDefault="006F3EFE" w:rsidP="007D7AC1">
      <w:pPr>
        <w:spacing w:before="100"/>
        <w:ind w:firstLine="567"/>
        <w:jc w:val="both"/>
        <w:rPr>
          <w:rFonts w:eastAsia="Calibri"/>
          <w:sz w:val="26"/>
          <w:szCs w:val="26"/>
          <w:lang w:val="nl-NL"/>
          <w14:ligatures w14:val="none"/>
        </w:rPr>
      </w:pPr>
      <w:r w:rsidRPr="007D7AC1">
        <w:rPr>
          <w:rFonts w:eastAsia="Calibri"/>
          <w:sz w:val="26"/>
          <w:szCs w:val="26"/>
          <w:lang w:val="nl-NL"/>
          <w14:ligatures w14:val="none"/>
        </w:rPr>
        <w:t>Kết luận về hiệu quả</w:t>
      </w:r>
      <w:r w:rsidR="006905B9">
        <w:rPr>
          <w:rFonts w:eastAsia="Calibri"/>
          <w:sz w:val="26"/>
          <w:szCs w:val="26"/>
          <w:lang w:val="nl-NL"/>
          <w14:ligatures w14:val="none"/>
        </w:rPr>
        <w:t>.</w:t>
      </w:r>
    </w:p>
    <w:p w14:paraId="4F845959" w14:textId="405E3E70" w:rsidR="006F3EFE" w:rsidRDefault="006F3EFE" w:rsidP="007D7AC1">
      <w:pPr>
        <w:spacing w:before="100"/>
        <w:ind w:firstLine="567"/>
        <w:jc w:val="both"/>
        <w:rPr>
          <w:rFonts w:eastAsia="Calibri"/>
          <w:b/>
          <w:sz w:val="26"/>
          <w:szCs w:val="26"/>
          <w:lang w:val="nl-NL"/>
          <w14:ligatures w14:val="none"/>
        </w:rPr>
      </w:pPr>
      <w:r>
        <w:rPr>
          <w:rFonts w:eastAsia="Calibri"/>
          <w:b/>
          <w:sz w:val="26"/>
          <w:szCs w:val="26"/>
          <w:lang w:val="nl-NL"/>
          <w14:ligatures w14:val="none"/>
        </w:rPr>
        <w:t>6</w:t>
      </w:r>
      <w:r w:rsidR="007D7AC1">
        <w:rPr>
          <w:rFonts w:eastAsia="Calibri"/>
          <w:b/>
          <w:sz w:val="26"/>
          <w:szCs w:val="26"/>
          <w:lang w:val="nl-NL"/>
          <w14:ligatures w14:val="none"/>
        </w:rPr>
        <w:t>.</w:t>
      </w:r>
      <w:r>
        <w:rPr>
          <w:rFonts w:eastAsia="Calibri"/>
          <w:b/>
          <w:sz w:val="26"/>
          <w:szCs w:val="26"/>
          <w:lang w:val="nl-NL"/>
          <w14:ligatures w14:val="none"/>
        </w:rPr>
        <w:t xml:space="preserve"> Đánh giá an toàn</w:t>
      </w:r>
    </w:p>
    <w:p w14:paraId="23647A29" w14:textId="77777777" w:rsidR="006F3EFE" w:rsidRDefault="006F3EFE" w:rsidP="007D7AC1">
      <w:pPr>
        <w:spacing w:before="100"/>
        <w:ind w:firstLine="567"/>
        <w:jc w:val="both"/>
        <w:rPr>
          <w:rFonts w:eastAsia="Calibri"/>
          <w:sz w:val="26"/>
          <w:szCs w:val="26"/>
          <w:lang w:val="nl-NL"/>
          <w14:ligatures w14:val="none"/>
        </w:rPr>
      </w:pPr>
      <w:r>
        <w:rPr>
          <w:rFonts w:eastAsia="Calibri"/>
          <w:sz w:val="26"/>
          <w:szCs w:val="26"/>
          <w:lang w:val="nl-NL"/>
          <w14:ligatures w14:val="none"/>
        </w:rPr>
        <w:t>Phân tích số liệu liên quan đến độ an toàn được xem xét ở 3 mức:</w:t>
      </w:r>
    </w:p>
    <w:p w14:paraId="60AF2DAA" w14:textId="77777777" w:rsidR="006F3EFE" w:rsidRDefault="006F3EFE" w:rsidP="007D7AC1">
      <w:pPr>
        <w:spacing w:before="100"/>
        <w:ind w:firstLine="567"/>
        <w:jc w:val="both"/>
        <w:rPr>
          <w:rFonts w:eastAsia="Calibri"/>
          <w:sz w:val="26"/>
          <w:szCs w:val="26"/>
          <w:lang w:val="nl-NL"/>
          <w14:ligatures w14:val="none"/>
        </w:rPr>
      </w:pPr>
      <w:r>
        <w:rPr>
          <w:rFonts w:eastAsia="Calibri"/>
          <w:sz w:val="26"/>
          <w:szCs w:val="26"/>
          <w:lang w:val="nl-NL"/>
          <w14:ligatures w14:val="none"/>
        </w:rPr>
        <w:t>- Mức độ phơi nhiễm () cần kiểm tra để xác định mức an toàn của nghiên cứu.</w:t>
      </w:r>
    </w:p>
    <w:p w14:paraId="3B77CA7E" w14:textId="77777777" w:rsidR="006F3EFE" w:rsidRPr="007D7AC1" w:rsidRDefault="006F3EFE" w:rsidP="00E66F28">
      <w:pPr>
        <w:spacing w:before="120"/>
        <w:ind w:firstLine="567"/>
        <w:jc w:val="both"/>
        <w:rPr>
          <w:rFonts w:eastAsia="Calibri"/>
          <w:spacing w:val="-6"/>
          <w:sz w:val="26"/>
          <w:szCs w:val="26"/>
          <w:lang w:val="nl-NL"/>
          <w14:ligatures w14:val="none"/>
        </w:rPr>
      </w:pPr>
      <w:r w:rsidRPr="007D7AC1">
        <w:rPr>
          <w:rFonts w:eastAsia="Calibri"/>
          <w:spacing w:val="-6"/>
          <w:sz w:val="26"/>
          <w:szCs w:val="26"/>
          <w:lang w:val="nl-NL"/>
          <w14:ligatures w14:val="none"/>
        </w:rPr>
        <w:lastRenderedPageBreak/>
        <w:t xml:space="preserve">- Những biến cố bất lợi thường gặp hơn và những xét nghiệm hay thay đổi cần được xác định, cũng như các yếu tố ảnh hưởng đến tần </w:t>
      </w:r>
      <w:r w:rsidRPr="007D7AC1">
        <w:rPr>
          <w:rFonts w:eastAsia="Calibri"/>
          <w:spacing w:val="-6"/>
          <w:sz w:val="26"/>
          <w:szCs w:val="26"/>
          <w:lang w:val="vi-VN"/>
          <w14:ligatures w14:val="none"/>
        </w:rPr>
        <w:t>s</w:t>
      </w:r>
      <w:r w:rsidRPr="007D7AC1">
        <w:rPr>
          <w:rFonts w:eastAsia="Calibri"/>
          <w:spacing w:val="-6"/>
          <w:sz w:val="26"/>
          <w:szCs w:val="26"/>
          <w:lang w:val="nl-NL"/>
          <w14:ligatures w14:val="none"/>
        </w:rPr>
        <w:t>uất của biến cố không mong muốn.</w:t>
      </w:r>
    </w:p>
    <w:p w14:paraId="7DA027A6" w14:textId="77777777" w:rsidR="006F3EFE" w:rsidRDefault="006F3EFE" w:rsidP="00E66F28">
      <w:pPr>
        <w:spacing w:before="120"/>
        <w:ind w:firstLine="567"/>
        <w:jc w:val="both"/>
        <w:rPr>
          <w:rFonts w:eastAsia="Calibri"/>
          <w:sz w:val="26"/>
          <w:szCs w:val="26"/>
          <w:lang w:val="nl-NL"/>
          <w14:ligatures w14:val="none"/>
        </w:rPr>
      </w:pPr>
      <w:r>
        <w:rPr>
          <w:rFonts w:eastAsia="Calibri"/>
          <w:sz w:val="26"/>
          <w:szCs w:val="26"/>
          <w:lang w:val="nl-NL"/>
          <w14:ligatures w14:val="none"/>
        </w:rPr>
        <w:t>- Những biến cố bất lợi nghiêm trọng, biến cố không mong muốn đáng kể, thường xảy ra ở những người tham gia/người</w:t>
      </w:r>
      <w:r>
        <w:rPr>
          <w:rFonts w:eastAsia="Calibri"/>
          <w:sz w:val="26"/>
          <w:szCs w:val="26"/>
          <w:lang w:val="vi-VN"/>
          <w14:ligatures w14:val="none"/>
        </w:rPr>
        <w:t xml:space="preserve"> </w:t>
      </w:r>
      <w:r>
        <w:rPr>
          <w:rFonts w:eastAsia="Calibri"/>
          <w:sz w:val="26"/>
          <w:szCs w:val="26"/>
          <w:lang w:val="nl-NL"/>
          <w14:ligatures w14:val="none"/>
        </w:rPr>
        <w:t>bệnh phải rút khỏi nghiên cứu trước thời hạn, hoặc những người tham gia/người</w:t>
      </w:r>
      <w:r>
        <w:rPr>
          <w:rFonts w:eastAsia="Calibri"/>
          <w:sz w:val="26"/>
          <w:szCs w:val="26"/>
          <w:lang w:val="vi-VN"/>
          <w14:ligatures w14:val="none"/>
        </w:rPr>
        <w:t xml:space="preserve"> </w:t>
      </w:r>
      <w:r>
        <w:rPr>
          <w:rFonts w:eastAsia="Calibri"/>
          <w:sz w:val="26"/>
          <w:szCs w:val="26"/>
          <w:lang w:val="nl-NL"/>
          <w14:ligatures w14:val="none"/>
        </w:rPr>
        <w:t>bệnh tử vong, bất kể biến cố bất lợi nghiêm trọng đó có liên quan đến thiết bị y tế hay không.</w:t>
      </w:r>
    </w:p>
    <w:p w14:paraId="1067237F" w14:textId="3870EED7" w:rsidR="006F3EFE" w:rsidRDefault="006F3EFE" w:rsidP="00E66F28">
      <w:pPr>
        <w:spacing w:before="120"/>
        <w:ind w:firstLine="567"/>
        <w:jc w:val="both"/>
        <w:rPr>
          <w:rFonts w:eastAsia="Calibri"/>
          <w:b/>
          <w:sz w:val="26"/>
          <w:szCs w:val="26"/>
          <w:lang w:val="nl-NL"/>
          <w14:ligatures w14:val="none"/>
        </w:rPr>
      </w:pPr>
      <w:r>
        <w:rPr>
          <w:rFonts w:eastAsia="Calibri"/>
          <w:b/>
          <w:sz w:val="26"/>
          <w:szCs w:val="26"/>
          <w:lang w:val="nl-NL"/>
          <w14:ligatures w14:val="none"/>
        </w:rPr>
        <w:t>7</w:t>
      </w:r>
      <w:r w:rsidR="007D7AC1">
        <w:rPr>
          <w:rFonts w:eastAsia="Calibri"/>
          <w:b/>
          <w:sz w:val="26"/>
          <w:szCs w:val="26"/>
          <w:lang w:val="nl-NL"/>
          <w14:ligatures w14:val="none"/>
        </w:rPr>
        <w:t>.</w:t>
      </w:r>
      <w:r>
        <w:rPr>
          <w:rFonts w:eastAsia="Calibri"/>
          <w:b/>
          <w:sz w:val="26"/>
          <w:szCs w:val="26"/>
          <w:lang w:val="nl-NL"/>
          <w14:ligatures w14:val="none"/>
        </w:rPr>
        <w:t xml:space="preserve"> Mức độ phơi nhiễm</w:t>
      </w:r>
    </w:p>
    <w:p w14:paraId="5FC972D6" w14:textId="77777777" w:rsidR="006F3EFE" w:rsidRDefault="006F3EFE" w:rsidP="00E66F28">
      <w:pPr>
        <w:spacing w:before="120"/>
        <w:ind w:firstLine="567"/>
        <w:jc w:val="both"/>
        <w:rPr>
          <w:rFonts w:eastAsia="Calibri"/>
          <w:sz w:val="26"/>
          <w:szCs w:val="26"/>
          <w:lang w:val="nl-NL"/>
          <w14:ligatures w14:val="none"/>
        </w:rPr>
      </w:pPr>
      <w:r>
        <w:rPr>
          <w:rFonts w:eastAsia="Calibri"/>
          <w:sz w:val="26"/>
          <w:szCs w:val="26"/>
          <w:lang w:val="nl-NL"/>
          <w14:ligatures w14:val="none"/>
        </w:rPr>
        <w:t>Mức độ phơi nhiễm cần được đánh giá theo số lượng người</w:t>
      </w:r>
      <w:r>
        <w:rPr>
          <w:rFonts w:eastAsia="Calibri"/>
          <w:sz w:val="26"/>
          <w:szCs w:val="26"/>
          <w:lang w:val="vi-VN"/>
          <w14:ligatures w14:val="none"/>
        </w:rPr>
        <w:t xml:space="preserve"> </w:t>
      </w:r>
      <w:r>
        <w:rPr>
          <w:rFonts w:eastAsia="Calibri"/>
          <w:sz w:val="26"/>
          <w:szCs w:val="26"/>
          <w:lang w:val="nl-NL"/>
          <w14:ligatures w14:val="none"/>
        </w:rPr>
        <w:t>bệnh đã được sử dụng thiết bị y tế, khoảng thời gian thực hiện.</w:t>
      </w:r>
    </w:p>
    <w:p w14:paraId="2393B0D1" w14:textId="6BAB3547" w:rsidR="006F3EFE" w:rsidRDefault="006F3EFE" w:rsidP="00E66F28">
      <w:pPr>
        <w:spacing w:before="120"/>
        <w:ind w:firstLine="567"/>
        <w:jc w:val="both"/>
        <w:rPr>
          <w:rFonts w:eastAsia="Calibri"/>
          <w:b/>
          <w:sz w:val="26"/>
          <w:szCs w:val="26"/>
          <w14:ligatures w14:val="none"/>
        </w:rPr>
      </w:pPr>
      <w:r>
        <w:rPr>
          <w:rFonts w:eastAsia="Calibri"/>
          <w:b/>
          <w:sz w:val="26"/>
          <w:szCs w:val="26"/>
          <w14:ligatures w14:val="none"/>
        </w:rPr>
        <w:t>8</w:t>
      </w:r>
      <w:r w:rsidR="007D7AC1">
        <w:rPr>
          <w:rFonts w:eastAsia="Calibri"/>
          <w:b/>
          <w:sz w:val="26"/>
          <w:szCs w:val="26"/>
          <w14:ligatures w14:val="none"/>
        </w:rPr>
        <w:t>.</w:t>
      </w:r>
      <w:r>
        <w:rPr>
          <w:rFonts w:eastAsia="Calibri"/>
          <w:b/>
          <w:sz w:val="26"/>
          <w:szCs w:val="26"/>
          <w14:ligatures w14:val="none"/>
        </w:rPr>
        <w:t xml:space="preserve"> </w:t>
      </w:r>
      <w:proofErr w:type="spellStart"/>
      <w:r>
        <w:rPr>
          <w:rFonts w:eastAsia="Calibri"/>
          <w:b/>
          <w:sz w:val="26"/>
          <w:szCs w:val="26"/>
          <w14:ligatures w14:val="none"/>
        </w:rPr>
        <w:t>Sự</w:t>
      </w:r>
      <w:proofErr w:type="spellEnd"/>
      <w:r>
        <w:rPr>
          <w:rFonts w:eastAsia="Calibri"/>
          <w:b/>
          <w:sz w:val="26"/>
          <w:szCs w:val="26"/>
          <w14:ligatures w14:val="none"/>
        </w:rPr>
        <w:t xml:space="preserve"> </w:t>
      </w:r>
      <w:proofErr w:type="spellStart"/>
      <w:r>
        <w:rPr>
          <w:rFonts w:eastAsia="Calibri"/>
          <w:b/>
          <w:sz w:val="26"/>
          <w:szCs w:val="26"/>
          <w14:ligatures w14:val="none"/>
        </w:rPr>
        <w:t>cố</w:t>
      </w:r>
      <w:proofErr w:type="spellEnd"/>
      <w:r>
        <w:rPr>
          <w:rFonts w:eastAsia="Calibri"/>
          <w:b/>
          <w:sz w:val="26"/>
          <w:szCs w:val="26"/>
          <w14:ligatures w14:val="none"/>
        </w:rPr>
        <w:t xml:space="preserve"> </w:t>
      </w:r>
      <w:proofErr w:type="spellStart"/>
      <w:r>
        <w:rPr>
          <w:rFonts w:eastAsia="Calibri"/>
          <w:b/>
          <w:sz w:val="26"/>
          <w:szCs w:val="26"/>
          <w14:ligatures w14:val="none"/>
        </w:rPr>
        <w:t>không</w:t>
      </w:r>
      <w:proofErr w:type="spellEnd"/>
      <w:r>
        <w:rPr>
          <w:rFonts w:eastAsia="Calibri"/>
          <w:b/>
          <w:sz w:val="26"/>
          <w:szCs w:val="26"/>
          <w14:ligatures w14:val="none"/>
        </w:rPr>
        <w:t xml:space="preserve"> </w:t>
      </w:r>
      <w:proofErr w:type="spellStart"/>
      <w:r>
        <w:rPr>
          <w:rFonts w:eastAsia="Calibri"/>
          <w:b/>
          <w:sz w:val="26"/>
          <w:szCs w:val="26"/>
          <w14:ligatures w14:val="none"/>
        </w:rPr>
        <w:t>mong</w:t>
      </w:r>
      <w:proofErr w:type="spellEnd"/>
      <w:r>
        <w:rPr>
          <w:rFonts w:eastAsia="Calibri"/>
          <w:b/>
          <w:sz w:val="26"/>
          <w:szCs w:val="26"/>
          <w14:ligatures w14:val="none"/>
        </w:rPr>
        <w:t xml:space="preserve"> </w:t>
      </w:r>
      <w:proofErr w:type="spellStart"/>
      <w:r>
        <w:rPr>
          <w:rFonts w:eastAsia="Calibri"/>
          <w:b/>
          <w:sz w:val="26"/>
          <w:szCs w:val="26"/>
          <w14:ligatures w14:val="none"/>
        </w:rPr>
        <w:t>muốn</w:t>
      </w:r>
      <w:proofErr w:type="spellEnd"/>
      <w:r>
        <w:rPr>
          <w:rFonts w:eastAsia="Calibri"/>
          <w:b/>
          <w:sz w:val="26"/>
          <w:szCs w:val="26"/>
          <w14:ligatures w14:val="none"/>
        </w:rPr>
        <w:t xml:space="preserve"> (AE)</w:t>
      </w:r>
    </w:p>
    <w:p w14:paraId="73F31146" w14:textId="2267D235" w:rsidR="006F3EFE" w:rsidRPr="00A356E4" w:rsidRDefault="006F3EFE" w:rsidP="00E66F28">
      <w:pPr>
        <w:spacing w:before="120"/>
        <w:ind w:firstLine="567"/>
        <w:jc w:val="both"/>
        <w:rPr>
          <w:rFonts w:eastAsia="Calibri"/>
          <w:sz w:val="26"/>
          <w:szCs w:val="26"/>
          <w14:ligatures w14:val="none"/>
        </w:rPr>
      </w:pPr>
      <w:r>
        <w:rPr>
          <w:rFonts w:eastAsia="Calibri"/>
          <w:sz w:val="26"/>
          <w:szCs w:val="26"/>
          <w14:ligatures w14:val="none"/>
        </w:rPr>
        <w:t xml:space="preserve">- </w:t>
      </w:r>
      <w:proofErr w:type="spellStart"/>
      <w:r w:rsidRPr="00A356E4">
        <w:rPr>
          <w:rFonts w:eastAsia="Calibri"/>
          <w:sz w:val="26"/>
          <w:szCs w:val="26"/>
          <w14:ligatures w14:val="none"/>
        </w:rPr>
        <w:t>Tóm</w:t>
      </w:r>
      <w:proofErr w:type="spellEnd"/>
      <w:r w:rsidRPr="00A356E4">
        <w:rPr>
          <w:rFonts w:eastAsia="Calibri"/>
          <w:sz w:val="26"/>
          <w:szCs w:val="26"/>
          <w14:ligatures w14:val="none"/>
        </w:rPr>
        <w:t xml:space="preserve"> </w:t>
      </w:r>
      <w:proofErr w:type="spellStart"/>
      <w:r w:rsidRPr="00A356E4">
        <w:rPr>
          <w:rFonts w:eastAsia="Calibri"/>
          <w:sz w:val="26"/>
          <w:szCs w:val="26"/>
          <w14:ligatures w14:val="none"/>
        </w:rPr>
        <w:t>tắt</w:t>
      </w:r>
      <w:proofErr w:type="spellEnd"/>
      <w:r w:rsidRPr="00A356E4">
        <w:rPr>
          <w:rFonts w:eastAsia="Calibri"/>
          <w:sz w:val="26"/>
          <w:szCs w:val="26"/>
          <w14:ligatures w14:val="none"/>
        </w:rPr>
        <w:t xml:space="preserve"> </w:t>
      </w:r>
      <w:proofErr w:type="spellStart"/>
      <w:r w:rsidRPr="00A356E4">
        <w:rPr>
          <w:rFonts w:eastAsia="Calibri"/>
          <w:sz w:val="26"/>
          <w:szCs w:val="26"/>
          <w14:ligatures w14:val="none"/>
        </w:rPr>
        <w:t>về</w:t>
      </w:r>
      <w:proofErr w:type="spellEnd"/>
      <w:r w:rsidRPr="00A356E4">
        <w:rPr>
          <w:rFonts w:eastAsia="Calibri"/>
          <w:sz w:val="26"/>
          <w:szCs w:val="26"/>
          <w14:ligatures w14:val="none"/>
        </w:rPr>
        <w:t xml:space="preserve"> AE</w:t>
      </w:r>
      <w:r w:rsidR="006905B9">
        <w:rPr>
          <w:rFonts w:eastAsia="Calibri"/>
          <w:sz w:val="26"/>
          <w:szCs w:val="26"/>
          <w14:ligatures w14:val="none"/>
        </w:rPr>
        <w:t>.</w:t>
      </w:r>
    </w:p>
    <w:p w14:paraId="4EEA91FB" w14:textId="03F8001E" w:rsidR="006F3EFE" w:rsidRPr="00A356E4" w:rsidRDefault="006F3EFE" w:rsidP="00E66F28">
      <w:pPr>
        <w:spacing w:before="120"/>
        <w:ind w:firstLine="567"/>
        <w:jc w:val="both"/>
        <w:rPr>
          <w:rFonts w:eastAsia="Calibri"/>
          <w:sz w:val="26"/>
          <w:szCs w:val="26"/>
          <w14:ligatures w14:val="none"/>
        </w:rPr>
      </w:pPr>
      <w:r>
        <w:rPr>
          <w:rFonts w:eastAsia="Calibri"/>
          <w:sz w:val="26"/>
          <w:szCs w:val="26"/>
          <w14:ligatures w14:val="none"/>
        </w:rPr>
        <w:t xml:space="preserve">- </w:t>
      </w:r>
      <w:proofErr w:type="spellStart"/>
      <w:r w:rsidRPr="00A356E4">
        <w:rPr>
          <w:rFonts w:eastAsia="Calibri"/>
          <w:sz w:val="26"/>
          <w:szCs w:val="26"/>
          <w14:ligatures w14:val="none"/>
        </w:rPr>
        <w:t>Trình</w:t>
      </w:r>
      <w:proofErr w:type="spellEnd"/>
      <w:r w:rsidRPr="00A356E4">
        <w:rPr>
          <w:rFonts w:eastAsia="Calibri"/>
          <w:sz w:val="26"/>
          <w:szCs w:val="26"/>
          <w14:ligatures w14:val="none"/>
        </w:rPr>
        <w:t xml:space="preserve"> </w:t>
      </w:r>
      <w:proofErr w:type="spellStart"/>
      <w:r w:rsidRPr="00A356E4">
        <w:rPr>
          <w:rFonts w:eastAsia="Calibri"/>
          <w:sz w:val="26"/>
          <w:szCs w:val="26"/>
          <w14:ligatures w14:val="none"/>
        </w:rPr>
        <w:t>bày</w:t>
      </w:r>
      <w:proofErr w:type="spellEnd"/>
      <w:r w:rsidRPr="00A356E4">
        <w:rPr>
          <w:rFonts w:eastAsia="Calibri"/>
          <w:sz w:val="26"/>
          <w:szCs w:val="26"/>
          <w14:ligatures w14:val="none"/>
        </w:rPr>
        <w:t xml:space="preserve"> </w:t>
      </w:r>
      <w:proofErr w:type="spellStart"/>
      <w:r w:rsidRPr="00A356E4">
        <w:rPr>
          <w:rFonts w:eastAsia="Calibri"/>
          <w:sz w:val="26"/>
          <w:szCs w:val="26"/>
          <w14:ligatures w14:val="none"/>
        </w:rPr>
        <w:t>các</w:t>
      </w:r>
      <w:proofErr w:type="spellEnd"/>
      <w:r w:rsidRPr="00A356E4">
        <w:rPr>
          <w:rFonts w:eastAsia="Calibri"/>
          <w:sz w:val="26"/>
          <w:szCs w:val="26"/>
          <w14:ligatures w14:val="none"/>
        </w:rPr>
        <w:t xml:space="preserve"> AE</w:t>
      </w:r>
      <w:r w:rsidR="006905B9">
        <w:rPr>
          <w:rFonts w:eastAsia="Calibri"/>
          <w:sz w:val="26"/>
          <w:szCs w:val="26"/>
          <w14:ligatures w14:val="none"/>
        </w:rPr>
        <w:t>.</w:t>
      </w:r>
    </w:p>
    <w:p w14:paraId="17EF2539" w14:textId="5C292F9A" w:rsidR="006F3EFE" w:rsidRPr="00A356E4" w:rsidRDefault="006F3EFE" w:rsidP="00E66F28">
      <w:pPr>
        <w:spacing w:before="120"/>
        <w:ind w:firstLine="567"/>
        <w:jc w:val="both"/>
        <w:rPr>
          <w:rFonts w:eastAsia="Calibri"/>
          <w:sz w:val="26"/>
          <w:szCs w:val="26"/>
          <w14:ligatures w14:val="none"/>
        </w:rPr>
      </w:pPr>
      <w:r>
        <w:rPr>
          <w:rFonts w:eastAsia="Calibri"/>
          <w:sz w:val="26"/>
          <w:szCs w:val="26"/>
          <w14:ligatures w14:val="none"/>
        </w:rPr>
        <w:t xml:space="preserve">- </w:t>
      </w:r>
      <w:proofErr w:type="spellStart"/>
      <w:r w:rsidRPr="00A356E4">
        <w:rPr>
          <w:rFonts w:eastAsia="Calibri"/>
          <w:sz w:val="26"/>
          <w:szCs w:val="26"/>
          <w14:ligatures w14:val="none"/>
        </w:rPr>
        <w:t>Phân</w:t>
      </w:r>
      <w:proofErr w:type="spellEnd"/>
      <w:r w:rsidRPr="00A356E4">
        <w:rPr>
          <w:rFonts w:eastAsia="Calibri"/>
          <w:sz w:val="26"/>
          <w:szCs w:val="26"/>
          <w14:ligatures w14:val="none"/>
        </w:rPr>
        <w:t xml:space="preserve"> </w:t>
      </w:r>
      <w:proofErr w:type="spellStart"/>
      <w:r w:rsidRPr="00A356E4">
        <w:rPr>
          <w:rFonts w:eastAsia="Calibri"/>
          <w:sz w:val="26"/>
          <w:szCs w:val="26"/>
          <w14:ligatures w14:val="none"/>
        </w:rPr>
        <w:t>tích</w:t>
      </w:r>
      <w:proofErr w:type="spellEnd"/>
      <w:r w:rsidRPr="00A356E4">
        <w:rPr>
          <w:rFonts w:eastAsia="Calibri"/>
          <w:sz w:val="26"/>
          <w:szCs w:val="26"/>
          <w14:ligatures w14:val="none"/>
        </w:rPr>
        <w:t xml:space="preserve"> </w:t>
      </w:r>
      <w:proofErr w:type="spellStart"/>
      <w:r w:rsidRPr="00A356E4">
        <w:rPr>
          <w:rFonts w:eastAsia="Calibri"/>
          <w:sz w:val="26"/>
          <w:szCs w:val="26"/>
          <w14:ligatures w14:val="none"/>
        </w:rPr>
        <w:t>các</w:t>
      </w:r>
      <w:proofErr w:type="spellEnd"/>
      <w:r w:rsidRPr="00A356E4">
        <w:rPr>
          <w:rFonts w:eastAsia="Calibri"/>
          <w:sz w:val="26"/>
          <w:szCs w:val="26"/>
          <w14:ligatures w14:val="none"/>
        </w:rPr>
        <w:t xml:space="preserve"> AE</w:t>
      </w:r>
      <w:r w:rsidR="006905B9">
        <w:rPr>
          <w:rFonts w:eastAsia="Calibri"/>
          <w:sz w:val="26"/>
          <w:szCs w:val="26"/>
          <w14:ligatures w14:val="none"/>
        </w:rPr>
        <w:t>.</w:t>
      </w:r>
    </w:p>
    <w:p w14:paraId="4C73C9C8" w14:textId="33140355" w:rsidR="006F3EFE" w:rsidRPr="00A356E4" w:rsidRDefault="006F3EFE" w:rsidP="00E66F28">
      <w:pPr>
        <w:spacing w:before="120"/>
        <w:ind w:firstLine="567"/>
        <w:jc w:val="both"/>
        <w:rPr>
          <w:rFonts w:eastAsia="Calibri"/>
          <w:sz w:val="26"/>
          <w:szCs w:val="26"/>
          <w14:ligatures w14:val="none"/>
        </w:rPr>
      </w:pPr>
      <w:r>
        <w:rPr>
          <w:rFonts w:eastAsia="Calibri"/>
          <w:sz w:val="26"/>
          <w:szCs w:val="26"/>
          <w14:ligatures w14:val="none"/>
        </w:rPr>
        <w:t xml:space="preserve">- </w:t>
      </w:r>
      <w:proofErr w:type="spellStart"/>
      <w:r w:rsidRPr="00A356E4">
        <w:rPr>
          <w:rFonts w:eastAsia="Calibri"/>
          <w:sz w:val="26"/>
          <w:szCs w:val="26"/>
          <w14:ligatures w14:val="none"/>
        </w:rPr>
        <w:t>Liệt</w:t>
      </w:r>
      <w:proofErr w:type="spellEnd"/>
      <w:r w:rsidRPr="00A356E4">
        <w:rPr>
          <w:rFonts w:eastAsia="Calibri"/>
          <w:sz w:val="26"/>
          <w:szCs w:val="26"/>
          <w14:ligatures w14:val="none"/>
        </w:rPr>
        <w:t xml:space="preserve"> </w:t>
      </w:r>
      <w:proofErr w:type="spellStart"/>
      <w:r w:rsidRPr="00A356E4">
        <w:rPr>
          <w:rFonts w:eastAsia="Calibri"/>
          <w:sz w:val="26"/>
          <w:szCs w:val="26"/>
          <w14:ligatures w14:val="none"/>
        </w:rPr>
        <w:t>kê</w:t>
      </w:r>
      <w:proofErr w:type="spellEnd"/>
      <w:r w:rsidRPr="00A356E4">
        <w:rPr>
          <w:rFonts w:eastAsia="Calibri"/>
          <w:sz w:val="26"/>
          <w:szCs w:val="26"/>
          <w14:ligatures w14:val="none"/>
        </w:rPr>
        <w:t xml:space="preserve"> AE </w:t>
      </w:r>
      <w:proofErr w:type="spellStart"/>
      <w:r w:rsidRPr="00A356E4">
        <w:rPr>
          <w:rFonts w:eastAsia="Calibri"/>
          <w:sz w:val="26"/>
          <w:szCs w:val="26"/>
          <w14:ligatures w14:val="none"/>
        </w:rPr>
        <w:t>theo</w:t>
      </w:r>
      <w:proofErr w:type="spellEnd"/>
      <w:r w:rsidRPr="00A356E4">
        <w:rPr>
          <w:rFonts w:eastAsia="Calibri"/>
          <w:sz w:val="26"/>
          <w:szCs w:val="26"/>
          <w14:ligatures w14:val="none"/>
        </w:rPr>
        <w:t xml:space="preserve"> </w:t>
      </w:r>
      <w:proofErr w:type="spellStart"/>
      <w:r w:rsidR="00EB394A">
        <w:rPr>
          <w:rFonts w:eastAsia="Calibri"/>
          <w:sz w:val="26"/>
          <w:szCs w:val="26"/>
          <w14:ligatures w14:val="none"/>
        </w:rPr>
        <w:t>người</w:t>
      </w:r>
      <w:proofErr w:type="spellEnd"/>
      <w:r w:rsidR="00EB394A">
        <w:rPr>
          <w:rFonts w:eastAsia="Calibri"/>
          <w:sz w:val="26"/>
          <w:szCs w:val="26"/>
          <w14:ligatures w14:val="none"/>
        </w:rPr>
        <w:t xml:space="preserve"> </w:t>
      </w:r>
      <w:proofErr w:type="spellStart"/>
      <w:r w:rsidR="00EB394A">
        <w:rPr>
          <w:rFonts w:eastAsia="Calibri"/>
          <w:sz w:val="26"/>
          <w:szCs w:val="26"/>
          <w14:ligatures w14:val="none"/>
        </w:rPr>
        <w:t>bệnh</w:t>
      </w:r>
      <w:proofErr w:type="spellEnd"/>
      <w:r>
        <w:rPr>
          <w:rFonts w:eastAsia="Calibri"/>
          <w:sz w:val="26"/>
          <w:szCs w:val="26"/>
          <w14:ligatures w14:val="none"/>
        </w:rPr>
        <w:t>/</w:t>
      </w:r>
      <w:proofErr w:type="spellStart"/>
      <w:r>
        <w:rPr>
          <w:rFonts w:eastAsia="Calibri"/>
          <w:sz w:val="26"/>
          <w:szCs w:val="26"/>
          <w14:ligatures w14:val="none"/>
        </w:rPr>
        <w:t>người</w:t>
      </w:r>
      <w:proofErr w:type="spellEnd"/>
      <w:r>
        <w:rPr>
          <w:rFonts w:eastAsia="Calibri"/>
          <w:sz w:val="26"/>
          <w:szCs w:val="26"/>
          <w14:ligatures w14:val="none"/>
        </w:rPr>
        <w:t xml:space="preserve"> </w:t>
      </w:r>
      <w:proofErr w:type="spellStart"/>
      <w:r>
        <w:rPr>
          <w:rFonts w:eastAsia="Calibri"/>
          <w:sz w:val="26"/>
          <w:szCs w:val="26"/>
          <w14:ligatures w14:val="none"/>
        </w:rPr>
        <w:t>tham</w:t>
      </w:r>
      <w:proofErr w:type="spellEnd"/>
      <w:r>
        <w:rPr>
          <w:rFonts w:eastAsia="Calibri"/>
          <w:sz w:val="26"/>
          <w:szCs w:val="26"/>
          <w14:ligatures w14:val="none"/>
        </w:rPr>
        <w:t xml:space="preserve"> </w:t>
      </w:r>
      <w:proofErr w:type="spellStart"/>
      <w:r>
        <w:rPr>
          <w:rFonts w:eastAsia="Calibri"/>
          <w:sz w:val="26"/>
          <w:szCs w:val="26"/>
          <w14:ligatures w14:val="none"/>
        </w:rPr>
        <w:t>gia</w:t>
      </w:r>
      <w:proofErr w:type="spellEnd"/>
      <w:r w:rsidR="006905B9">
        <w:rPr>
          <w:rFonts w:eastAsia="Calibri"/>
          <w:sz w:val="26"/>
          <w:szCs w:val="26"/>
          <w14:ligatures w14:val="none"/>
        </w:rPr>
        <w:t>.</w:t>
      </w:r>
    </w:p>
    <w:p w14:paraId="4FB4A2F6" w14:textId="6ACBD2F5" w:rsidR="006F3EFE" w:rsidRDefault="006F3EFE" w:rsidP="00E66F28">
      <w:pPr>
        <w:spacing w:before="120"/>
        <w:ind w:firstLine="567"/>
        <w:jc w:val="both"/>
        <w:rPr>
          <w:rFonts w:eastAsia="Calibri"/>
          <w:b/>
          <w:sz w:val="26"/>
          <w:szCs w:val="26"/>
          <w14:ligatures w14:val="none"/>
        </w:rPr>
      </w:pPr>
      <w:r>
        <w:rPr>
          <w:rFonts w:eastAsia="Calibri"/>
          <w:b/>
          <w:sz w:val="26"/>
          <w:szCs w:val="26"/>
          <w14:ligatures w14:val="none"/>
        </w:rPr>
        <w:t>9</w:t>
      </w:r>
      <w:r w:rsidR="007D7AC1">
        <w:rPr>
          <w:rFonts w:eastAsia="Calibri"/>
          <w:b/>
          <w:sz w:val="26"/>
          <w:szCs w:val="26"/>
          <w14:ligatures w14:val="none"/>
        </w:rPr>
        <w:t>.</w:t>
      </w:r>
      <w:r>
        <w:rPr>
          <w:rFonts w:eastAsia="Calibri"/>
          <w:b/>
          <w:sz w:val="26"/>
          <w:szCs w:val="26"/>
          <w14:ligatures w14:val="none"/>
        </w:rPr>
        <w:t xml:space="preserve"> Trường </w:t>
      </w:r>
      <w:proofErr w:type="spellStart"/>
      <w:r>
        <w:rPr>
          <w:rFonts w:eastAsia="Calibri"/>
          <w:b/>
          <w:sz w:val="26"/>
          <w:szCs w:val="26"/>
          <w14:ligatures w14:val="none"/>
        </w:rPr>
        <w:t>hợp</w:t>
      </w:r>
      <w:proofErr w:type="spellEnd"/>
      <w:r>
        <w:rPr>
          <w:rFonts w:eastAsia="Calibri"/>
          <w:b/>
          <w:sz w:val="26"/>
          <w:szCs w:val="26"/>
          <w14:ligatures w14:val="none"/>
        </w:rPr>
        <w:t xml:space="preserve"> </w:t>
      </w:r>
      <w:proofErr w:type="spellStart"/>
      <w:r>
        <w:rPr>
          <w:rFonts w:eastAsia="Calibri"/>
          <w:b/>
          <w:sz w:val="26"/>
          <w:szCs w:val="26"/>
          <w14:ligatures w14:val="none"/>
        </w:rPr>
        <w:t>tử</w:t>
      </w:r>
      <w:proofErr w:type="spellEnd"/>
      <w:r>
        <w:rPr>
          <w:rFonts w:eastAsia="Calibri"/>
          <w:b/>
          <w:sz w:val="26"/>
          <w:szCs w:val="26"/>
          <w14:ligatures w14:val="none"/>
        </w:rPr>
        <w:t xml:space="preserve"> </w:t>
      </w:r>
      <w:proofErr w:type="spellStart"/>
      <w:r>
        <w:rPr>
          <w:rFonts w:eastAsia="Calibri"/>
          <w:b/>
          <w:sz w:val="26"/>
          <w:szCs w:val="26"/>
          <w14:ligatures w14:val="none"/>
        </w:rPr>
        <w:t>vong</w:t>
      </w:r>
      <w:proofErr w:type="spellEnd"/>
      <w:r>
        <w:rPr>
          <w:rFonts w:eastAsia="Calibri"/>
          <w:b/>
          <w:sz w:val="26"/>
          <w:szCs w:val="26"/>
          <w14:ligatures w14:val="none"/>
        </w:rPr>
        <w:t xml:space="preserve"> </w:t>
      </w:r>
      <w:proofErr w:type="spellStart"/>
      <w:r>
        <w:rPr>
          <w:rFonts w:eastAsia="Calibri"/>
          <w:b/>
          <w:sz w:val="26"/>
          <w:szCs w:val="26"/>
          <w14:ligatures w14:val="none"/>
        </w:rPr>
        <w:t>và</w:t>
      </w:r>
      <w:proofErr w:type="spellEnd"/>
      <w:r>
        <w:rPr>
          <w:rFonts w:eastAsia="Calibri"/>
          <w:b/>
          <w:sz w:val="26"/>
          <w:szCs w:val="26"/>
          <w14:ligatures w14:val="none"/>
        </w:rPr>
        <w:t xml:space="preserve"> </w:t>
      </w:r>
      <w:proofErr w:type="spellStart"/>
      <w:r>
        <w:rPr>
          <w:rFonts w:eastAsia="Calibri"/>
          <w:b/>
          <w:sz w:val="26"/>
          <w:szCs w:val="26"/>
          <w14:ligatures w14:val="none"/>
        </w:rPr>
        <w:t>các</w:t>
      </w:r>
      <w:proofErr w:type="spellEnd"/>
      <w:r>
        <w:rPr>
          <w:rFonts w:eastAsia="Calibri"/>
          <w:b/>
          <w:sz w:val="26"/>
          <w:szCs w:val="26"/>
          <w14:ligatures w14:val="none"/>
        </w:rPr>
        <w:t xml:space="preserve"> AE </w:t>
      </w:r>
      <w:proofErr w:type="spellStart"/>
      <w:r>
        <w:rPr>
          <w:rFonts w:eastAsia="Calibri"/>
          <w:b/>
          <w:sz w:val="26"/>
          <w:szCs w:val="26"/>
          <w14:ligatures w14:val="none"/>
        </w:rPr>
        <w:t>nghiêm</w:t>
      </w:r>
      <w:proofErr w:type="spellEnd"/>
      <w:r>
        <w:rPr>
          <w:rFonts w:eastAsia="Calibri"/>
          <w:b/>
          <w:sz w:val="26"/>
          <w:szCs w:val="26"/>
          <w14:ligatures w14:val="none"/>
        </w:rPr>
        <w:t xml:space="preserve"> </w:t>
      </w:r>
      <w:proofErr w:type="spellStart"/>
      <w:r>
        <w:rPr>
          <w:rFonts w:eastAsia="Calibri"/>
          <w:b/>
          <w:sz w:val="26"/>
          <w:szCs w:val="26"/>
          <w14:ligatures w14:val="none"/>
        </w:rPr>
        <w:t>trọng</w:t>
      </w:r>
      <w:proofErr w:type="spellEnd"/>
      <w:r>
        <w:rPr>
          <w:rFonts w:eastAsia="Calibri"/>
          <w:b/>
          <w:sz w:val="26"/>
          <w:szCs w:val="26"/>
          <w14:ligatures w14:val="none"/>
        </w:rPr>
        <w:t xml:space="preserve"> </w:t>
      </w:r>
      <w:proofErr w:type="spellStart"/>
      <w:r>
        <w:rPr>
          <w:rFonts w:eastAsia="Calibri"/>
          <w:b/>
          <w:sz w:val="26"/>
          <w:szCs w:val="26"/>
          <w14:ligatures w14:val="none"/>
        </w:rPr>
        <w:t>khác</w:t>
      </w:r>
      <w:proofErr w:type="spellEnd"/>
    </w:p>
    <w:p w14:paraId="5FDC9780" w14:textId="21D0AC4C" w:rsidR="006F3EFE" w:rsidRPr="00A356E4" w:rsidRDefault="006F3EFE" w:rsidP="00E66F28">
      <w:pPr>
        <w:spacing w:before="120"/>
        <w:ind w:firstLine="567"/>
        <w:jc w:val="both"/>
        <w:rPr>
          <w:rFonts w:eastAsia="Calibri"/>
          <w:sz w:val="26"/>
          <w:szCs w:val="26"/>
          <w14:ligatures w14:val="none"/>
        </w:rPr>
      </w:pPr>
      <w:r>
        <w:rPr>
          <w:rFonts w:eastAsia="Calibri"/>
          <w:sz w:val="26"/>
          <w:szCs w:val="26"/>
          <w14:ligatures w14:val="none"/>
        </w:rPr>
        <w:t xml:space="preserve">- </w:t>
      </w:r>
      <w:r w:rsidRPr="00A356E4">
        <w:rPr>
          <w:rFonts w:eastAsia="Calibri"/>
          <w:sz w:val="26"/>
          <w:szCs w:val="26"/>
          <w14:ligatures w14:val="none"/>
        </w:rPr>
        <w:t xml:space="preserve">Danh </w:t>
      </w:r>
      <w:proofErr w:type="spellStart"/>
      <w:r w:rsidRPr="00A356E4">
        <w:rPr>
          <w:rFonts w:eastAsia="Calibri"/>
          <w:sz w:val="26"/>
          <w:szCs w:val="26"/>
          <w14:ligatures w14:val="none"/>
        </w:rPr>
        <w:t>sách</w:t>
      </w:r>
      <w:proofErr w:type="spellEnd"/>
      <w:r w:rsidRPr="00A356E4">
        <w:rPr>
          <w:rFonts w:eastAsia="Calibri"/>
          <w:sz w:val="26"/>
          <w:szCs w:val="26"/>
          <w14:ligatures w14:val="none"/>
        </w:rPr>
        <w:t xml:space="preserve"> </w:t>
      </w:r>
      <w:proofErr w:type="spellStart"/>
      <w:r w:rsidRPr="00A356E4">
        <w:rPr>
          <w:rFonts w:eastAsia="Calibri"/>
          <w:sz w:val="26"/>
          <w:szCs w:val="26"/>
          <w14:ligatures w14:val="none"/>
        </w:rPr>
        <w:t>tử</w:t>
      </w:r>
      <w:proofErr w:type="spellEnd"/>
      <w:r w:rsidRPr="00A356E4">
        <w:rPr>
          <w:rFonts w:eastAsia="Calibri"/>
          <w:sz w:val="26"/>
          <w:szCs w:val="26"/>
          <w14:ligatures w14:val="none"/>
        </w:rPr>
        <w:t xml:space="preserve"> </w:t>
      </w:r>
      <w:proofErr w:type="spellStart"/>
      <w:r w:rsidRPr="00A356E4">
        <w:rPr>
          <w:rFonts w:eastAsia="Calibri"/>
          <w:sz w:val="26"/>
          <w:szCs w:val="26"/>
          <w14:ligatures w14:val="none"/>
        </w:rPr>
        <w:t>vong</w:t>
      </w:r>
      <w:proofErr w:type="spellEnd"/>
      <w:r w:rsidRPr="00A356E4">
        <w:rPr>
          <w:rFonts w:eastAsia="Calibri"/>
          <w:sz w:val="26"/>
          <w:szCs w:val="26"/>
          <w14:ligatures w14:val="none"/>
        </w:rPr>
        <w:t xml:space="preserve"> </w:t>
      </w:r>
      <w:proofErr w:type="spellStart"/>
      <w:r w:rsidRPr="00A356E4">
        <w:rPr>
          <w:rFonts w:eastAsia="Calibri"/>
          <w:sz w:val="26"/>
          <w:szCs w:val="26"/>
          <w14:ligatures w14:val="none"/>
        </w:rPr>
        <w:t>và</w:t>
      </w:r>
      <w:proofErr w:type="spellEnd"/>
      <w:r w:rsidRPr="00A356E4">
        <w:rPr>
          <w:rFonts w:eastAsia="Calibri"/>
          <w:sz w:val="26"/>
          <w:szCs w:val="26"/>
          <w14:ligatures w14:val="none"/>
        </w:rPr>
        <w:t xml:space="preserve"> </w:t>
      </w:r>
      <w:proofErr w:type="spellStart"/>
      <w:r w:rsidRPr="00A356E4">
        <w:rPr>
          <w:rFonts w:eastAsia="Calibri"/>
          <w:sz w:val="26"/>
          <w:szCs w:val="26"/>
          <w14:ligatures w14:val="none"/>
        </w:rPr>
        <w:t>các</w:t>
      </w:r>
      <w:proofErr w:type="spellEnd"/>
      <w:r w:rsidRPr="00A356E4">
        <w:rPr>
          <w:rFonts w:eastAsia="Calibri"/>
          <w:sz w:val="26"/>
          <w:szCs w:val="26"/>
          <w14:ligatures w14:val="none"/>
        </w:rPr>
        <w:t xml:space="preserve"> </w:t>
      </w:r>
      <w:r>
        <w:rPr>
          <w:rFonts w:eastAsia="Calibri"/>
          <w:sz w:val="26"/>
          <w:szCs w:val="26"/>
          <w14:ligatures w14:val="none"/>
        </w:rPr>
        <w:t xml:space="preserve">SAE, </w:t>
      </w:r>
      <w:r w:rsidRPr="00A356E4">
        <w:rPr>
          <w:rFonts w:eastAsia="Calibri"/>
          <w:sz w:val="26"/>
          <w:szCs w:val="26"/>
          <w14:ligatures w14:val="none"/>
        </w:rPr>
        <w:t xml:space="preserve">AE </w:t>
      </w:r>
      <w:proofErr w:type="spellStart"/>
      <w:r w:rsidRPr="00A356E4">
        <w:rPr>
          <w:rFonts w:eastAsia="Calibri"/>
          <w:sz w:val="26"/>
          <w:szCs w:val="26"/>
          <w14:ligatures w14:val="none"/>
        </w:rPr>
        <w:t>nghiêm</w:t>
      </w:r>
      <w:proofErr w:type="spellEnd"/>
      <w:r w:rsidRPr="00A356E4">
        <w:rPr>
          <w:rFonts w:eastAsia="Calibri"/>
          <w:sz w:val="26"/>
          <w:szCs w:val="26"/>
          <w14:ligatures w14:val="none"/>
        </w:rPr>
        <w:t xml:space="preserve"> </w:t>
      </w:r>
      <w:proofErr w:type="spellStart"/>
      <w:r w:rsidRPr="00A356E4">
        <w:rPr>
          <w:rFonts w:eastAsia="Calibri"/>
          <w:sz w:val="26"/>
          <w:szCs w:val="26"/>
          <w14:ligatures w14:val="none"/>
        </w:rPr>
        <w:t>trọng</w:t>
      </w:r>
      <w:proofErr w:type="spellEnd"/>
      <w:r w:rsidR="006905B9">
        <w:rPr>
          <w:rFonts w:eastAsia="Calibri"/>
          <w:sz w:val="26"/>
          <w:szCs w:val="26"/>
          <w14:ligatures w14:val="none"/>
        </w:rPr>
        <w:t>.</w:t>
      </w:r>
    </w:p>
    <w:p w14:paraId="2CACE510" w14:textId="5D6E9FF9" w:rsidR="006F3EFE" w:rsidRPr="00A356E4" w:rsidRDefault="006F3EFE" w:rsidP="00E66F28">
      <w:pPr>
        <w:spacing w:before="120"/>
        <w:ind w:firstLine="567"/>
        <w:jc w:val="both"/>
        <w:rPr>
          <w:rFonts w:eastAsia="Calibri"/>
          <w:sz w:val="26"/>
          <w:szCs w:val="26"/>
          <w14:ligatures w14:val="none"/>
        </w:rPr>
      </w:pPr>
      <w:r>
        <w:rPr>
          <w:rFonts w:eastAsia="Calibri"/>
          <w:sz w:val="26"/>
          <w:szCs w:val="26"/>
          <w14:ligatures w14:val="none"/>
        </w:rPr>
        <w:t xml:space="preserve">- </w:t>
      </w:r>
      <w:proofErr w:type="spellStart"/>
      <w:r w:rsidRPr="00A356E4">
        <w:rPr>
          <w:rFonts w:eastAsia="Calibri"/>
          <w:sz w:val="26"/>
          <w:szCs w:val="26"/>
          <w14:ligatures w14:val="none"/>
        </w:rPr>
        <w:t>Tường</w:t>
      </w:r>
      <w:proofErr w:type="spellEnd"/>
      <w:r w:rsidRPr="00A356E4">
        <w:rPr>
          <w:rFonts w:eastAsia="Calibri"/>
          <w:sz w:val="26"/>
          <w:szCs w:val="26"/>
          <w14:ligatures w14:val="none"/>
        </w:rPr>
        <w:t xml:space="preserve"> </w:t>
      </w:r>
      <w:proofErr w:type="spellStart"/>
      <w:r w:rsidRPr="00A356E4">
        <w:rPr>
          <w:rFonts w:eastAsia="Calibri"/>
          <w:sz w:val="26"/>
          <w:szCs w:val="26"/>
          <w14:ligatures w14:val="none"/>
        </w:rPr>
        <w:t>trình</w:t>
      </w:r>
      <w:proofErr w:type="spellEnd"/>
      <w:r w:rsidRPr="00A356E4">
        <w:rPr>
          <w:rFonts w:eastAsia="Calibri"/>
          <w:sz w:val="26"/>
          <w:szCs w:val="26"/>
          <w14:ligatures w14:val="none"/>
        </w:rPr>
        <w:t xml:space="preserve"> </w:t>
      </w:r>
      <w:proofErr w:type="spellStart"/>
      <w:r w:rsidRPr="00A356E4">
        <w:rPr>
          <w:rFonts w:eastAsia="Calibri"/>
          <w:sz w:val="26"/>
          <w:szCs w:val="26"/>
          <w14:ligatures w14:val="none"/>
        </w:rPr>
        <w:t>trường</w:t>
      </w:r>
      <w:proofErr w:type="spellEnd"/>
      <w:r w:rsidRPr="00A356E4">
        <w:rPr>
          <w:rFonts w:eastAsia="Calibri"/>
          <w:sz w:val="26"/>
          <w:szCs w:val="26"/>
          <w14:ligatures w14:val="none"/>
        </w:rPr>
        <w:t xml:space="preserve"> </w:t>
      </w:r>
      <w:proofErr w:type="spellStart"/>
      <w:r w:rsidRPr="00A356E4">
        <w:rPr>
          <w:rFonts w:eastAsia="Calibri"/>
          <w:sz w:val="26"/>
          <w:szCs w:val="26"/>
          <w14:ligatures w14:val="none"/>
        </w:rPr>
        <w:t>hợp</w:t>
      </w:r>
      <w:proofErr w:type="spellEnd"/>
      <w:r w:rsidRPr="00A356E4">
        <w:rPr>
          <w:rFonts w:eastAsia="Calibri"/>
          <w:sz w:val="26"/>
          <w:szCs w:val="26"/>
          <w14:ligatures w14:val="none"/>
        </w:rPr>
        <w:t xml:space="preserve"> </w:t>
      </w:r>
      <w:proofErr w:type="spellStart"/>
      <w:r w:rsidRPr="00A356E4">
        <w:rPr>
          <w:rFonts w:eastAsia="Calibri"/>
          <w:sz w:val="26"/>
          <w:szCs w:val="26"/>
          <w14:ligatures w14:val="none"/>
        </w:rPr>
        <w:t>tử</w:t>
      </w:r>
      <w:proofErr w:type="spellEnd"/>
      <w:r w:rsidRPr="00A356E4">
        <w:rPr>
          <w:rFonts w:eastAsia="Calibri"/>
          <w:sz w:val="26"/>
          <w:szCs w:val="26"/>
          <w14:ligatures w14:val="none"/>
        </w:rPr>
        <w:t xml:space="preserve"> </w:t>
      </w:r>
      <w:proofErr w:type="spellStart"/>
      <w:r w:rsidRPr="00A356E4">
        <w:rPr>
          <w:rFonts w:eastAsia="Calibri"/>
          <w:sz w:val="26"/>
          <w:szCs w:val="26"/>
          <w14:ligatures w14:val="none"/>
        </w:rPr>
        <w:t>vong</w:t>
      </w:r>
      <w:proofErr w:type="spellEnd"/>
      <w:r w:rsidRPr="00A356E4">
        <w:rPr>
          <w:rFonts w:eastAsia="Calibri"/>
          <w:sz w:val="26"/>
          <w:szCs w:val="26"/>
          <w14:ligatures w14:val="none"/>
        </w:rPr>
        <w:t xml:space="preserve">, </w:t>
      </w:r>
      <w:r>
        <w:rPr>
          <w:rFonts w:eastAsia="Calibri"/>
          <w:sz w:val="26"/>
          <w:szCs w:val="26"/>
          <w14:ligatures w14:val="none"/>
        </w:rPr>
        <w:t xml:space="preserve">SAE, </w:t>
      </w:r>
      <w:r w:rsidRPr="00A356E4">
        <w:rPr>
          <w:rFonts w:eastAsia="Calibri"/>
          <w:sz w:val="26"/>
          <w:szCs w:val="26"/>
          <w14:ligatures w14:val="none"/>
        </w:rPr>
        <w:t xml:space="preserve">AE </w:t>
      </w:r>
      <w:proofErr w:type="spellStart"/>
      <w:r w:rsidRPr="00A356E4">
        <w:rPr>
          <w:rFonts w:eastAsia="Calibri"/>
          <w:sz w:val="26"/>
          <w:szCs w:val="26"/>
          <w14:ligatures w14:val="none"/>
        </w:rPr>
        <w:t>nghiêm</w:t>
      </w:r>
      <w:proofErr w:type="spellEnd"/>
      <w:r w:rsidRPr="00A356E4">
        <w:rPr>
          <w:rFonts w:eastAsia="Calibri"/>
          <w:sz w:val="26"/>
          <w:szCs w:val="26"/>
          <w14:ligatures w14:val="none"/>
        </w:rPr>
        <w:t xml:space="preserve"> </w:t>
      </w:r>
      <w:proofErr w:type="spellStart"/>
      <w:r w:rsidRPr="00A356E4">
        <w:rPr>
          <w:rFonts w:eastAsia="Calibri"/>
          <w:sz w:val="26"/>
          <w:szCs w:val="26"/>
          <w14:ligatures w14:val="none"/>
        </w:rPr>
        <w:t>trọng</w:t>
      </w:r>
      <w:proofErr w:type="spellEnd"/>
      <w:r w:rsidRPr="00A356E4">
        <w:rPr>
          <w:rFonts w:eastAsia="Calibri"/>
          <w:sz w:val="26"/>
          <w:szCs w:val="26"/>
          <w14:ligatures w14:val="none"/>
        </w:rPr>
        <w:t xml:space="preserve"> </w:t>
      </w:r>
      <w:proofErr w:type="spellStart"/>
      <w:r w:rsidRPr="00A356E4">
        <w:rPr>
          <w:rFonts w:eastAsia="Calibri"/>
          <w:sz w:val="26"/>
          <w:szCs w:val="26"/>
          <w14:ligatures w14:val="none"/>
        </w:rPr>
        <w:t>và</w:t>
      </w:r>
      <w:proofErr w:type="spellEnd"/>
      <w:r w:rsidRPr="00A356E4">
        <w:rPr>
          <w:rFonts w:eastAsia="Calibri"/>
          <w:sz w:val="26"/>
          <w:szCs w:val="26"/>
          <w14:ligatures w14:val="none"/>
        </w:rPr>
        <w:t xml:space="preserve"> </w:t>
      </w:r>
      <w:proofErr w:type="spellStart"/>
      <w:r w:rsidRPr="00A356E4">
        <w:rPr>
          <w:rFonts w:eastAsia="Calibri"/>
          <w:sz w:val="26"/>
          <w:szCs w:val="26"/>
          <w14:ligatures w14:val="none"/>
        </w:rPr>
        <w:t>những</w:t>
      </w:r>
      <w:proofErr w:type="spellEnd"/>
      <w:r w:rsidRPr="00A356E4">
        <w:rPr>
          <w:rFonts w:eastAsia="Calibri"/>
          <w:sz w:val="26"/>
          <w:szCs w:val="26"/>
          <w14:ligatures w14:val="none"/>
        </w:rPr>
        <w:t xml:space="preserve"> </w:t>
      </w:r>
      <w:proofErr w:type="spellStart"/>
      <w:r w:rsidRPr="00A356E4">
        <w:rPr>
          <w:rFonts w:eastAsia="Calibri"/>
          <w:sz w:val="26"/>
          <w:szCs w:val="26"/>
          <w14:ligatures w14:val="none"/>
        </w:rPr>
        <w:t>biểu</w:t>
      </w:r>
      <w:proofErr w:type="spellEnd"/>
      <w:r w:rsidRPr="00A356E4">
        <w:rPr>
          <w:rFonts w:eastAsia="Calibri"/>
          <w:sz w:val="26"/>
          <w:szCs w:val="26"/>
          <w14:ligatures w14:val="none"/>
        </w:rPr>
        <w:t xml:space="preserve"> </w:t>
      </w:r>
      <w:proofErr w:type="spellStart"/>
      <w:r w:rsidRPr="00A356E4">
        <w:rPr>
          <w:rFonts w:eastAsia="Calibri"/>
          <w:sz w:val="26"/>
          <w:szCs w:val="26"/>
          <w14:ligatures w14:val="none"/>
        </w:rPr>
        <w:t>hiện</w:t>
      </w:r>
      <w:proofErr w:type="spellEnd"/>
      <w:r w:rsidRPr="00A356E4">
        <w:rPr>
          <w:rFonts w:eastAsia="Calibri"/>
          <w:sz w:val="26"/>
          <w:szCs w:val="26"/>
          <w14:ligatures w14:val="none"/>
        </w:rPr>
        <w:t xml:space="preserve"> AE </w:t>
      </w:r>
      <w:proofErr w:type="spellStart"/>
      <w:r w:rsidRPr="00A356E4">
        <w:rPr>
          <w:rFonts w:eastAsia="Calibri"/>
          <w:sz w:val="26"/>
          <w:szCs w:val="26"/>
          <w14:ligatures w14:val="none"/>
        </w:rPr>
        <w:t>khác</w:t>
      </w:r>
      <w:proofErr w:type="spellEnd"/>
      <w:r w:rsidR="006905B9">
        <w:rPr>
          <w:rFonts w:eastAsia="Calibri"/>
          <w:sz w:val="26"/>
          <w:szCs w:val="26"/>
          <w14:ligatures w14:val="none"/>
        </w:rPr>
        <w:t>.</w:t>
      </w:r>
    </w:p>
    <w:p w14:paraId="7FDC6F4D" w14:textId="77FBEE6B" w:rsidR="006F3EFE" w:rsidRPr="00A356E4" w:rsidRDefault="006F3EFE" w:rsidP="00E66F28">
      <w:pPr>
        <w:spacing w:before="120"/>
        <w:ind w:firstLine="567"/>
        <w:jc w:val="both"/>
        <w:rPr>
          <w:rFonts w:eastAsia="Calibri"/>
          <w:sz w:val="26"/>
          <w:szCs w:val="26"/>
          <w14:ligatures w14:val="none"/>
        </w:rPr>
      </w:pPr>
      <w:r>
        <w:rPr>
          <w:rFonts w:eastAsia="Calibri"/>
          <w:sz w:val="26"/>
          <w:szCs w:val="26"/>
          <w14:ligatures w14:val="none"/>
        </w:rPr>
        <w:t xml:space="preserve">- </w:t>
      </w:r>
      <w:proofErr w:type="spellStart"/>
      <w:r w:rsidRPr="00A356E4">
        <w:rPr>
          <w:rFonts w:eastAsia="Calibri"/>
          <w:sz w:val="26"/>
          <w:szCs w:val="26"/>
          <w14:ligatures w14:val="none"/>
        </w:rPr>
        <w:t>Phân</w:t>
      </w:r>
      <w:proofErr w:type="spellEnd"/>
      <w:r w:rsidRPr="00A356E4">
        <w:rPr>
          <w:rFonts w:eastAsia="Calibri"/>
          <w:sz w:val="26"/>
          <w:szCs w:val="26"/>
          <w14:ligatures w14:val="none"/>
        </w:rPr>
        <w:t xml:space="preserve"> </w:t>
      </w:r>
      <w:proofErr w:type="spellStart"/>
      <w:r w:rsidRPr="00A356E4">
        <w:rPr>
          <w:rFonts w:eastAsia="Calibri"/>
          <w:sz w:val="26"/>
          <w:szCs w:val="26"/>
          <w14:ligatures w14:val="none"/>
        </w:rPr>
        <w:t>tích</w:t>
      </w:r>
      <w:proofErr w:type="spellEnd"/>
      <w:r w:rsidRPr="00A356E4">
        <w:rPr>
          <w:rFonts w:eastAsia="Calibri"/>
          <w:sz w:val="26"/>
          <w:szCs w:val="26"/>
          <w14:ligatures w14:val="none"/>
        </w:rPr>
        <w:t xml:space="preserve"> </w:t>
      </w:r>
      <w:proofErr w:type="spellStart"/>
      <w:r w:rsidRPr="00A356E4">
        <w:rPr>
          <w:rFonts w:eastAsia="Calibri"/>
          <w:sz w:val="26"/>
          <w:szCs w:val="26"/>
          <w14:ligatures w14:val="none"/>
        </w:rPr>
        <w:t>và</w:t>
      </w:r>
      <w:proofErr w:type="spellEnd"/>
      <w:r w:rsidRPr="00A356E4">
        <w:rPr>
          <w:rFonts w:eastAsia="Calibri"/>
          <w:sz w:val="26"/>
          <w:szCs w:val="26"/>
          <w14:ligatures w14:val="none"/>
        </w:rPr>
        <w:t xml:space="preserve"> </w:t>
      </w:r>
      <w:proofErr w:type="spellStart"/>
      <w:r w:rsidRPr="00A356E4">
        <w:rPr>
          <w:rFonts w:eastAsia="Calibri"/>
          <w:sz w:val="26"/>
          <w:szCs w:val="26"/>
          <w14:ligatures w14:val="none"/>
        </w:rPr>
        <w:t>thảo</w:t>
      </w:r>
      <w:proofErr w:type="spellEnd"/>
      <w:r w:rsidRPr="00A356E4">
        <w:rPr>
          <w:rFonts w:eastAsia="Calibri"/>
          <w:sz w:val="26"/>
          <w:szCs w:val="26"/>
          <w14:ligatures w14:val="none"/>
        </w:rPr>
        <w:t xml:space="preserve"> </w:t>
      </w:r>
      <w:proofErr w:type="spellStart"/>
      <w:r w:rsidRPr="00A356E4">
        <w:rPr>
          <w:rFonts w:eastAsia="Calibri"/>
          <w:sz w:val="26"/>
          <w:szCs w:val="26"/>
          <w14:ligatures w14:val="none"/>
        </w:rPr>
        <w:t>luận</w:t>
      </w:r>
      <w:proofErr w:type="spellEnd"/>
      <w:r w:rsidRPr="00A356E4">
        <w:rPr>
          <w:rFonts w:eastAsia="Calibri"/>
          <w:sz w:val="26"/>
          <w:szCs w:val="26"/>
          <w14:ligatures w14:val="none"/>
        </w:rPr>
        <w:t xml:space="preserve"> </w:t>
      </w:r>
      <w:proofErr w:type="spellStart"/>
      <w:r w:rsidRPr="00A356E4">
        <w:rPr>
          <w:rFonts w:eastAsia="Calibri"/>
          <w:sz w:val="26"/>
          <w:szCs w:val="26"/>
          <w14:ligatures w14:val="none"/>
        </w:rPr>
        <w:t>về</w:t>
      </w:r>
      <w:proofErr w:type="spellEnd"/>
      <w:r w:rsidRPr="00A356E4">
        <w:rPr>
          <w:rFonts w:eastAsia="Calibri"/>
          <w:sz w:val="26"/>
          <w:szCs w:val="26"/>
          <w14:ligatures w14:val="none"/>
        </w:rPr>
        <w:t xml:space="preserve"> </w:t>
      </w:r>
      <w:proofErr w:type="spellStart"/>
      <w:r w:rsidRPr="00A356E4">
        <w:rPr>
          <w:rFonts w:eastAsia="Calibri"/>
          <w:sz w:val="26"/>
          <w:szCs w:val="26"/>
          <w14:ligatures w14:val="none"/>
        </w:rPr>
        <w:t>tử</w:t>
      </w:r>
      <w:proofErr w:type="spellEnd"/>
      <w:r w:rsidRPr="00A356E4">
        <w:rPr>
          <w:rFonts w:eastAsia="Calibri"/>
          <w:sz w:val="26"/>
          <w:szCs w:val="26"/>
          <w14:ligatures w14:val="none"/>
        </w:rPr>
        <w:t xml:space="preserve"> </w:t>
      </w:r>
      <w:proofErr w:type="spellStart"/>
      <w:r w:rsidRPr="00A356E4">
        <w:rPr>
          <w:rFonts w:eastAsia="Calibri"/>
          <w:sz w:val="26"/>
          <w:szCs w:val="26"/>
          <w14:ligatures w14:val="none"/>
        </w:rPr>
        <w:t>vong</w:t>
      </w:r>
      <w:proofErr w:type="spellEnd"/>
      <w:r w:rsidRPr="00A356E4">
        <w:rPr>
          <w:rFonts w:eastAsia="Calibri"/>
          <w:sz w:val="26"/>
          <w:szCs w:val="26"/>
          <w14:ligatures w14:val="none"/>
        </w:rPr>
        <w:t xml:space="preserve">, </w:t>
      </w:r>
      <w:r>
        <w:rPr>
          <w:rFonts w:eastAsia="Calibri"/>
          <w:sz w:val="26"/>
          <w:szCs w:val="26"/>
          <w14:ligatures w14:val="none"/>
        </w:rPr>
        <w:t xml:space="preserve">SAE, </w:t>
      </w:r>
      <w:proofErr w:type="spellStart"/>
      <w:r w:rsidRPr="00A356E4">
        <w:rPr>
          <w:rFonts w:eastAsia="Calibri"/>
          <w:sz w:val="26"/>
          <w:szCs w:val="26"/>
          <w14:ligatures w14:val="none"/>
        </w:rPr>
        <w:t>các</w:t>
      </w:r>
      <w:proofErr w:type="spellEnd"/>
      <w:r w:rsidRPr="00A356E4">
        <w:rPr>
          <w:rFonts w:eastAsia="Calibri"/>
          <w:sz w:val="26"/>
          <w:szCs w:val="26"/>
          <w14:ligatures w14:val="none"/>
        </w:rPr>
        <w:t xml:space="preserve"> AE </w:t>
      </w:r>
      <w:proofErr w:type="spellStart"/>
      <w:r w:rsidRPr="00A356E4">
        <w:rPr>
          <w:rFonts w:eastAsia="Calibri"/>
          <w:sz w:val="26"/>
          <w:szCs w:val="26"/>
          <w14:ligatures w14:val="none"/>
        </w:rPr>
        <w:t>nghiêm</w:t>
      </w:r>
      <w:proofErr w:type="spellEnd"/>
      <w:r w:rsidRPr="00A356E4">
        <w:rPr>
          <w:rFonts w:eastAsia="Calibri"/>
          <w:sz w:val="26"/>
          <w:szCs w:val="26"/>
          <w14:ligatures w14:val="none"/>
        </w:rPr>
        <w:t xml:space="preserve"> </w:t>
      </w:r>
      <w:proofErr w:type="spellStart"/>
      <w:r w:rsidRPr="00A356E4">
        <w:rPr>
          <w:rFonts w:eastAsia="Calibri"/>
          <w:sz w:val="26"/>
          <w:szCs w:val="26"/>
          <w14:ligatures w14:val="none"/>
        </w:rPr>
        <w:t>trọng</w:t>
      </w:r>
      <w:proofErr w:type="spellEnd"/>
      <w:r w:rsidRPr="00A356E4">
        <w:rPr>
          <w:rFonts w:eastAsia="Calibri"/>
          <w:sz w:val="26"/>
          <w:szCs w:val="26"/>
          <w14:ligatures w14:val="none"/>
        </w:rPr>
        <w:t xml:space="preserve"> </w:t>
      </w:r>
      <w:proofErr w:type="spellStart"/>
      <w:r w:rsidRPr="00A356E4">
        <w:rPr>
          <w:rFonts w:eastAsia="Calibri"/>
          <w:sz w:val="26"/>
          <w:szCs w:val="26"/>
          <w14:ligatures w14:val="none"/>
        </w:rPr>
        <w:t>khác</w:t>
      </w:r>
      <w:proofErr w:type="spellEnd"/>
      <w:r w:rsidR="006905B9">
        <w:rPr>
          <w:rFonts w:eastAsia="Calibri"/>
          <w:sz w:val="26"/>
          <w:szCs w:val="26"/>
          <w14:ligatures w14:val="none"/>
        </w:rPr>
        <w:t>.</w:t>
      </w:r>
    </w:p>
    <w:p w14:paraId="07B9D8F7" w14:textId="5C8320E7" w:rsidR="006F3EFE" w:rsidRDefault="006F3EFE" w:rsidP="00E66F28">
      <w:pPr>
        <w:spacing w:before="120"/>
        <w:ind w:firstLine="567"/>
        <w:jc w:val="both"/>
        <w:rPr>
          <w:rFonts w:eastAsia="Calibri"/>
          <w:b/>
          <w:sz w:val="26"/>
          <w:szCs w:val="26"/>
          <w14:ligatures w14:val="none"/>
        </w:rPr>
      </w:pPr>
      <w:r>
        <w:rPr>
          <w:rFonts w:eastAsia="Calibri"/>
          <w:b/>
          <w:sz w:val="26"/>
          <w:szCs w:val="26"/>
          <w14:ligatures w14:val="none"/>
        </w:rPr>
        <w:t>10</w:t>
      </w:r>
      <w:r w:rsidR="007D7AC1">
        <w:rPr>
          <w:rFonts w:eastAsia="Calibri"/>
          <w:b/>
          <w:sz w:val="26"/>
          <w:szCs w:val="26"/>
          <w14:ligatures w14:val="none"/>
        </w:rPr>
        <w:t>.</w:t>
      </w:r>
      <w:r>
        <w:rPr>
          <w:rFonts w:eastAsia="Calibri"/>
          <w:b/>
          <w:sz w:val="26"/>
          <w:szCs w:val="26"/>
          <w14:ligatures w14:val="none"/>
        </w:rPr>
        <w:t xml:space="preserve"> </w:t>
      </w:r>
      <w:proofErr w:type="spellStart"/>
      <w:r>
        <w:rPr>
          <w:rFonts w:eastAsia="Calibri"/>
          <w:b/>
          <w:sz w:val="26"/>
          <w:szCs w:val="26"/>
          <w14:ligatures w14:val="none"/>
        </w:rPr>
        <w:t>Đánh</w:t>
      </w:r>
      <w:proofErr w:type="spellEnd"/>
      <w:r>
        <w:rPr>
          <w:rFonts w:eastAsia="Calibri"/>
          <w:b/>
          <w:sz w:val="26"/>
          <w:szCs w:val="26"/>
          <w14:ligatures w14:val="none"/>
        </w:rPr>
        <w:t xml:space="preserve"> </w:t>
      </w:r>
      <w:proofErr w:type="spellStart"/>
      <w:r>
        <w:rPr>
          <w:rFonts w:eastAsia="Calibri"/>
          <w:b/>
          <w:sz w:val="26"/>
          <w:szCs w:val="26"/>
          <w14:ligatures w14:val="none"/>
        </w:rPr>
        <w:t>giá</w:t>
      </w:r>
      <w:proofErr w:type="spellEnd"/>
      <w:r>
        <w:rPr>
          <w:rFonts w:eastAsia="Calibri"/>
          <w:b/>
          <w:sz w:val="26"/>
          <w:szCs w:val="26"/>
          <w14:ligatures w14:val="none"/>
        </w:rPr>
        <w:t xml:space="preserve"> </w:t>
      </w:r>
      <w:proofErr w:type="spellStart"/>
      <w:r>
        <w:rPr>
          <w:rFonts w:eastAsia="Calibri"/>
          <w:b/>
          <w:sz w:val="26"/>
          <w:szCs w:val="26"/>
          <w14:ligatures w14:val="none"/>
        </w:rPr>
        <w:t>xét</w:t>
      </w:r>
      <w:proofErr w:type="spellEnd"/>
      <w:r>
        <w:rPr>
          <w:rFonts w:eastAsia="Calibri"/>
          <w:b/>
          <w:sz w:val="26"/>
          <w:szCs w:val="26"/>
          <w14:ligatures w14:val="none"/>
        </w:rPr>
        <w:t xml:space="preserve"> </w:t>
      </w:r>
      <w:proofErr w:type="spellStart"/>
      <w:r>
        <w:rPr>
          <w:rFonts w:eastAsia="Calibri"/>
          <w:b/>
          <w:sz w:val="26"/>
          <w:szCs w:val="26"/>
          <w14:ligatures w14:val="none"/>
        </w:rPr>
        <w:t>nghiệm</w:t>
      </w:r>
      <w:proofErr w:type="spellEnd"/>
    </w:p>
    <w:p w14:paraId="7FC54335" w14:textId="77777777" w:rsidR="006F3EFE" w:rsidRPr="00A356E4" w:rsidRDefault="006F3EFE" w:rsidP="00E66F28">
      <w:pPr>
        <w:spacing w:before="120"/>
        <w:ind w:firstLine="567"/>
        <w:jc w:val="both"/>
        <w:rPr>
          <w:rFonts w:eastAsia="Calibri"/>
          <w:sz w:val="26"/>
          <w:szCs w:val="26"/>
          <w14:ligatures w14:val="none"/>
        </w:rPr>
      </w:pPr>
      <w:r>
        <w:rPr>
          <w:rFonts w:eastAsia="Calibri"/>
          <w:sz w:val="26"/>
          <w:szCs w:val="26"/>
          <w14:ligatures w14:val="none"/>
        </w:rPr>
        <w:t xml:space="preserve">- </w:t>
      </w:r>
      <w:proofErr w:type="spellStart"/>
      <w:r w:rsidRPr="00A356E4">
        <w:rPr>
          <w:rFonts w:eastAsia="Calibri"/>
          <w:sz w:val="26"/>
          <w:szCs w:val="26"/>
          <w14:ligatures w14:val="none"/>
        </w:rPr>
        <w:t>Liệt</w:t>
      </w:r>
      <w:proofErr w:type="spellEnd"/>
      <w:r w:rsidRPr="00A356E4">
        <w:rPr>
          <w:rFonts w:eastAsia="Calibri"/>
          <w:sz w:val="26"/>
          <w:szCs w:val="26"/>
          <w14:ligatures w14:val="none"/>
        </w:rPr>
        <w:t xml:space="preserve"> </w:t>
      </w:r>
      <w:proofErr w:type="spellStart"/>
      <w:r w:rsidRPr="00A356E4">
        <w:rPr>
          <w:rFonts w:eastAsia="Calibri"/>
          <w:sz w:val="26"/>
          <w:szCs w:val="26"/>
          <w14:ligatures w14:val="none"/>
        </w:rPr>
        <w:t>kê</w:t>
      </w:r>
      <w:proofErr w:type="spellEnd"/>
      <w:r w:rsidRPr="00A356E4">
        <w:rPr>
          <w:rFonts w:eastAsia="Calibri"/>
          <w:sz w:val="26"/>
          <w:szCs w:val="26"/>
          <w14:ligatures w14:val="none"/>
        </w:rPr>
        <w:t xml:space="preserve"> </w:t>
      </w:r>
      <w:proofErr w:type="spellStart"/>
      <w:r w:rsidRPr="00A356E4">
        <w:rPr>
          <w:rFonts w:eastAsia="Calibri"/>
          <w:sz w:val="26"/>
          <w:szCs w:val="26"/>
          <w14:ligatures w14:val="none"/>
        </w:rPr>
        <w:t>giá</w:t>
      </w:r>
      <w:proofErr w:type="spellEnd"/>
      <w:r w:rsidRPr="00A356E4">
        <w:rPr>
          <w:rFonts w:eastAsia="Calibri"/>
          <w:sz w:val="26"/>
          <w:szCs w:val="26"/>
          <w14:ligatures w14:val="none"/>
        </w:rPr>
        <w:t xml:space="preserve"> </w:t>
      </w:r>
      <w:proofErr w:type="spellStart"/>
      <w:r w:rsidRPr="00A356E4">
        <w:rPr>
          <w:rFonts w:eastAsia="Calibri"/>
          <w:sz w:val="26"/>
          <w:szCs w:val="26"/>
          <w14:ligatures w14:val="none"/>
        </w:rPr>
        <w:t>trị</w:t>
      </w:r>
      <w:proofErr w:type="spellEnd"/>
      <w:r w:rsidRPr="00A356E4">
        <w:rPr>
          <w:rFonts w:eastAsia="Calibri"/>
          <w:sz w:val="26"/>
          <w:szCs w:val="26"/>
          <w14:ligatures w14:val="none"/>
        </w:rPr>
        <w:t xml:space="preserve"> </w:t>
      </w:r>
      <w:proofErr w:type="spellStart"/>
      <w:r w:rsidRPr="00A356E4">
        <w:rPr>
          <w:rFonts w:eastAsia="Calibri"/>
          <w:sz w:val="26"/>
          <w:szCs w:val="26"/>
          <w14:ligatures w14:val="none"/>
        </w:rPr>
        <w:t>xét</w:t>
      </w:r>
      <w:proofErr w:type="spellEnd"/>
      <w:r w:rsidRPr="00A356E4">
        <w:rPr>
          <w:rFonts w:eastAsia="Calibri"/>
          <w:sz w:val="26"/>
          <w:szCs w:val="26"/>
          <w14:ligatures w14:val="none"/>
        </w:rPr>
        <w:t xml:space="preserve"> </w:t>
      </w:r>
      <w:proofErr w:type="spellStart"/>
      <w:r w:rsidRPr="00A356E4">
        <w:rPr>
          <w:rFonts w:eastAsia="Calibri"/>
          <w:sz w:val="26"/>
          <w:szCs w:val="26"/>
          <w14:ligatures w14:val="none"/>
        </w:rPr>
        <w:t>nghiệm</w:t>
      </w:r>
      <w:proofErr w:type="spellEnd"/>
      <w:r w:rsidRPr="00A356E4">
        <w:rPr>
          <w:rFonts w:eastAsia="Calibri"/>
          <w:sz w:val="26"/>
          <w:szCs w:val="26"/>
          <w14:ligatures w14:val="none"/>
        </w:rPr>
        <w:t xml:space="preserve"> </w:t>
      </w:r>
      <w:proofErr w:type="spellStart"/>
      <w:r w:rsidRPr="00A356E4">
        <w:rPr>
          <w:rFonts w:eastAsia="Calibri"/>
          <w:sz w:val="26"/>
          <w:szCs w:val="26"/>
          <w14:ligatures w14:val="none"/>
        </w:rPr>
        <w:t>của</w:t>
      </w:r>
      <w:proofErr w:type="spellEnd"/>
      <w:r w:rsidRPr="00A356E4">
        <w:rPr>
          <w:rFonts w:eastAsia="Calibri"/>
          <w:sz w:val="26"/>
          <w:szCs w:val="26"/>
          <w14:ligatures w14:val="none"/>
        </w:rPr>
        <w:t xml:space="preserve"> </w:t>
      </w:r>
      <w:proofErr w:type="spellStart"/>
      <w:r w:rsidRPr="00A356E4">
        <w:rPr>
          <w:rFonts w:eastAsia="Calibri"/>
          <w:sz w:val="26"/>
          <w:szCs w:val="26"/>
          <w14:ligatures w14:val="none"/>
        </w:rPr>
        <w:t>từng</w:t>
      </w:r>
      <w:proofErr w:type="spellEnd"/>
      <w:r w:rsidRPr="00A356E4">
        <w:rPr>
          <w:rFonts w:eastAsia="Calibri"/>
          <w:sz w:val="26"/>
          <w:szCs w:val="26"/>
          <w14:ligatures w14:val="none"/>
        </w:rPr>
        <w:t xml:space="preserve"> </w:t>
      </w:r>
      <w:proofErr w:type="spellStart"/>
      <w:r w:rsidRPr="00A356E4">
        <w:rPr>
          <w:rFonts w:eastAsia="Calibri"/>
          <w:sz w:val="26"/>
          <w:szCs w:val="26"/>
          <w14:ligatures w14:val="none"/>
        </w:rPr>
        <w:t>người</w:t>
      </w:r>
      <w:proofErr w:type="spellEnd"/>
      <w:r w:rsidRPr="00A356E4">
        <w:rPr>
          <w:rFonts w:eastAsia="Calibri"/>
          <w:sz w:val="26"/>
          <w:szCs w:val="26"/>
          <w:lang w:val="vi-VN"/>
          <w14:ligatures w14:val="none"/>
        </w:rPr>
        <w:t xml:space="preserve"> </w:t>
      </w:r>
      <w:proofErr w:type="spellStart"/>
      <w:r w:rsidRPr="00A356E4">
        <w:rPr>
          <w:rFonts w:eastAsia="Calibri"/>
          <w:sz w:val="26"/>
          <w:szCs w:val="26"/>
          <w14:ligatures w14:val="none"/>
        </w:rPr>
        <w:t>bệnh</w:t>
      </w:r>
      <w:proofErr w:type="spellEnd"/>
      <w:r>
        <w:rPr>
          <w:rFonts w:eastAsia="Calibri"/>
          <w:sz w:val="26"/>
          <w:szCs w:val="26"/>
          <w14:ligatures w14:val="none"/>
        </w:rPr>
        <w:t>/</w:t>
      </w:r>
      <w:proofErr w:type="spellStart"/>
      <w:r>
        <w:rPr>
          <w:rFonts w:eastAsia="Calibri"/>
          <w:sz w:val="26"/>
          <w:szCs w:val="26"/>
          <w14:ligatures w14:val="none"/>
        </w:rPr>
        <w:t>người</w:t>
      </w:r>
      <w:proofErr w:type="spellEnd"/>
      <w:r>
        <w:rPr>
          <w:rFonts w:eastAsia="Calibri"/>
          <w:sz w:val="26"/>
          <w:szCs w:val="26"/>
          <w14:ligatures w14:val="none"/>
        </w:rPr>
        <w:t xml:space="preserve"> </w:t>
      </w:r>
      <w:proofErr w:type="spellStart"/>
      <w:r>
        <w:rPr>
          <w:rFonts w:eastAsia="Calibri"/>
          <w:sz w:val="26"/>
          <w:szCs w:val="26"/>
          <w14:ligatures w14:val="none"/>
        </w:rPr>
        <w:t>tham</w:t>
      </w:r>
      <w:proofErr w:type="spellEnd"/>
      <w:r>
        <w:rPr>
          <w:rFonts w:eastAsia="Calibri"/>
          <w:sz w:val="26"/>
          <w:szCs w:val="26"/>
          <w14:ligatures w14:val="none"/>
        </w:rPr>
        <w:t xml:space="preserve"> </w:t>
      </w:r>
      <w:proofErr w:type="spellStart"/>
      <w:r>
        <w:rPr>
          <w:rFonts w:eastAsia="Calibri"/>
          <w:sz w:val="26"/>
          <w:szCs w:val="26"/>
          <w14:ligatures w14:val="none"/>
        </w:rPr>
        <w:t>gia</w:t>
      </w:r>
      <w:proofErr w:type="spellEnd"/>
      <w:r w:rsidRPr="00A356E4">
        <w:rPr>
          <w:rFonts w:eastAsia="Calibri"/>
          <w:sz w:val="26"/>
          <w:szCs w:val="26"/>
          <w14:ligatures w14:val="none"/>
        </w:rPr>
        <w:t xml:space="preserve"> (</w:t>
      </w:r>
      <w:proofErr w:type="spellStart"/>
      <w:r w:rsidRPr="00A356E4">
        <w:rPr>
          <w:rFonts w:eastAsia="Calibri"/>
          <w:sz w:val="26"/>
          <w:szCs w:val="26"/>
          <w14:ligatures w14:val="none"/>
        </w:rPr>
        <w:t>phụ</w:t>
      </w:r>
      <w:proofErr w:type="spellEnd"/>
      <w:r w:rsidRPr="00A356E4">
        <w:rPr>
          <w:rFonts w:eastAsia="Calibri"/>
          <w:sz w:val="26"/>
          <w:szCs w:val="26"/>
          <w14:ligatures w14:val="none"/>
        </w:rPr>
        <w:t xml:space="preserve"> </w:t>
      </w:r>
      <w:proofErr w:type="spellStart"/>
      <w:r w:rsidRPr="00A356E4">
        <w:rPr>
          <w:rFonts w:eastAsia="Calibri"/>
          <w:sz w:val="26"/>
          <w:szCs w:val="26"/>
          <w14:ligatures w14:val="none"/>
        </w:rPr>
        <w:t>lục</w:t>
      </w:r>
      <w:proofErr w:type="spellEnd"/>
      <w:r w:rsidRPr="00A356E4">
        <w:rPr>
          <w:rFonts w:eastAsia="Calibri"/>
          <w:sz w:val="26"/>
          <w:szCs w:val="26"/>
          <w14:ligatures w14:val="none"/>
        </w:rPr>
        <w:t xml:space="preserve">) </w:t>
      </w:r>
      <w:proofErr w:type="spellStart"/>
      <w:r w:rsidRPr="00A356E4">
        <w:rPr>
          <w:rFonts w:eastAsia="Calibri"/>
          <w:sz w:val="26"/>
          <w:szCs w:val="26"/>
          <w14:ligatures w14:val="none"/>
        </w:rPr>
        <w:t>và</w:t>
      </w:r>
      <w:proofErr w:type="spellEnd"/>
      <w:r w:rsidRPr="00A356E4">
        <w:rPr>
          <w:rFonts w:eastAsia="Calibri"/>
          <w:sz w:val="26"/>
          <w:szCs w:val="26"/>
          <w14:ligatures w14:val="none"/>
        </w:rPr>
        <w:t xml:space="preserve"> </w:t>
      </w:r>
      <w:proofErr w:type="spellStart"/>
      <w:r w:rsidRPr="00A356E4">
        <w:rPr>
          <w:rFonts w:eastAsia="Calibri"/>
          <w:sz w:val="26"/>
          <w:szCs w:val="26"/>
          <w14:ligatures w14:val="none"/>
        </w:rPr>
        <w:t>các</w:t>
      </w:r>
      <w:proofErr w:type="spellEnd"/>
      <w:r w:rsidRPr="00A356E4">
        <w:rPr>
          <w:rFonts w:eastAsia="Calibri"/>
          <w:sz w:val="26"/>
          <w:szCs w:val="26"/>
          <w14:ligatures w14:val="none"/>
        </w:rPr>
        <w:t xml:space="preserve"> </w:t>
      </w:r>
      <w:proofErr w:type="spellStart"/>
      <w:r w:rsidRPr="00A356E4">
        <w:rPr>
          <w:rFonts w:eastAsia="Calibri"/>
          <w:sz w:val="26"/>
          <w:szCs w:val="26"/>
          <w14:ligatures w14:val="none"/>
        </w:rPr>
        <w:t>giá</w:t>
      </w:r>
      <w:proofErr w:type="spellEnd"/>
      <w:r w:rsidRPr="00A356E4">
        <w:rPr>
          <w:rFonts w:eastAsia="Calibri"/>
          <w:sz w:val="26"/>
          <w:szCs w:val="26"/>
          <w14:ligatures w14:val="none"/>
        </w:rPr>
        <w:t xml:space="preserve"> </w:t>
      </w:r>
      <w:proofErr w:type="spellStart"/>
      <w:r w:rsidRPr="00A356E4">
        <w:rPr>
          <w:rFonts w:eastAsia="Calibri"/>
          <w:sz w:val="26"/>
          <w:szCs w:val="26"/>
          <w14:ligatures w14:val="none"/>
        </w:rPr>
        <w:t>trị</w:t>
      </w:r>
      <w:proofErr w:type="spellEnd"/>
      <w:r w:rsidRPr="00A356E4">
        <w:rPr>
          <w:rFonts w:eastAsia="Calibri"/>
          <w:sz w:val="26"/>
          <w:szCs w:val="26"/>
          <w14:ligatures w14:val="none"/>
        </w:rPr>
        <w:t xml:space="preserve"> </w:t>
      </w:r>
      <w:proofErr w:type="spellStart"/>
      <w:r w:rsidRPr="00A356E4">
        <w:rPr>
          <w:rFonts w:eastAsia="Calibri"/>
          <w:sz w:val="26"/>
          <w:szCs w:val="26"/>
          <w14:ligatures w14:val="none"/>
        </w:rPr>
        <w:t>bất</w:t>
      </w:r>
      <w:proofErr w:type="spellEnd"/>
      <w:r w:rsidRPr="00A356E4">
        <w:rPr>
          <w:rFonts w:eastAsia="Calibri"/>
          <w:sz w:val="26"/>
          <w:szCs w:val="26"/>
          <w14:ligatures w14:val="none"/>
        </w:rPr>
        <w:t xml:space="preserve"> </w:t>
      </w:r>
      <w:proofErr w:type="spellStart"/>
      <w:r w:rsidRPr="00A356E4">
        <w:rPr>
          <w:rFonts w:eastAsia="Calibri"/>
          <w:sz w:val="26"/>
          <w:szCs w:val="26"/>
          <w14:ligatures w14:val="none"/>
        </w:rPr>
        <w:t>thường</w:t>
      </w:r>
      <w:proofErr w:type="spellEnd"/>
      <w:r w:rsidRPr="00A356E4">
        <w:rPr>
          <w:rFonts w:eastAsia="Calibri"/>
          <w:sz w:val="26"/>
          <w:szCs w:val="26"/>
          <w14:ligatures w14:val="none"/>
        </w:rPr>
        <w:t xml:space="preserve">. </w:t>
      </w:r>
    </w:p>
    <w:p w14:paraId="4DB05365" w14:textId="77777777" w:rsidR="006F3EFE" w:rsidRPr="00A356E4" w:rsidRDefault="006F3EFE" w:rsidP="00E66F28">
      <w:pPr>
        <w:spacing w:before="120"/>
        <w:ind w:firstLine="567"/>
        <w:jc w:val="both"/>
        <w:rPr>
          <w:rFonts w:eastAsia="Calibri"/>
          <w:sz w:val="26"/>
          <w:szCs w:val="26"/>
          <w14:ligatures w14:val="none"/>
        </w:rPr>
      </w:pPr>
      <w:r>
        <w:rPr>
          <w:rFonts w:eastAsia="Calibri"/>
          <w:sz w:val="26"/>
          <w:szCs w:val="26"/>
          <w14:ligatures w14:val="none"/>
        </w:rPr>
        <w:t xml:space="preserve">- </w:t>
      </w:r>
      <w:proofErr w:type="spellStart"/>
      <w:r w:rsidRPr="00A356E4">
        <w:rPr>
          <w:rFonts w:eastAsia="Calibri"/>
          <w:sz w:val="26"/>
          <w:szCs w:val="26"/>
          <w14:ligatures w14:val="none"/>
        </w:rPr>
        <w:t>Đánh</w:t>
      </w:r>
      <w:proofErr w:type="spellEnd"/>
      <w:r w:rsidRPr="00A356E4">
        <w:rPr>
          <w:rFonts w:eastAsia="Calibri"/>
          <w:sz w:val="26"/>
          <w:szCs w:val="26"/>
          <w14:ligatures w14:val="none"/>
        </w:rPr>
        <w:t xml:space="preserve"> </w:t>
      </w:r>
      <w:proofErr w:type="spellStart"/>
      <w:r w:rsidRPr="00A356E4">
        <w:rPr>
          <w:rFonts w:eastAsia="Calibri"/>
          <w:sz w:val="26"/>
          <w:szCs w:val="26"/>
          <w14:ligatures w14:val="none"/>
        </w:rPr>
        <w:t>giá</w:t>
      </w:r>
      <w:proofErr w:type="spellEnd"/>
      <w:r w:rsidRPr="00A356E4">
        <w:rPr>
          <w:rFonts w:eastAsia="Calibri"/>
          <w:sz w:val="26"/>
          <w:szCs w:val="26"/>
          <w14:ligatures w14:val="none"/>
        </w:rPr>
        <w:t xml:space="preserve"> </w:t>
      </w:r>
      <w:proofErr w:type="spellStart"/>
      <w:r w:rsidRPr="00A356E4">
        <w:rPr>
          <w:rFonts w:eastAsia="Calibri"/>
          <w:sz w:val="26"/>
          <w:szCs w:val="26"/>
          <w14:ligatures w14:val="none"/>
        </w:rPr>
        <w:t>từng</w:t>
      </w:r>
      <w:proofErr w:type="spellEnd"/>
      <w:r w:rsidRPr="00A356E4">
        <w:rPr>
          <w:rFonts w:eastAsia="Calibri"/>
          <w:sz w:val="26"/>
          <w:szCs w:val="26"/>
          <w14:ligatures w14:val="none"/>
        </w:rPr>
        <w:t xml:space="preserve"> </w:t>
      </w:r>
      <w:proofErr w:type="spellStart"/>
      <w:r w:rsidRPr="00A356E4">
        <w:rPr>
          <w:rFonts w:eastAsia="Calibri"/>
          <w:sz w:val="26"/>
          <w:szCs w:val="26"/>
          <w14:ligatures w14:val="none"/>
        </w:rPr>
        <w:t>thông</w:t>
      </w:r>
      <w:proofErr w:type="spellEnd"/>
      <w:r w:rsidRPr="00A356E4">
        <w:rPr>
          <w:rFonts w:eastAsia="Calibri"/>
          <w:sz w:val="26"/>
          <w:szCs w:val="26"/>
          <w14:ligatures w14:val="none"/>
        </w:rPr>
        <w:t xml:space="preserve"> </w:t>
      </w:r>
      <w:proofErr w:type="spellStart"/>
      <w:r w:rsidRPr="00A356E4">
        <w:rPr>
          <w:rFonts w:eastAsia="Calibri"/>
          <w:sz w:val="26"/>
          <w:szCs w:val="26"/>
          <w14:ligatures w14:val="none"/>
        </w:rPr>
        <w:t>số</w:t>
      </w:r>
      <w:proofErr w:type="spellEnd"/>
      <w:r w:rsidRPr="00A356E4">
        <w:rPr>
          <w:rFonts w:eastAsia="Calibri"/>
          <w:sz w:val="26"/>
          <w:szCs w:val="26"/>
          <w14:ligatures w14:val="none"/>
        </w:rPr>
        <w:t xml:space="preserve"> </w:t>
      </w:r>
      <w:proofErr w:type="spellStart"/>
      <w:r w:rsidRPr="00A356E4">
        <w:rPr>
          <w:rFonts w:eastAsia="Calibri"/>
          <w:sz w:val="26"/>
          <w:szCs w:val="26"/>
          <w14:ligatures w14:val="none"/>
        </w:rPr>
        <w:t>xét</w:t>
      </w:r>
      <w:proofErr w:type="spellEnd"/>
      <w:r w:rsidRPr="00A356E4">
        <w:rPr>
          <w:rFonts w:eastAsia="Calibri"/>
          <w:sz w:val="26"/>
          <w:szCs w:val="26"/>
          <w14:ligatures w14:val="none"/>
        </w:rPr>
        <w:t xml:space="preserve"> </w:t>
      </w:r>
      <w:proofErr w:type="spellStart"/>
      <w:r w:rsidRPr="00A356E4">
        <w:rPr>
          <w:rFonts w:eastAsia="Calibri"/>
          <w:sz w:val="26"/>
          <w:szCs w:val="26"/>
          <w14:ligatures w14:val="none"/>
        </w:rPr>
        <w:t>nghiệm</w:t>
      </w:r>
      <w:proofErr w:type="spellEnd"/>
      <w:r>
        <w:rPr>
          <w:rFonts w:eastAsia="Calibri"/>
          <w:sz w:val="26"/>
          <w:szCs w:val="26"/>
          <w14:ligatures w14:val="none"/>
        </w:rPr>
        <w:t>.</w:t>
      </w:r>
    </w:p>
    <w:p w14:paraId="373215A5" w14:textId="16F66C58" w:rsidR="006F3EFE" w:rsidRDefault="006F3EFE" w:rsidP="00E66F28">
      <w:pPr>
        <w:spacing w:before="120"/>
        <w:ind w:firstLine="567"/>
        <w:jc w:val="both"/>
        <w:rPr>
          <w:rFonts w:eastAsia="Calibri"/>
          <w:b/>
          <w:sz w:val="26"/>
          <w:szCs w:val="26"/>
          <w14:ligatures w14:val="none"/>
        </w:rPr>
      </w:pPr>
      <w:r>
        <w:rPr>
          <w:rFonts w:eastAsia="Calibri"/>
          <w:b/>
          <w:sz w:val="26"/>
          <w:szCs w:val="26"/>
          <w14:ligatures w14:val="none"/>
        </w:rPr>
        <w:t>11</w:t>
      </w:r>
      <w:r w:rsidR="007D7AC1">
        <w:rPr>
          <w:rFonts w:eastAsia="Calibri"/>
          <w:b/>
          <w:sz w:val="26"/>
          <w:szCs w:val="26"/>
          <w14:ligatures w14:val="none"/>
        </w:rPr>
        <w:t>.</w:t>
      </w:r>
      <w:r>
        <w:rPr>
          <w:rFonts w:eastAsia="Calibri"/>
          <w:b/>
          <w:sz w:val="26"/>
          <w:szCs w:val="26"/>
          <w14:ligatures w14:val="none"/>
        </w:rPr>
        <w:t xml:space="preserve"> </w:t>
      </w:r>
      <w:proofErr w:type="spellStart"/>
      <w:r>
        <w:rPr>
          <w:rFonts w:eastAsia="Calibri"/>
          <w:b/>
          <w:sz w:val="26"/>
          <w:szCs w:val="26"/>
          <w14:ligatures w14:val="none"/>
        </w:rPr>
        <w:t>Những</w:t>
      </w:r>
      <w:proofErr w:type="spellEnd"/>
      <w:r>
        <w:rPr>
          <w:rFonts w:eastAsia="Calibri"/>
          <w:b/>
          <w:sz w:val="26"/>
          <w:szCs w:val="26"/>
          <w14:ligatures w14:val="none"/>
        </w:rPr>
        <w:t xml:space="preserve"> </w:t>
      </w:r>
      <w:proofErr w:type="spellStart"/>
      <w:r>
        <w:rPr>
          <w:rFonts w:eastAsia="Calibri"/>
          <w:b/>
          <w:sz w:val="26"/>
          <w:szCs w:val="26"/>
          <w14:ligatures w14:val="none"/>
        </w:rPr>
        <w:t>dấu</w:t>
      </w:r>
      <w:proofErr w:type="spellEnd"/>
      <w:r>
        <w:rPr>
          <w:rFonts w:eastAsia="Calibri"/>
          <w:b/>
          <w:sz w:val="26"/>
          <w:szCs w:val="26"/>
          <w14:ligatures w14:val="none"/>
        </w:rPr>
        <w:t xml:space="preserve"> </w:t>
      </w:r>
      <w:proofErr w:type="spellStart"/>
      <w:r>
        <w:rPr>
          <w:rFonts w:eastAsia="Calibri"/>
          <w:b/>
          <w:sz w:val="26"/>
          <w:szCs w:val="26"/>
          <w14:ligatures w14:val="none"/>
        </w:rPr>
        <w:t>hiệu</w:t>
      </w:r>
      <w:proofErr w:type="spellEnd"/>
      <w:r>
        <w:rPr>
          <w:rFonts w:eastAsia="Calibri"/>
          <w:b/>
          <w:sz w:val="26"/>
          <w:szCs w:val="26"/>
          <w14:ligatures w14:val="none"/>
        </w:rPr>
        <w:t xml:space="preserve"> </w:t>
      </w:r>
      <w:proofErr w:type="spellStart"/>
      <w:r>
        <w:rPr>
          <w:rFonts w:eastAsia="Calibri"/>
          <w:b/>
          <w:sz w:val="26"/>
          <w:szCs w:val="26"/>
          <w14:ligatures w14:val="none"/>
        </w:rPr>
        <w:t>sống</w:t>
      </w:r>
      <w:proofErr w:type="spellEnd"/>
      <w:r>
        <w:rPr>
          <w:rFonts w:eastAsia="Calibri"/>
          <w:b/>
          <w:sz w:val="26"/>
          <w:szCs w:val="26"/>
          <w14:ligatures w14:val="none"/>
        </w:rPr>
        <w:t xml:space="preserve">, </w:t>
      </w:r>
      <w:proofErr w:type="spellStart"/>
      <w:r>
        <w:rPr>
          <w:rFonts w:eastAsia="Calibri"/>
          <w:b/>
          <w:sz w:val="26"/>
          <w:szCs w:val="26"/>
          <w14:ligatures w14:val="none"/>
        </w:rPr>
        <w:t>những</w:t>
      </w:r>
      <w:proofErr w:type="spellEnd"/>
      <w:r>
        <w:rPr>
          <w:rFonts w:eastAsia="Calibri"/>
          <w:b/>
          <w:sz w:val="26"/>
          <w:szCs w:val="26"/>
          <w14:ligatures w14:val="none"/>
        </w:rPr>
        <w:t xml:space="preserve"> </w:t>
      </w:r>
      <w:proofErr w:type="spellStart"/>
      <w:r>
        <w:rPr>
          <w:rFonts w:eastAsia="Calibri"/>
          <w:b/>
          <w:sz w:val="26"/>
          <w:szCs w:val="26"/>
          <w14:ligatures w14:val="none"/>
        </w:rPr>
        <w:t>biểu</w:t>
      </w:r>
      <w:proofErr w:type="spellEnd"/>
      <w:r>
        <w:rPr>
          <w:rFonts w:eastAsia="Calibri"/>
          <w:b/>
          <w:sz w:val="26"/>
          <w:szCs w:val="26"/>
          <w14:ligatures w14:val="none"/>
        </w:rPr>
        <w:t xml:space="preserve"> </w:t>
      </w:r>
      <w:proofErr w:type="spellStart"/>
      <w:r>
        <w:rPr>
          <w:rFonts w:eastAsia="Calibri"/>
          <w:b/>
          <w:sz w:val="26"/>
          <w:szCs w:val="26"/>
          <w14:ligatures w14:val="none"/>
        </w:rPr>
        <w:t>hiện</w:t>
      </w:r>
      <w:proofErr w:type="spellEnd"/>
      <w:r>
        <w:rPr>
          <w:rFonts w:eastAsia="Calibri"/>
          <w:b/>
          <w:sz w:val="26"/>
          <w:szCs w:val="26"/>
          <w14:ligatures w14:val="none"/>
        </w:rPr>
        <w:t xml:space="preserve"> </w:t>
      </w:r>
      <w:proofErr w:type="spellStart"/>
      <w:r>
        <w:rPr>
          <w:rFonts w:eastAsia="Calibri"/>
          <w:b/>
          <w:sz w:val="26"/>
          <w:szCs w:val="26"/>
          <w14:ligatures w14:val="none"/>
        </w:rPr>
        <w:t>sinh</w:t>
      </w:r>
      <w:proofErr w:type="spellEnd"/>
      <w:r>
        <w:rPr>
          <w:rFonts w:eastAsia="Calibri"/>
          <w:b/>
          <w:sz w:val="26"/>
          <w:szCs w:val="26"/>
          <w14:ligatures w14:val="none"/>
        </w:rPr>
        <w:t xml:space="preserve"> </w:t>
      </w:r>
      <w:proofErr w:type="spellStart"/>
      <w:r>
        <w:rPr>
          <w:rFonts w:eastAsia="Calibri"/>
          <w:b/>
          <w:sz w:val="26"/>
          <w:szCs w:val="26"/>
          <w14:ligatures w14:val="none"/>
        </w:rPr>
        <w:t>lý</w:t>
      </w:r>
      <w:proofErr w:type="spellEnd"/>
      <w:r>
        <w:rPr>
          <w:rFonts w:eastAsia="Calibri"/>
          <w:b/>
          <w:sz w:val="26"/>
          <w:szCs w:val="26"/>
          <w14:ligatures w14:val="none"/>
        </w:rPr>
        <w:t xml:space="preserve"> </w:t>
      </w:r>
      <w:proofErr w:type="spellStart"/>
      <w:r>
        <w:rPr>
          <w:rFonts w:eastAsia="Calibri"/>
          <w:b/>
          <w:sz w:val="26"/>
          <w:szCs w:val="26"/>
          <w14:ligatures w14:val="none"/>
        </w:rPr>
        <w:t>và</w:t>
      </w:r>
      <w:proofErr w:type="spellEnd"/>
      <w:r>
        <w:rPr>
          <w:rFonts w:eastAsia="Calibri"/>
          <w:b/>
          <w:sz w:val="26"/>
          <w:szCs w:val="26"/>
          <w14:ligatures w14:val="none"/>
        </w:rPr>
        <w:t xml:space="preserve"> </w:t>
      </w:r>
      <w:proofErr w:type="spellStart"/>
      <w:r>
        <w:rPr>
          <w:rFonts w:eastAsia="Calibri"/>
          <w:b/>
          <w:sz w:val="26"/>
          <w:szCs w:val="26"/>
          <w14:ligatures w14:val="none"/>
        </w:rPr>
        <w:t>những</w:t>
      </w:r>
      <w:proofErr w:type="spellEnd"/>
      <w:r>
        <w:rPr>
          <w:rFonts w:eastAsia="Calibri"/>
          <w:b/>
          <w:sz w:val="26"/>
          <w:szCs w:val="26"/>
          <w14:ligatures w14:val="none"/>
        </w:rPr>
        <w:t xml:space="preserve"> </w:t>
      </w:r>
      <w:proofErr w:type="spellStart"/>
      <w:r>
        <w:rPr>
          <w:rFonts w:eastAsia="Calibri"/>
          <w:b/>
          <w:sz w:val="26"/>
          <w:szCs w:val="26"/>
          <w14:ligatures w14:val="none"/>
        </w:rPr>
        <w:t>quan</w:t>
      </w:r>
      <w:proofErr w:type="spellEnd"/>
      <w:r>
        <w:rPr>
          <w:rFonts w:eastAsia="Calibri"/>
          <w:b/>
          <w:sz w:val="26"/>
          <w:szCs w:val="26"/>
          <w14:ligatures w14:val="none"/>
        </w:rPr>
        <w:t xml:space="preserve"> </w:t>
      </w:r>
      <w:proofErr w:type="spellStart"/>
      <w:r>
        <w:rPr>
          <w:rFonts w:eastAsia="Calibri"/>
          <w:b/>
          <w:sz w:val="26"/>
          <w:szCs w:val="26"/>
          <w14:ligatures w14:val="none"/>
        </w:rPr>
        <w:t>sát</w:t>
      </w:r>
      <w:proofErr w:type="spellEnd"/>
      <w:r>
        <w:rPr>
          <w:rFonts w:eastAsia="Calibri"/>
          <w:b/>
          <w:sz w:val="26"/>
          <w:szCs w:val="26"/>
          <w14:ligatures w14:val="none"/>
        </w:rPr>
        <w:t xml:space="preserve"> </w:t>
      </w:r>
      <w:proofErr w:type="spellStart"/>
      <w:r>
        <w:rPr>
          <w:rFonts w:eastAsia="Calibri"/>
          <w:b/>
          <w:sz w:val="26"/>
          <w:szCs w:val="26"/>
          <w14:ligatures w14:val="none"/>
        </w:rPr>
        <w:t>khác</w:t>
      </w:r>
      <w:proofErr w:type="spellEnd"/>
      <w:r>
        <w:rPr>
          <w:rFonts w:eastAsia="Calibri"/>
          <w:b/>
          <w:sz w:val="26"/>
          <w:szCs w:val="26"/>
          <w14:ligatures w14:val="none"/>
        </w:rPr>
        <w:t xml:space="preserve"> </w:t>
      </w:r>
      <w:proofErr w:type="spellStart"/>
      <w:r>
        <w:rPr>
          <w:rFonts w:eastAsia="Calibri"/>
          <w:b/>
          <w:sz w:val="26"/>
          <w:szCs w:val="26"/>
          <w14:ligatures w14:val="none"/>
        </w:rPr>
        <w:t>liên</w:t>
      </w:r>
      <w:proofErr w:type="spellEnd"/>
      <w:r>
        <w:rPr>
          <w:rFonts w:eastAsia="Calibri"/>
          <w:b/>
          <w:sz w:val="26"/>
          <w:szCs w:val="26"/>
          <w14:ligatures w14:val="none"/>
        </w:rPr>
        <w:t xml:space="preserve"> </w:t>
      </w:r>
      <w:proofErr w:type="spellStart"/>
      <w:r>
        <w:rPr>
          <w:rFonts w:eastAsia="Calibri"/>
          <w:b/>
          <w:sz w:val="26"/>
          <w:szCs w:val="26"/>
          <w14:ligatures w14:val="none"/>
        </w:rPr>
        <w:t>quan</w:t>
      </w:r>
      <w:proofErr w:type="spellEnd"/>
      <w:r>
        <w:rPr>
          <w:rFonts w:eastAsia="Calibri"/>
          <w:b/>
          <w:sz w:val="26"/>
          <w:szCs w:val="26"/>
          <w14:ligatures w14:val="none"/>
        </w:rPr>
        <w:t xml:space="preserve"> </w:t>
      </w:r>
      <w:proofErr w:type="spellStart"/>
      <w:r>
        <w:rPr>
          <w:rFonts w:eastAsia="Calibri"/>
          <w:b/>
          <w:sz w:val="26"/>
          <w:szCs w:val="26"/>
          <w14:ligatures w14:val="none"/>
        </w:rPr>
        <w:t>đến</w:t>
      </w:r>
      <w:proofErr w:type="spellEnd"/>
      <w:r>
        <w:rPr>
          <w:rFonts w:eastAsia="Calibri"/>
          <w:b/>
          <w:sz w:val="26"/>
          <w:szCs w:val="26"/>
          <w14:ligatures w14:val="none"/>
        </w:rPr>
        <w:t xml:space="preserve"> </w:t>
      </w:r>
      <w:proofErr w:type="spellStart"/>
      <w:r>
        <w:rPr>
          <w:rFonts w:eastAsia="Calibri"/>
          <w:b/>
          <w:sz w:val="26"/>
          <w:szCs w:val="26"/>
          <w14:ligatures w14:val="none"/>
        </w:rPr>
        <w:t>độ</w:t>
      </w:r>
      <w:proofErr w:type="spellEnd"/>
      <w:r>
        <w:rPr>
          <w:rFonts w:eastAsia="Calibri"/>
          <w:b/>
          <w:sz w:val="26"/>
          <w:szCs w:val="26"/>
          <w14:ligatures w14:val="none"/>
        </w:rPr>
        <w:t xml:space="preserve"> an </w:t>
      </w:r>
      <w:proofErr w:type="spellStart"/>
      <w:r>
        <w:rPr>
          <w:rFonts w:eastAsia="Calibri"/>
          <w:b/>
          <w:sz w:val="26"/>
          <w:szCs w:val="26"/>
          <w14:ligatures w14:val="none"/>
        </w:rPr>
        <w:t>toàn</w:t>
      </w:r>
      <w:proofErr w:type="spellEnd"/>
    </w:p>
    <w:p w14:paraId="17753562" w14:textId="77777777" w:rsidR="006F3EFE" w:rsidRPr="007D7AC1" w:rsidRDefault="006F3EFE" w:rsidP="00E66F28">
      <w:pPr>
        <w:spacing w:before="120"/>
        <w:ind w:firstLine="567"/>
        <w:jc w:val="both"/>
        <w:rPr>
          <w:rFonts w:eastAsia="Calibri"/>
          <w:spacing w:val="4"/>
          <w:sz w:val="26"/>
          <w:szCs w:val="26"/>
          <w14:ligatures w14:val="none"/>
        </w:rPr>
      </w:pPr>
      <w:proofErr w:type="spellStart"/>
      <w:r w:rsidRPr="007D7AC1">
        <w:rPr>
          <w:rFonts w:eastAsia="Calibri"/>
          <w:spacing w:val="4"/>
          <w:sz w:val="26"/>
          <w:szCs w:val="26"/>
          <w14:ligatures w14:val="none"/>
        </w:rPr>
        <w:t>Phân</w:t>
      </w:r>
      <w:proofErr w:type="spellEnd"/>
      <w:r w:rsidRPr="007D7AC1">
        <w:rPr>
          <w:rFonts w:eastAsia="Calibri"/>
          <w:spacing w:val="4"/>
          <w:sz w:val="26"/>
          <w:szCs w:val="26"/>
          <w14:ligatures w14:val="none"/>
        </w:rPr>
        <w:t xml:space="preserve"> </w:t>
      </w:r>
      <w:proofErr w:type="spellStart"/>
      <w:r w:rsidRPr="007D7AC1">
        <w:rPr>
          <w:rFonts w:eastAsia="Calibri"/>
          <w:spacing w:val="4"/>
          <w:sz w:val="26"/>
          <w:szCs w:val="26"/>
          <w14:ligatures w14:val="none"/>
        </w:rPr>
        <w:t>tích</w:t>
      </w:r>
      <w:proofErr w:type="spellEnd"/>
      <w:r w:rsidRPr="007D7AC1">
        <w:rPr>
          <w:rFonts w:eastAsia="Calibri"/>
          <w:spacing w:val="4"/>
          <w:sz w:val="26"/>
          <w:szCs w:val="26"/>
          <w14:ligatures w14:val="none"/>
        </w:rPr>
        <w:t xml:space="preserve"> </w:t>
      </w:r>
      <w:proofErr w:type="spellStart"/>
      <w:r w:rsidRPr="007D7AC1">
        <w:rPr>
          <w:rFonts w:eastAsia="Calibri"/>
          <w:spacing w:val="4"/>
          <w:sz w:val="26"/>
          <w:szCs w:val="26"/>
          <w14:ligatures w14:val="none"/>
        </w:rPr>
        <w:t>những</w:t>
      </w:r>
      <w:proofErr w:type="spellEnd"/>
      <w:r w:rsidRPr="007D7AC1">
        <w:rPr>
          <w:rFonts w:eastAsia="Calibri"/>
          <w:spacing w:val="4"/>
          <w:sz w:val="26"/>
          <w:szCs w:val="26"/>
          <w14:ligatures w14:val="none"/>
        </w:rPr>
        <w:t xml:space="preserve"> </w:t>
      </w:r>
      <w:proofErr w:type="spellStart"/>
      <w:r w:rsidRPr="007D7AC1">
        <w:rPr>
          <w:rFonts w:eastAsia="Calibri"/>
          <w:spacing w:val="4"/>
          <w:sz w:val="26"/>
          <w:szCs w:val="26"/>
          <w14:ligatures w14:val="none"/>
        </w:rPr>
        <w:t>dấu</w:t>
      </w:r>
      <w:proofErr w:type="spellEnd"/>
      <w:r w:rsidRPr="007D7AC1">
        <w:rPr>
          <w:rFonts w:eastAsia="Calibri"/>
          <w:spacing w:val="4"/>
          <w:sz w:val="26"/>
          <w:szCs w:val="26"/>
          <w14:ligatures w14:val="none"/>
        </w:rPr>
        <w:t xml:space="preserve"> </w:t>
      </w:r>
      <w:proofErr w:type="spellStart"/>
      <w:r w:rsidRPr="007D7AC1">
        <w:rPr>
          <w:rFonts w:eastAsia="Calibri"/>
          <w:spacing w:val="4"/>
          <w:sz w:val="26"/>
          <w:szCs w:val="26"/>
          <w14:ligatures w14:val="none"/>
        </w:rPr>
        <w:t>hiệu</w:t>
      </w:r>
      <w:proofErr w:type="spellEnd"/>
      <w:r w:rsidRPr="007D7AC1">
        <w:rPr>
          <w:rFonts w:eastAsia="Calibri"/>
          <w:spacing w:val="4"/>
          <w:sz w:val="26"/>
          <w:szCs w:val="26"/>
          <w14:ligatures w14:val="none"/>
        </w:rPr>
        <w:t xml:space="preserve"> </w:t>
      </w:r>
      <w:proofErr w:type="spellStart"/>
      <w:r w:rsidRPr="007D7AC1">
        <w:rPr>
          <w:rFonts w:eastAsia="Calibri"/>
          <w:spacing w:val="4"/>
          <w:sz w:val="26"/>
          <w:szCs w:val="26"/>
          <w14:ligatures w14:val="none"/>
        </w:rPr>
        <w:t>sống</w:t>
      </w:r>
      <w:proofErr w:type="spellEnd"/>
      <w:r w:rsidRPr="007D7AC1">
        <w:rPr>
          <w:rFonts w:eastAsia="Calibri"/>
          <w:spacing w:val="4"/>
          <w:sz w:val="26"/>
          <w:szCs w:val="26"/>
          <w14:ligatures w14:val="none"/>
        </w:rPr>
        <w:t xml:space="preserve">, </w:t>
      </w:r>
      <w:proofErr w:type="spellStart"/>
      <w:r w:rsidRPr="007D7AC1">
        <w:rPr>
          <w:rFonts w:eastAsia="Calibri"/>
          <w:spacing w:val="4"/>
          <w:sz w:val="26"/>
          <w:szCs w:val="26"/>
          <w14:ligatures w14:val="none"/>
        </w:rPr>
        <w:t>biểu</w:t>
      </w:r>
      <w:proofErr w:type="spellEnd"/>
      <w:r w:rsidRPr="007D7AC1">
        <w:rPr>
          <w:rFonts w:eastAsia="Calibri"/>
          <w:spacing w:val="4"/>
          <w:sz w:val="26"/>
          <w:szCs w:val="26"/>
          <w14:ligatures w14:val="none"/>
        </w:rPr>
        <w:t xml:space="preserve"> </w:t>
      </w:r>
      <w:proofErr w:type="spellStart"/>
      <w:r w:rsidRPr="007D7AC1">
        <w:rPr>
          <w:rFonts w:eastAsia="Calibri"/>
          <w:spacing w:val="4"/>
          <w:sz w:val="26"/>
          <w:szCs w:val="26"/>
          <w14:ligatures w14:val="none"/>
        </w:rPr>
        <w:t>hiện</w:t>
      </w:r>
      <w:proofErr w:type="spellEnd"/>
      <w:r w:rsidRPr="007D7AC1">
        <w:rPr>
          <w:rFonts w:eastAsia="Calibri"/>
          <w:spacing w:val="4"/>
          <w:sz w:val="26"/>
          <w:szCs w:val="26"/>
          <w14:ligatures w14:val="none"/>
        </w:rPr>
        <w:t xml:space="preserve"> </w:t>
      </w:r>
      <w:proofErr w:type="spellStart"/>
      <w:r w:rsidRPr="007D7AC1">
        <w:rPr>
          <w:rFonts w:eastAsia="Calibri"/>
          <w:spacing w:val="4"/>
          <w:sz w:val="26"/>
          <w:szCs w:val="26"/>
          <w14:ligatures w14:val="none"/>
        </w:rPr>
        <w:t>về</w:t>
      </w:r>
      <w:proofErr w:type="spellEnd"/>
      <w:r w:rsidRPr="007D7AC1">
        <w:rPr>
          <w:rFonts w:eastAsia="Calibri"/>
          <w:spacing w:val="4"/>
          <w:sz w:val="26"/>
          <w:szCs w:val="26"/>
          <w14:ligatures w14:val="none"/>
        </w:rPr>
        <w:t xml:space="preserve"> </w:t>
      </w:r>
      <w:proofErr w:type="spellStart"/>
      <w:r w:rsidRPr="007D7AC1">
        <w:rPr>
          <w:rFonts w:eastAsia="Calibri"/>
          <w:spacing w:val="4"/>
          <w:sz w:val="26"/>
          <w:szCs w:val="26"/>
          <w14:ligatures w14:val="none"/>
        </w:rPr>
        <w:t>sinh</w:t>
      </w:r>
      <w:proofErr w:type="spellEnd"/>
      <w:r w:rsidRPr="007D7AC1">
        <w:rPr>
          <w:rFonts w:eastAsia="Calibri"/>
          <w:spacing w:val="4"/>
          <w:sz w:val="26"/>
          <w:szCs w:val="26"/>
          <w14:ligatures w14:val="none"/>
        </w:rPr>
        <w:t xml:space="preserve"> </w:t>
      </w:r>
      <w:proofErr w:type="spellStart"/>
      <w:r w:rsidRPr="007D7AC1">
        <w:rPr>
          <w:rFonts w:eastAsia="Calibri"/>
          <w:spacing w:val="4"/>
          <w:sz w:val="26"/>
          <w:szCs w:val="26"/>
          <w14:ligatures w14:val="none"/>
        </w:rPr>
        <w:t>lý</w:t>
      </w:r>
      <w:proofErr w:type="spellEnd"/>
      <w:r w:rsidRPr="007D7AC1">
        <w:rPr>
          <w:rFonts w:eastAsia="Calibri"/>
          <w:spacing w:val="4"/>
          <w:sz w:val="26"/>
          <w:szCs w:val="26"/>
          <w14:ligatures w14:val="none"/>
        </w:rPr>
        <w:t xml:space="preserve"> </w:t>
      </w:r>
      <w:proofErr w:type="spellStart"/>
      <w:r w:rsidRPr="007D7AC1">
        <w:rPr>
          <w:rFonts w:eastAsia="Calibri"/>
          <w:spacing w:val="4"/>
          <w:sz w:val="26"/>
          <w:szCs w:val="26"/>
          <w14:ligatures w14:val="none"/>
        </w:rPr>
        <w:t>và</w:t>
      </w:r>
      <w:proofErr w:type="spellEnd"/>
      <w:r w:rsidRPr="007D7AC1">
        <w:rPr>
          <w:rFonts w:eastAsia="Calibri"/>
          <w:spacing w:val="4"/>
          <w:sz w:val="26"/>
          <w:szCs w:val="26"/>
          <w14:ligatures w14:val="none"/>
        </w:rPr>
        <w:t xml:space="preserve"> </w:t>
      </w:r>
      <w:proofErr w:type="spellStart"/>
      <w:r w:rsidRPr="007D7AC1">
        <w:rPr>
          <w:rFonts w:eastAsia="Calibri"/>
          <w:spacing w:val="4"/>
          <w:sz w:val="26"/>
          <w:szCs w:val="26"/>
          <w14:ligatures w14:val="none"/>
        </w:rPr>
        <w:t>những</w:t>
      </w:r>
      <w:proofErr w:type="spellEnd"/>
      <w:r w:rsidRPr="007D7AC1">
        <w:rPr>
          <w:rFonts w:eastAsia="Calibri"/>
          <w:spacing w:val="4"/>
          <w:sz w:val="26"/>
          <w:szCs w:val="26"/>
          <w14:ligatures w14:val="none"/>
        </w:rPr>
        <w:t xml:space="preserve"> </w:t>
      </w:r>
      <w:proofErr w:type="spellStart"/>
      <w:r w:rsidRPr="007D7AC1">
        <w:rPr>
          <w:rFonts w:eastAsia="Calibri"/>
          <w:spacing w:val="4"/>
          <w:sz w:val="26"/>
          <w:szCs w:val="26"/>
          <w14:ligatures w14:val="none"/>
        </w:rPr>
        <w:t>thay</w:t>
      </w:r>
      <w:proofErr w:type="spellEnd"/>
      <w:r w:rsidRPr="007D7AC1">
        <w:rPr>
          <w:rFonts w:eastAsia="Calibri"/>
          <w:spacing w:val="4"/>
          <w:sz w:val="26"/>
          <w:szCs w:val="26"/>
          <w14:ligatures w14:val="none"/>
        </w:rPr>
        <w:t xml:space="preserve"> </w:t>
      </w:r>
      <w:proofErr w:type="spellStart"/>
      <w:r w:rsidRPr="007D7AC1">
        <w:rPr>
          <w:rFonts w:eastAsia="Calibri"/>
          <w:spacing w:val="4"/>
          <w:sz w:val="26"/>
          <w:szCs w:val="26"/>
          <w14:ligatures w14:val="none"/>
        </w:rPr>
        <w:t>đổi</w:t>
      </w:r>
      <w:proofErr w:type="spellEnd"/>
      <w:r w:rsidRPr="007D7AC1">
        <w:rPr>
          <w:rFonts w:eastAsia="Calibri"/>
          <w:spacing w:val="4"/>
          <w:sz w:val="26"/>
          <w:szCs w:val="26"/>
          <w14:ligatures w14:val="none"/>
        </w:rPr>
        <w:t xml:space="preserve"> </w:t>
      </w:r>
      <w:proofErr w:type="spellStart"/>
      <w:r w:rsidRPr="007D7AC1">
        <w:rPr>
          <w:rFonts w:eastAsia="Calibri"/>
          <w:spacing w:val="4"/>
          <w:sz w:val="26"/>
          <w:szCs w:val="26"/>
          <w14:ligatures w14:val="none"/>
        </w:rPr>
        <w:t>quan</w:t>
      </w:r>
      <w:proofErr w:type="spellEnd"/>
      <w:r w:rsidRPr="007D7AC1">
        <w:rPr>
          <w:rFonts w:eastAsia="Calibri"/>
          <w:spacing w:val="4"/>
          <w:sz w:val="26"/>
          <w:szCs w:val="26"/>
          <w14:ligatures w14:val="none"/>
        </w:rPr>
        <w:t xml:space="preserve"> </w:t>
      </w:r>
      <w:proofErr w:type="spellStart"/>
      <w:r w:rsidRPr="007D7AC1">
        <w:rPr>
          <w:rFonts w:eastAsia="Calibri"/>
          <w:spacing w:val="4"/>
          <w:sz w:val="26"/>
          <w:szCs w:val="26"/>
          <w14:ligatures w14:val="none"/>
        </w:rPr>
        <w:t>sát</w:t>
      </w:r>
      <w:proofErr w:type="spellEnd"/>
      <w:r w:rsidRPr="007D7AC1">
        <w:rPr>
          <w:rFonts w:eastAsia="Calibri"/>
          <w:spacing w:val="4"/>
          <w:sz w:val="26"/>
          <w:szCs w:val="26"/>
          <w14:ligatures w14:val="none"/>
        </w:rPr>
        <w:t xml:space="preserve"> </w:t>
      </w:r>
      <w:proofErr w:type="spellStart"/>
      <w:r w:rsidRPr="007D7AC1">
        <w:rPr>
          <w:rFonts w:eastAsia="Calibri"/>
          <w:spacing w:val="4"/>
          <w:sz w:val="26"/>
          <w:szCs w:val="26"/>
          <w14:ligatures w14:val="none"/>
        </w:rPr>
        <w:t>được</w:t>
      </w:r>
      <w:proofErr w:type="spellEnd"/>
      <w:r w:rsidRPr="007D7AC1">
        <w:rPr>
          <w:rFonts w:eastAsia="Calibri"/>
          <w:spacing w:val="4"/>
          <w:sz w:val="26"/>
          <w:szCs w:val="26"/>
          <w14:ligatures w14:val="none"/>
        </w:rPr>
        <w:t>.</w:t>
      </w:r>
    </w:p>
    <w:p w14:paraId="05F5C13F" w14:textId="0C9E59EF" w:rsidR="006F3EFE" w:rsidRDefault="006F3EFE" w:rsidP="00E66F28">
      <w:pPr>
        <w:spacing w:before="120"/>
        <w:ind w:firstLine="567"/>
        <w:jc w:val="both"/>
        <w:rPr>
          <w:rFonts w:eastAsia="Calibri"/>
          <w:b/>
          <w:sz w:val="26"/>
          <w:szCs w:val="26"/>
          <w14:ligatures w14:val="none"/>
        </w:rPr>
      </w:pPr>
      <w:r>
        <w:rPr>
          <w:rFonts w:eastAsia="Calibri"/>
          <w:b/>
          <w:sz w:val="26"/>
          <w:szCs w:val="26"/>
          <w14:ligatures w14:val="none"/>
        </w:rPr>
        <w:t>12</w:t>
      </w:r>
      <w:r w:rsidR="007D7AC1">
        <w:rPr>
          <w:rFonts w:eastAsia="Calibri"/>
          <w:b/>
          <w:sz w:val="26"/>
          <w:szCs w:val="26"/>
          <w14:ligatures w14:val="none"/>
        </w:rPr>
        <w:t>.</w:t>
      </w:r>
      <w:r>
        <w:rPr>
          <w:rFonts w:eastAsia="Calibri"/>
          <w:b/>
          <w:sz w:val="26"/>
          <w:szCs w:val="26"/>
          <w14:ligatures w14:val="none"/>
        </w:rPr>
        <w:t xml:space="preserve"> </w:t>
      </w:r>
      <w:proofErr w:type="spellStart"/>
      <w:r>
        <w:rPr>
          <w:rFonts w:eastAsia="Calibri"/>
          <w:b/>
          <w:sz w:val="26"/>
          <w:szCs w:val="26"/>
          <w14:ligatures w14:val="none"/>
        </w:rPr>
        <w:t>Kết</w:t>
      </w:r>
      <w:proofErr w:type="spellEnd"/>
      <w:r>
        <w:rPr>
          <w:rFonts w:eastAsia="Calibri"/>
          <w:b/>
          <w:sz w:val="26"/>
          <w:szCs w:val="26"/>
          <w14:ligatures w14:val="none"/>
        </w:rPr>
        <w:t xml:space="preserve"> </w:t>
      </w:r>
      <w:proofErr w:type="spellStart"/>
      <w:r>
        <w:rPr>
          <w:rFonts w:eastAsia="Calibri"/>
          <w:b/>
          <w:sz w:val="26"/>
          <w:szCs w:val="26"/>
          <w14:ligatures w14:val="none"/>
        </w:rPr>
        <w:t>luận</w:t>
      </w:r>
      <w:proofErr w:type="spellEnd"/>
      <w:r>
        <w:rPr>
          <w:rFonts w:eastAsia="Calibri"/>
          <w:b/>
          <w:sz w:val="26"/>
          <w:szCs w:val="26"/>
          <w14:ligatures w14:val="none"/>
        </w:rPr>
        <w:t xml:space="preserve"> </w:t>
      </w:r>
      <w:proofErr w:type="spellStart"/>
      <w:r>
        <w:rPr>
          <w:rFonts w:eastAsia="Calibri"/>
          <w:b/>
          <w:sz w:val="26"/>
          <w:szCs w:val="26"/>
          <w14:ligatures w14:val="none"/>
        </w:rPr>
        <w:t>độ</w:t>
      </w:r>
      <w:proofErr w:type="spellEnd"/>
      <w:r>
        <w:rPr>
          <w:rFonts w:eastAsia="Calibri"/>
          <w:b/>
          <w:sz w:val="26"/>
          <w:szCs w:val="26"/>
          <w14:ligatures w14:val="none"/>
        </w:rPr>
        <w:t xml:space="preserve"> an </w:t>
      </w:r>
      <w:proofErr w:type="spellStart"/>
      <w:r>
        <w:rPr>
          <w:rFonts w:eastAsia="Calibri"/>
          <w:b/>
          <w:sz w:val="26"/>
          <w:szCs w:val="26"/>
          <w14:ligatures w14:val="none"/>
        </w:rPr>
        <w:t>toàn</w:t>
      </w:r>
      <w:proofErr w:type="spellEnd"/>
    </w:p>
    <w:p w14:paraId="40034E66" w14:textId="77777777" w:rsidR="006F3EFE" w:rsidRDefault="006F3EFE" w:rsidP="00E66F28">
      <w:pPr>
        <w:spacing w:before="120"/>
        <w:ind w:firstLine="567"/>
        <w:jc w:val="both"/>
        <w:rPr>
          <w:rFonts w:eastAsia="Calibri"/>
          <w:b/>
          <w:sz w:val="26"/>
          <w:szCs w:val="26"/>
          <w14:ligatures w14:val="none"/>
        </w:rPr>
      </w:pPr>
      <w:proofErr w:type="spellStart"/>
      <w:r>
        <w:rPr>
          <w:rFonts w:eastAsia="Calibri"/>
          <w:sz w:val="26"/>
          <w:szCs w:val="26"/>
          <w14:ligatures w14:val="none"/>
        </w:rPr>
        <w:t>Tổng</w:t>
      </w:r>
      <w:proofErr w:type="spellEnd"/>
      <w:r>
        <w:rPr>
          <w:rFonts w:eastAsia="Calibri"/>
          <w:sz w:val="26"/>
          <w:szCs w:val="26"/>
          <w14:ligatures w14:val="none"/>
        </w:rPr>
        <w:t xml:space="preserve"> </w:t>
      </w:r>
      <w:proofErr w:type="spellStart"/>
      <w:r>
        <w:rPr>
          <w:rFonts w:eastAsia="Calibri"/>
          <w:sz w:val="26"/>
          <w:szCs w:val="26"/>
          <w14:ligatures w14:val="none"/>
        </w:rPr>
        <w:t>kết</w:t>
      </w:r>
      <w:proofErr w:type="spellEnd"/>
      <w:r>
        <w:rPr>
          <w:rFonts w:eastAsia="Calibri"/>
          <w:sz w:val="26"/>
          <w:szCs w:val="26"/>
          <w14:ligatures w14:val="none"/>
        </w:rPr>
        <w:t xml:space="preserve"> </w:t>
      </w:r>
      <w:proofErr w:type="spellStart"/>
      <w:r>
        <w:rPr>
          <w:rFonts w:eastAsia="Calibri"/>
          <w:sz w:val="26"/>
          <w:szCs w:val="26"/>
          <w14:ligatures w14:val="none"/>
        </w:rPr>
        <w:t>lại</w:t>
      </w:r>
      <w:proofErr w:type="spellEnd"/>
      <w:r>
        <w:rPr>
          <w:rFonts w:eastAsia="Calibri"/>
          <w:sz w:val="26"/>
          <w:szCs w:val="26"/>
          <w14:ligatures w14:val="none"/>
        </w:rPr>
        <w:t xml:space="preserve"> </w:t>
      </w:r>
      <w:proofErr w:type="spellStart"/>
      <w:r>
        <w:rPr>
          <w:rFonts w:eastAsia="Calibri"/>
          <w:sz w:val="26"/>
          <w:szCs w:val="26"/>
          <w14:ligatures w14:val="none"/>
        </w:rPr>
        <w:t>về</w:t>
      </w:r>
      <w:proofErr w:type="spellEnd"/>
      <w:r>
        <w:rPr>
          <w:rFonts w:eastAsia="Calibri"/>
          <w:sz w:val="26"/>
          <w:szCs w:val="26"/>
          <w14:ligatures w14:val="none"/>
        </w:rPr>
        <w:t xml:space="preserve"> </w:t>
      </w:r>
      <w:proofErr w:type="spellStart"/>
      <w:r>
        <w:rPr>
          <w:rFonts w:eastAsia="Calibri"/>
          <w:sz w:val="26"/>
          <w:szCs w:val="26"/>
          <w14:ligatures w14:val="none"/>
        </w:rPr>
        <w:t>độ</w:t>
      </w:r>
      <w:proofErr w:type="spellEnd"/>
      <w:r>
        <w:rPr>
          <w:rFonts w:eastAsia="Calibri"/>
          <w:sz w:val="26"/>
          <w:szCs w:val="26"/>
          <w14:ligatures w14:val="none"/>
        </w:rPr>
        <w:t xml:space="preserve"> an </w:t>
      </w:r>
      <w:proofErr w:type="spellStart"/>
      <w:r>
        <w:rPr>
          <w:rFonts w:eastAsia="Calibri"/>
          <w:sz w:val="26"/>
          <w:szCs w:val="26"/>
          <w14:ligatures w14:val="none"/>
        </w:rPr>
        <w:t>toàn</w:t>
      </w:r>
      <w:proofErr w:type="spellEnd"/>
      <w:r>
        <w:rPr>
          <w:rFonts w:eastAsia="Calibri"/>
          <w:sz w:val="26"/>
          <w:szCs w:val="26"/>
          <w14:ligatures w14:val="none"/>
        </w:rPr>
        <w:t xml:space="preserve"> </w:t>
      </w:r>
      <w:proofErr w:type="spellStart"/>
      <w:r>
        <w:rPr>
          <w:rFonts w:eastAsia="Calibri"/>
          <w:sz w:val="26"/>
          <w:szCs w:val="26"/>
          <w14:ligatures w14:val="none"/>
        </w:rPr>
        <w:t>của</w:t>
      </w:r>
      <w:proofErr w:type="spellEnd"/>
      <w:r>
        <w:rPr>
          <w:rFonts w:eastAsia="Calibri"/>
          <w:sz w:val="26"/>
          <w:szCs w:val="26"/>
          <w14:ligatures w14:val="none"/>
        </w:rPr>
        <w:t xml:space="preserve"> </w:t>
      </w:r>
      <w:proofErr w:type="spellStart"/>
      <w:r>
        <w:rPr>
          <w:rFonts w:eastAsia="Calibri"/>
          <w:sz w:val="26"/>
          <w:szCs w:val="26"/>
          <w14:ligatures w14:val="none"/>
        </w:rPr>
        <w:t>thiết</w:t>
      </w:r>
      <w:proofErr w:type="spellEnd"/>
      <w:r>
        <w:rPr>
          <w:rFonts w:eastAsia="Calibri"/>
          <w:sz w:val="26"/>
          <w:szCs w:val="26"/>
          <w14:ligatures w14:val="none"/>
        </w:rPr>
        <w:t xml:space="preserve"> </w:t>
      </w:r>
      <w:proofErr w:type="spellStart"/>
      <w:r>
        <w:rPr>
          <w:rFonts w:eastAsia="Calibri"/>
          <w:sz w:val="26"/>
          <w:szCs w:val="26"/>
          <w14:ligatures w14:val="none"/>
        </w:rPr>
        <w:t>bị</w:t>
      </w:r>
      <w:proofErr w:type="spellEnd"/>
      <w:r>
        <w:rPr>
          <w:rFonts w:eastAsia="Calibri"/>
          <w:sz w:val="26"/>
          <w:szCs w:val="26"/>
          <w14:ligatures w14:val="none"/>
        </w:rPr>
        <w:t xml:space="preserve"> y </w:t>
      </w:r>
      <w:proofErr w:type="spellStart"/>
      <w:r>
        <w:rPr>
          <w:rFonts w:eastAsia="Calibri"/>
          <w:sz w:val="26"/>
          <w:szCs w:val="26"/>
          <w14:ligatures w14:val="none"/>
        </w:rPr>
        <w:t>tế</w:t>
      </w:r>
      <w:proofErr w:type="spellEnd"/>
      <w:r>
        <w:rPr>
          <w:rFonts w:eastAsia="Calibri"/>
          <w:sz w:val="26"/>
          <w:szCs w:val="26"/>
          <w14:ligatures w14:val="none"/>
        </w:rPr>
        <w:t xml:space="preserve">, </w:t>
      </w:r>
      <w:proofErr w:type="spellStart"/>
      <w:r>
        <w:rPr>
          <w:rFonts w:eastAsia="Calibri"/>
          <w:sz w:val="26"/>
          <w:szCs w:val="26"/>
          <w14:ligatures w14:val="none"/>
        </w:rPr>
        <w:t>sự</w:t>
      </w:r>
      <w:proofErr w:type="spellEnd"/>
      <w:r>
        <w:rPr>
          <w:rFonts w:eastAsia="Calibri"/>
          <w:sz w:val="26"/>
          <w:szCs w:val="26"/>
          <w14:ligatures w14:val="none"/>
        </w:rPr>
        <w:t xml:space="preserve"> </w:t>
      </w:r>
      <w:proofErr w:type="spellStart"/>
      <w:r>
        <w:rPr>
          <w:rFonts w:eastAsia="Calibri"/>
          <w:sz w:val="26"/>
          <w:szCs w:val="26"/>
          <w14:ligatures w14:val="none"/>
        </w:rPr>
        <w:t>thay</w:t>
      </w:r>
      <w:proofErr w:type="spellEnd"/>
      <w:r>
        <w:rPr>
          <w:rFonts w:eastAsia="Calibri"/>
          <w:sz w:val="26"/>
          <w:szCs w:val="26"/>
          <w14:ligatures w14:val="none"/>
        </w:rPr>
        <w:t xml:space="preserve"> </w:t>
      </w:r>
      <w:proofErr w:type="spellStart"/>
      <w:r>
        <w:rPr>
          <w:rFonts w:eastAsia="Calibri"/>
          <w:sz w:val="26"/>
          <w:szCs w:val="26"/>
          <w14:ligatures w14:val="none"/>
        </w:rPr>
        <w:t>đổi</w:t>
      </w:r>
      <w:proofErr w:type="spellEnd"/>
      <w:r>
        <w:rPr>
          <w:rFonts w:eastAsia="Calibri"/>
          <w:sz w:val="26"/>
          <w:szCs w:val="26"/>
          <w14:ligatures w14:val="none"/>
        </w:rPr>
        <w:t xml:space="preserve"> do</w:t>
      </w:r>
      <w:r>
        <w:rPr>
          <w:rFonts w:eastAsia="Calibri"/>
          <w:b/>
          <w:i/>
          <w:sz w:val="26"/>
          <w:szCs w:val="26"/>
          <w:lang w:val="nl-NL"/>
          <w14:ligatures w14:val="none"/>
        </w:rPr>
        <w:t xml:space="preserve"> </w:t>
      </w:r>
      <w:r w:rsidRPr="00A356E4">
        <w:rPr>
          <w:rFonts w:eastAsia="Calibri"/>
          <w:sz w:val="26"/>
          <w:szCs w:val="26"/>
          <w:lang w:val="nl-NL"/>
          <w14:ligatures w14:val="none"/>
        </w:rPr>
        <w:t xml:space="preserve">liều dùng (trường hợp </w:t>
      </w:r>
      <w:r>
        <w:rPr>
          <w:rFonts w:eastAsia="Calibri"/>
          <w:sz w:val="26"/>
          <w:szCs w:val="26"/>
          <w:lang w:val="nl-NL"/>
          <w14:ligatures w14:val="none"/>
        </w:rPr>
        <w:t>thiết bị y tế</w:t>
      </w:r>
      <w:r w:rsidRPr="00A356E4">
        <w:rPr>
          <w:rFonts w:eastAsia="Calibri"/>
          <w:sz w:val="26"/>
          <w:szCs w:val="26"/>
          <w:lang w:val="nl-NL"/>
          <w14:ligatures w14:val="none"/>
        </w:rPr>
        <w:t xml:space="preserve"> có sử dụng sản phẩm)</w:t>
      </w:r>
      <w:r>
        <w:rPr>
          <w:rFonts w:eastAsia="Calibri"/>
          <w:sz w:val="26"/>
          <w:szCs w:val="26"/>
          <w14:ligatures w14:val="none"/>
        </w:rPr>
        <w:t xml:space="preserve">, </w:t>
      </w:r>
      <w:proofErr w:type="spellStart"/>
      <w:r>
        <w:rPr>
          <w:rFonts w:eastAsia="Calibri"/>
          <w:sz w:val="26"/>
          <w:szCs w:val="26"/>
          <w14:ligatures w14:val="none"/>
        </w:rPr>
        <w:t>những</w:t>
      </w:r>
      <w:proofErr w:type="spellEnd"/>
      <w:r>
        <w:rPr>
          <w:rFonts w:eastAsia="Calibri"/>
          <w:sz w:val="26"/>
          <w:szCs w:val="26"/>
          <w14:ligatures w14:val="none"/>
        </w:rPr>
        <w:t xml:space="preserve"> AE </w:t>
      </w:r>
      <w:proofErr w:type="spellStart"/>
      <w:r>
        <w:rPr>
          <w:rFonts w:eastAsia="Calibri"/>
          <w:sz w:val="26"/>
          <w:szCs w:val="26"/>
          <w14:ligatures w14:val="none"/>
        </w:rPr>
        <w:t>dẫn</w:t>
      </w:r>
      <w:proofErr w:type="spellEnd"/>
      <w:r>
        <w:rPr>
          <w:rFonts w:eastAsia="Calibri"/>
          <w:sz w:val="26"/>
          <w:szCs w:val="26"/>
          <w14:ligatures w14:val="none"/>
        </w:rPr>
        <w:t xml:space="preserve"> </w:t>
      </w:r>
      <w:proofErr w:type="spellStart"/>
      <w:r>
        <w:rPr>
          <w:rFonts w:eastAsia="Calibri"/>
          <w:sz w:val="26"/>
          <w:szCs w:val="26"/>
          <w14:ligatures w14:val="none"/>
        </w:rPr>
        <w:t>đến</w:t>
      </w:r>
      <w:proofErr w:type="spellEnd"/>
      <w:r>
        <w:rPr>
          <w:rFonts w:eastAsia="Calibri"/>
          <w:sz w:val="26"/>
          <w:szCs w:val="26"/>
          <w14:ligatures w14:val="none"/>
        </w:rPr>
        <w:t xml:space="preserve"> </w:t>
      </w:r>
      <w:proofErr w:type="spellStart"/>
      <w:r>
        <w:rPr>
          <w:rFonts w:eastAsia="Calibri"/>
          <w:sz w:val="26"/>
          <w:szCs w:val="26"/>
          <w14:ligatures w14:val="none"/>
        </w:rPr>
        <w:t>ngừng</w:t>
      </w:r>
      <w:proofErr w:type="spellEnd"/>
      <w:r>
        <w:rPr>
          <w:rFonts w:eastAsia="Calibri"/>
          <w:sz w:val="26"/>
          <w:szCs w:val="26"/>
          <w14:ligatures w14:val="none"/>
        </w:rPr>
        <w:t xml:space="preserve"> </w:t>
      </w:r>
      <w:proofErr w:type="spellStart"/>
      <w:r>
        <w:rPr>
          <w:rFonts w:eastAsia="Calibri"/>
          <w:sz w:val="26"/>
          <w:szCs w:val="26"/>
          <w14:ligatures w14:val="none"/>
        </w:rPr>
        <w:t>sử</w:t>
      </w:r>
      <w:proofErr w:type="spellEnd"/>
      <w:r>
        <w:rPr>
          <w:rFonts w:eastAsia="Calibri"/>
          <w:sz w:val="26"/>
          <w:szCs w:val="26"/>
          <w14:ligatures w14:val="none"/>
        </w:rPr>
        <w:t xml:space="preserve"> </w:t>
      </w:r>
      <w:proofErr w:type="spellStart"/>
      <w:r>
        <w:rPr>
          <w:rFonts w:eastAsia="Calibri"/>
          <w:sz w:val="26"/>
          <w:szCs w:val="26"/>
          <w14:ligatures w14:val="none"/>
        </w:rPr>
        <w:t>dụng</w:t>
      </w:r>
      <w:proofErr w:type="spellEnd"/>
      <w:r>
        <w:rPr>
          <w:rFonts w:eastAsia="Calibri"/>
          <w:sz w:val="26"/>
          <w:szCs w:val="26"/>
          <w14:ligatures w14:val="none"/>
        </w:rPr>
        <w:t xml:space="preserve"> </w:t>
      </w:r>
      <w:proofErr w:type="spellStart"/>
      <w:r>
        <w:rPr>
          <w:rFonts w:eastAsia="Calibri"/>
          <w:sz w:val="26"/>
          <w:szCs w:val="26"/>
          <w14:ligatures w14:val="none"/>
        </w:rPr>
        <w:t>thiết</w:t>
      </w:r>
      <w:proofErr w:type="spellEnd"/>
      <w:r>
        <w:rPr>
          <w:rFonts w:eastAsia="Calibri"/>
          <w:sz w:val="26"/>
          <w:szCs w:val="26"/>
          <w14:ligatures w14:val="none"/>
        </w:rPr>
        <w:t xml:space="preserve"> </w:t>
      </w:r>
      <w:proofErr w:type="spellStart"/>
      <w:r>
        <w:rPr>
          <w:rFonts w:eastAsia="Calibri"/>
          <w:sz w:val="26"/>
          <w:szCs w:val="26"/>
          <w14:ligatures w14:val="none"/>
        </w:rPr>
        <w:t>bị</w:t>
      </w:r>
      <w:proofErr w:type="spellEnd"/>
      <w:r>
        <w:rPr>
          <w:rFonts w:eastAsia="Calibri"/>
          <w:sz w:val="26"/>
          <w:szCs w:val="26"/>
          <w14:ligatures w14:val="none"/>
        </w:rPr>
        <w:t xml:space="preserve"> y </w:t>
      </w:r>
      <w:proofErr w:type="spellStart"/>
      <w:r>
        <w:rPr>
          <w:rFonts w:eastAsia="Calibri"/>
          <w:sz w:val="26"/>
          <w:szCs w:val="26"/>
          <w14:ligatures w14:val="none"/>
        </w:rPr>
        <w:t>tế</w:t>
      </w:r>
      <w:proofErr w:type="spellEnd"/>
      <w:r>
        <w:rPr>
          <w:rFonts w:eastAsia="Calibri"/>
          <w:sz w:val="26"/>
          <w:szCs w:val="26"/>
          <w14:ligatures w14:val="none"/>
        </w:rPr>
        <w:t xml:space="preserve">, </w:t>
      </w:r>
      <w:proofErr w:type="spellStart"/>
      <w:r>
        <w:rPr>
          <w:rFonts w:eastAsia="Calibri"/>
          <w:sz w:val="26"/>
          <w:szCs w:val="26"/>
          <w14:ligatures w14:val="none"/>
        </w:rPr>
        <w:t>phải</w:t>
      </w:r>
      <w:proofErr w:type="spellEnd"/>
      <w:r>
        <w:rPr>
          <w:rFonts w:eastAsia="Calibri"/>
          <w:sz w:val="26"/>
          <w:szCs w:val="26"/>
          <w14:ligatures w14:val="none"/>
        </w:rPr>
        <w:t xml:space="preserve"> </w:t>
      </w:r>
      <w:proofErr w:type="spellStart"/>
      <w:r>
        <w:rPr>
          <w:rFonts w:eastAsia="Calibri"/>
          <w:sz w:val="26"/>
          <w:szCs w:val="26"/>
          <w14:ligatures w14:val="none"/>
        </w:rPr>
        <w:t>có</w:t>
      </w:r>
      <w:proofErr w:type="spellEnd"/>
      <w:r>
        <w:rPr>
          <w:rFonts w:eastAsia="Calibri"/>
          <w:sz w:val="26"/>
          <w:szCs w:val="26"/>
          <w14:ligatures w14:val="none"/>
        </w:rPr>
        <w:t xml:space="preserve"> can </w:t>
      </w:r>
      <w:proofErr w:type="spellStart"/>
      <w:r>
        <w:rPr>
          <w:rFonts w:eastAsia="Calibri"/>
          <w:sz w:val="26"/>
          <w:szCs w:val="26"/>
          <w14:ligatures w14:val="none"/>
        </w:rPr>
        <w:t>thiệp</w:t>
      </w:r>
      <w:proofErr w:type="spellEnd"/>
      <w:r>
        <w:rPr>
          <w:rFonts w:eastAsia="Calibri"/>
          <w:sz w:val="26"/>
          <w:szCs w:val="26"/>
          <w14:ligatures w14:val="none"/>
        </w:rPr>
        <w:t xml:space="preserve"> y </w:t>
      </w:r>
      <w:proofErr w:type="spellStart"/>
      <w:r>
        <w:rPr>
          <w:rFonts w:eastAsia="Calibri"/>
          <w:sz w:val="26"/>
          <w:szCs w:val="26"/>
          <w14:ligatures w14:val="none"/>
        </w:rPr>
        <w:t>tế</w:t>
      </w:r>
      <w:proofErr w:type="spellEnd"/>
      <w:r>
        <w:rPr>
          <w:rFonts w:eastAsia="Calibri"/>
          <w:sz w:val="26"/>
          <w:szCs w:val="26"/>
          <w14:ligatures w14:val="none"/>
        </w:rPr>
        <w:t xml:space="preserve"> hay </w:t>
      </w:r>
      <w:proofErr w:type="spellStart"/>
      <w:r>
        <w:rPr>
          <w:rFonts w:eastAsia="Calibri"/>
          <w:sz w:val="26"/>
          <w:szCs w:val="26"/>
          <w14:ligatures w14:val="none"/>
        </w:rPr>
        <w:t>tử</w:t>
      </w:r>
      <w:proofErr w:type="spellEnd"/>
      <w:r>
        <w:rPr>
          <w:rFonts w:eastAsia="Calibri"/>
          <w:sz w:val="26"/>
          <w:szCs w:val="26"/>
          <w14:ligatures w14:val="none"/>
        </w:rPr>
        <w:t xml:space="preserve"> </w:t>
      </w:r>
      <w:proofErr w:type="spellStart"/>
      <w:r>
        <w:rPr>
          <w:rFonts w:eastAsia="Calibri"/>
          <w:sz w:val="26"/>
          <w:szCs w:val="26"/>
          <w14:ligatures w14:val="none"/>
        </w:rPr>
        <w:t>vong</w:t>
      </w:r>
      <w:proofErr w:type="spellEnd"/>
      <w:r>
        <w:rPr>
          <w:rFonts w:eastAsia="Calibri"/>
          <w:sz w:val="26"/>
          <w:szCs w:val="26"/>
          <w14:ligatures w14:val="none"/>
        </w:rPr>
        <w:t>…</w:t>
      </w:r>
    </w:p>
    <w:p w14:paraId="08E380DF" w14:textId="64D2423B" w:rsidR="006F3EFE" w:rsidRDefault="006F3EFE" w:rsidP="00E66F28">
      <w:pPr>
        <w:spacing w:before="120"/>
        <w:ind w:firstLine="567"/>
        <w:jc w:val="both"/>
        <w:rPr>
          <w:rFonts w:eastAsia="Calibri"/>
          <w:b/>
          <w:sz w:val="26"/>
          <w:szCs w:val="26"/>
          <w14:ligatures w14:val="none"/>
        </w:rPr>
      </w:pPr>
      <w:r>
        <w:rPr>
          <w:rFonts w:eastAsia="Calibri"/>
          <w:b/>
          <w:sz w:val="26"/>
          <w:szCs w:val="26"/>
          <w14:ligatures w14:val="none"/>
        </w:rPr>
        <w:t>13</w:t>
      </w:r>
      <w:r w:rsidR="007D7AC1">
        <w:rPr>
          <w:rFonts w:eastAsia="Calibri"/>
          <w:b/>
          <w:sz w:val="26"/>
          <w:szCs w:val="26"/>
          <w14:ligatures w14:val="none"/>
        </w:rPr>
        <w:t>.</w:t>
      </w:r>
      <w:r>
        <w:rPr>
          <w:rFonts w:eastAsia="Calibri"/>
          <w:b/>
          <w:sz w:val="26"/>
          <w:szCs w:val="26"/>
          <w14:ligatures w14:val="none"/>
        </w:rPr>
        <w:t xml:space="preserve"> </w:t>
      </w:r>
      <w:proofErr w:type="spellStart"/>
      <w:r>
        <w:rPr>
          <w:rFonts w:eastAsia="Calibri"/>
          <w:b/>
          <w:sz w:val="26"/>
          <w:szCs w:val="26"/>
          <w14:ligatures w14:val="none"/>
        </w:rPr>
        <w:t>Bàn</w:t>
      </w:r>
      <w:proofErr w:type="spellEnd"/>
      <w:r>
        <w:rPr>
          <w:rFonts w:eastAsia="Calibri"/>
          <w:b/>
          <w:sz w:val="26"/>
          <w:szCs w:val="26"/>
          <w14:ligatures w14:val="none"/>
        </w:rPr>
        <w:t xml:space="preserve"> </w:t>
      </w:r>
      <w:proofErr w:type="spellStart"/>
      <w:r>
        <w:rPr>
          <w:rFonts w:eastAsia="Calibri"/>
          <w:b/>
          <w:sz w:val="26"/>
          <w:szCs w:val="26"/>
          <w14:ligatures w14:val="none"/>
        </w:rPr>
        <w:t>luận</w:t>
      </w:r>
      <w:proofErr w:type="spellEnd"/>
      <w:r>
        <w:rPr>
          <w:rFonts w:eastAsia="Calibri"/>
          <w:b/>
          <w:sz w:val="26"/>
          <w:szCs w:val="26"/>
          <w14:ligatures w14:val="none"/>
        </w:rPr>
        <w:t xml:space="preserve"> </w:t>
      </w:r>
      <w:proofErr w:type="spellStart"/>
      <w:r>
        <w:rPr>
          <w:rFonts w:eastAsia="Calibri"/>
          <w:b/>
          <w:sz w:val="26"/>
          <w:szCs w:val="26"/>
          <w14:ligatures w14:val="none"/>
        </w:rPr>
        <w:t>và</w:t>
      </w:r>
      <w:proofErr w:type="spellEnd"/>
      <w:r>
        <w:rPr>
          <w:rFonts w:eastAsia="Calibri"/>
          <w:b/>
          <w:sz w:val="26"/>
          <w:szCs w:val="26"/>
          <w14:ligatures w14:val="none"/>
        </w:rPr>
        <w:t xml:space="preserve"> </w:t>
      </w:r>
      <w:proofErr w:type="spellStart"/>
      <w:r>
        <w:rPr>
          <w:rFonts w:eastAsia="Calibri"/>
          <w:b/>
          <w:sz w:val="26"/>
          <w:szCs w:val="26"/>
          <w14:ligatures w14:val="none"/>
        </w:rPr>
        <w:t>kết</w:t>
      </w:r>
      <w:proofErr w:type="spellEnd"/>
      <w:r>
        <w:rPr>
          <w:rFonts w:eastAsia="Calibri"/>
          <w:b/>
          <w:sz w:val="26"/>
          <w:szCs w:val="26"/>
          <w14:ligatures w14:val="none"/>
        </w:rPr>
        <w:t xml:space="preserve"> </w:t>
      </w:r>
      <w:proofErr w:type="spellStart"/>
      <w:r>
        <w:rPr>
          <w:rFonts w:eastAsia="Calibri"/>
          <w:b/>
          <w:sz w:val="26"/>
          <w:szCs w:val="26"/>
          <w14:ligatures w14:val="none"/>
        </w:rPr>
        <w:t>luận</w:t>
      </w:r>
      <w:proofErr w:type="spellEnd"/>
      <w:r>
        <w:rPr>
          <w:rFonts w:eastAsia="Calibri"/>
          <w:b/>
          <w:sz w:val="26"/>
          <w:szCs w:val="26"/>
          <w14:ligatures w14:val="none"/>
        </w:rPr>
        <w:t xml:space="preserve"> </w:t>
      </w:r>
    </w:p>
    <w:p w14:paraId="1AD3ADB3" w14:textId="77777777" w:rsidR="006F3EFE" w:rsidRDefault="006F3EFE" w:rsidP="00E66F28">
      <w:pPr>
        <w:spacing w:before="120"/>
        <w:ind w:firstLine="567"/>
        <w:jc w:val="both"/>
        <w:rPr>
          <w:rFonts w:eastAsia="Calibri"/>
          <w:sz w:val="26"/>
          <w:szCs w:val="26"/>
          <w14:ligatures w14:val="none"/>
        </w:rPr>
      </w:pPr>
      <w:proofErr w:type="spellStart"/>
      <w:r>
        <w:rPr>
          <w:rFonts w:eastAsia="Calibri"/>
          <w:sz w:val="26"/>
          <w:szCs w:val="26"/>
          <w14:ligatures w14:val="none"/>
        </w:rPr>
        <w:t>Đánh</w:t>
      </w:r>
      <w:proofErr w:type="spellEnd"/>
      <w:r>
        <w:rPr>
          <w:rFonts w:eastAsia="Calibri"/>
          <w:sz w:val="26"/>
          <w:szCs w:val="26"/>
          <w14:ligatures w14:val="none"/>
        </w:rPr>
        <w:t xml:space="preserve"> </w:t>
      </w:r>
      <w:proofErr w:type="spellStart"/>
      <w:r>
        <w:rPr>
          <w:rFonts w:eastAsia="Calibri"/>
          <w:sz w:val="26"/>
          <w:szCs w:val="26"/>
          <w14:ligatures w14:val="none"/>
        </w:rPr>
        <w:t>giá</w:t>
      </w:r>
      <w:proofErr w:type="spellEnd"/>
      <w:r>
        <w:rPr>
          <w:rFonts w:eastAsia="Calibri"/>
          <w:sz w:val="26"/>
          <w:szCs w:val="26"/>
          <w14:ligatures w14:val="none"/>
        </w:rPr>
        <w:t xml:space="preserve"> </w:t>
      </w:r>
      <w:proofErr w:type="spellStart"/>
      <w:r>
        <w:rPr>
          <w:rFonts w:eastAsia="Calibri"/>
          <w:sz w:val="26"/>
          <w:szCs w:val="26"/>
          <w14:ligatures w14:val="none"/>
        </w:rPr>
        <w:t>về</w:t>
      </w:r>
      <w:proofErr w:type="spellEnd"/>
      <w:r>
        <w:rPr>
          <w:rFonts w:eastAsia="Calibri"/>
          <w:sz w:val="26"/>
          <w:szCs w:val="26"/>
          <w14:ligatures w14:val="none"/>
        </w:rPr>
        <w:t xml:space="preserve"> </w:t>
      </w:r>
      <w:proofErr w:type="spellStart"/>
      <w:r>
        <w:rPr>
          <w:rFonts w:eastAsia="Calibri"/>
          <w:sz w:val="26"/>
          <w:szCs w:val="26"/>
          <w14:ligatures w14:val="none"/>
        </w:rPr>
        <w:t>hiệu</w:t>
      </w:r>
      <w:proofErr w:type="spellEnd"/>
      <w:r>
        <w:rPr>
          <w:rFonts w:eastAsia="Calibri"/>
          <w:sz w:val="26"/>
          <w:szCs w:val="26"/>
          <w14:ligatures w14:val="none"/>
        </w:rPr>
        <w:t xml:space="preserve"> </w:t>
      </w:r>
      <w:proofErr w:type="spellStart"/>
      <w:r>
        <w:rPr>
          <w:rFonts w:eastAsia="Calibri"/>
          <w:sz w:val="26"/>
          <w:szCs w:val="26"/>
          <w14:ligatures w14:val="none"/>
        </w:rPr>
        <w:t>quả</w:t>
      </w:r>
      <w:proofErr w:type="spellEnd"/>
      <w:r>
        <w:rPr>
          <w:rFonts w:eastAsia="Calibri"/>
          <w:sz w:val="26"/>
          <w:szCs w:val="26"/>
          <w14:ligatures w14:val="none"/>
        </w:rPr>
        <w:t xml:space="preserve"> </w:t>
      </w:r>
      <w:proofErr w:type="spellStart"/>
      <w:r>
        <w:rPr>
          <w:rFonts w:eastAsia="Calibri"/>
          <w:sz w:val="26"/>
          <w:szCs w:val="26"/>
          <w14:ligatures w14:val="none"/>
        </w:rPr>
        <w:t>và</w:t>
      </w:r>
      <w:proofErr w:type="spellEnd"/>
      <w:r>
        <w:rPr>
          <w:rFonts w:eastAsia="Calibri"/>
          <w:sz w:val="26"/>
          <w:szCs w:val="26"/>
          <w14:ligatures w14:val="none"/>
        </w:rPr>
        <w:t xml:space="preserve"> an </w:t>
      </w:r>
      <w:proofErr w:type="spellStart"/>
      <w:r>
        <w:rPr>
          <w:rFonts w:eastAsia="Calibri"/>
          <w:sz w:val="26"/>
          <w:szCs w:val="26"/>
          <w14:ligatures w14:val="none"/>
        </w:rPr>
        <w:t>toàn</w:t>
      </w:r>
      <w:proofErr w:type="spellEnd"/>
      <w:r>
        <w:rPr>
          <w:rFonts w:eastAsia="Calibri"/>
          <w:sz w:val="26"/>
          <w:szCs w:val="26"/>
          <w14:ligatures w14:val="none"/>
        </w:rPr>
        <w:t xml:space="preserve"> </w:t>
      </w:r>
      <w:proofErr w:type="spellStart"/>
      <w:r>
        <w:rPr>
          <w:rFonts w:eastAsia="Calibri"/>
          <w:sz w:val="26"/>
          <w:szCs w:val="26"/>
          <w14:ligatures w14:val="none"/>
        </w:rPr>
        <w:t>của</w:t>
      </w:r>
      <w:proofErr w:type="spellEnd"/>
      <w:r>
        <w:rPr>
          <w:rFonts w:eastAsia="Calibri"/>
          <w:sz w:val="26"/>
          <w:szCs w:val="26"/>
          <w14:ligatures w14:val="none"/>
        </w:rPr>
        <w:t xml:space="preserve"> </w:t>
      </w:r>
      <w:proofErr w:type="spellStart"/>
      <w:r>
        <w:rPr>
          <w:rFonts w:eastAsia="Calibri"/>
          <w:sz w:val="26"/>
          <w:szCs w:val="26"/>
          <w14:ligatures w14:val="none"/>
        </w:rPr>
        <w:t>thiết</w:t>
      </w:r>
      <w:proofErr w:type="spellEnd"/>
      <w:r>
        <w:rPr>
          <w:rFonts w:eastAsia="Calibri"/>
          <w:sz w:val="26"/>
          <w:szCs w:val="26"/>
          <w14:ligatures w14:val="none"/>
        </w:rPr>
        <w:t xml:space="preserve"> </w:t>
      </w:r>
      <w:proofErr w:type="spellStart"/>
      <w:r>
        <w:rPr>
          <w:rFonts w:eastAsia="Calibri"/>
          <w:sz w:val="26"/>
          <w:szCs w:val="26"/>
          <w14:ligatures w14:val="none"/>
        </w:rPr>
        <w:t>bị</w:t>
      </w:r>
      <w:proofErr w:type="spellEnd"/>
      <w:r>
        <w:rPr>
          <w:rFonts w:eastAsia="Calibri"/>
          <w:sz w:val="26"/>
          <w:szCs w:val="26"/>
          <w14:ligatures w14:val="none"/>
        </w:rPr>
        <w:t xml:space="preserve"> y </w:t>
      </w:r>
      <w:proofErr w:type="spellStart"/>
      <w:r>
        <w:rPr>
          <w:rFonts w:eastAsia="Calibri"/>
          <w:sz w:val="26"/>
          <w:szCs w:val="26"/>
          <w14:ligatures w14:val="none"/>
        </w:rPr>
        <w:t>tế</w:t>
      </w:r>
      <w:proofErr w:type="spellEnd"/>
      <w:r>
        <w:rPr>
          <w:rFonts w:eastAsia="Calibri"/>
          <w:sz w:val="26"/>
          <w:szCs w:val="26"/>
          <w14:ligatures w14:val="none"/>
        </w:rPr>
        <w:t xml:space="preserve"> </w:t>
      </w:r>
      <w:proofErr w:type="spellStart"/>
      <w:r>
        <w:rPr>
          <w:rFonts w:eastAsia="Calibri"/>
          <w:sz w:val="26"/>
          <w:szCs w:val="26"/>
          <w14:ligatures w14:val="none"/>
        </w:rPr>
        <w:t>đưa</w:t>
      </w:r>
      <w:proofErr w:type="spellEnd"/>
      <w:r>
        <w:rPr>
          <w:rFonts w:eastAsia="Calibri"/>
          <w:sz w:val="26"/>
          <w:szCs w:val="26"/>
          <w14:ligatures w14:val="none"/>
        </w:rPr>
        <w:t xml:space="preserve"> ra </w:t>
      </w:r>
      <w:proofErr w:type="spellStart"/>
      <w:r>
        <w:rPr>
          <w:rFonts w:eastAsia="Calibri"/>
          <w:sz w:val="26"/>
          <w:szCs w:val="26"/>
          <w14:ligatures w14:val="none"/>
        </w:rPr>
        <w:t>thử</w:t>
      </w:r>
      <w:proofErr w:type="spellEnd"/>
      <w:r>
        <w:rPr>
          <w:rFonts w:eastAsia="Calibri"/>
          <w:sz w:val="26"/>
          <w:szCs w:val="26"/>
          <w14:ligatures w14:val="none"/>
        </w:rPr>
        <w:t xml:space="preserve"> </w:t>
      </w:r>
      <w:proofErr w:type="spellStart"/>
      <w:r>
        <w:rPr>
          <w:rFonts w:eastAsia="Calibri"/>
          <w:sz w:val="26"/>
          <w:szCs w:val="26"/>
          <w14:ligatures w14:val="none"/>
        </w:rPr>
        <w:t>nghiệm</w:t>
      </w:r>
      <w:proofErr w:type="spellEnd"/>
      <w:r>
        <w:rPr>
          <w:rFonts w:eastAsia="Calibri"/>
          <w:sz w:val="26"/>
          <w:szCs w:val="26"/>
          <w14:ligatures w14:val="none"/>
        </w:rPr>
        <w:t xml:space="preserve"> </w:t>
      </w:r>
      <w:proofErr w:type="spellStart"/>
      <w:r>
        <w:rPr>
          <w:rFonts w:eastAsia="Calibri"/>
          <w:sz w:val="26"/>
          <w:szCs w:val="26"/>
          <w14:ligatures w14:val="none"/>
        </w:rPr>
        <w:t>lâm</w:t>
      </w:r>
      <w:proofErr w:type="spellEnd"/>
      <w:r>
        <w:rPr>
          <w:rFonts w:eastAsia="Calibri"/>
          <w:sz w:val="26"/>
          <w:szCs w:val="26"/>
          <w14:ligatures w14:val="none"/>
        </w:rPr>
        <w:t xml:space="preserve"> </w:t>
      </w:r>
      <w:proofErr w:type="spellStart"/>
      <w:r>
        <w:rPr>
          <w:rFonts w:eastAsia="Calibri"/>
          <w:sz w:val="26"/>
          <w:szCs w:val="26"/>
          <w14:ligatures w14:val="none"/>
        </w:rPr>
        <w:t>sàng</w:t>
      </w:r>
      <w:proofErr w:type="spellEnd"/>
      <w:r>
        <w:rPr>
          <w:rFonts w:eastAsia="Calibri"/>
          <w:sz w:val="26"/>
          <w:szCs w:val="26"/>
          <w14:ligatures w14:val="none"/>
        </w:rPr>
        <w:t xml:space="preserve">, </w:t>
      </w:r>
      <w:proofErr w:type="spellStart"/>
      <w:r>
        <w:rPr>
          <w:rFonts w:eastAsia="Calibri"/>
          <w:sz w:val="26"/>
          <w:szCs w:val="26"/>
          <w14:ligatures w14:val="none"/>
        </w:rPr>
        <w:t>mối</w:t>
      </w:r>
      <w:proofErr w:type="spellEnd"/>
      <w:r>
        <w:rPr>
          <w:rFonts w:eastAsia="Calibri"/>
          <w:sz w:val="26"/>
          <w:szCs w:val="26"/>
          <w14:ligatures w14:val="none"/>
        </w:rPr>
        <w:t xml:space="preserve"> </w:t>
      </w:r>
      <w:proofErr w:type="spellStart"/>
      <w:r>
        <w:rPr>
          <w:rFonts w:eastAsia="Calibri"/>
          <w:sz w:val="26"/>
          <w:szCs w:val="26"/>
          <w14:ligatures w14:val="none"/>
        </w:rPr>
        <w:t>tương</w:t>
      </w:r>
      <w:proofErr w:type="spellEnd"/>
      <w:r>
        <w:rPr>
          <w:rFonts w:eastAsia="Calibri"/>
          <w:sz w:val="26"/>
          <w:szCs w:val="26"/>
          <w14:ligatures w14:val="none"/>
        </w:rPr>
        <w:t xml:space="preserve"> </w:t>
      </w:r>
      <w:proofErr w:type="spellStart"/>
      <w:r>
        <w:rPr>
          <w:rFonts w:eastAsia="Calibri"/>
          <w:sz w:val="26"/>
          <w:szCs w:val="26"/>
          <w14:ligatures w14:val="none"/>
        </w:rPr>
        <w:t>quan</w:t>
      </w:r>
      <w:proofErr w:type="spellEnd"/>
      <w:r>
        <w:rPr>
          <w:rFonts w:eastAsia="Calibri"/>
          <w:sz w:val="26"/>
          <w:szCs w:val="26"/>
          <w14:ligatures w14:val="none"/>
        </w:rPr>
        <w:t xml:space="preserve"> </w:t>
      </w:r>
      <w:proofErr w:type="spellStart"/>
      <w:r>
        <w:rPr>
          <w:rFonts w:eastAsia="Calibri"/>
          <w:sz w:val="26"/>
          <w:szCs w:val="26"/>
          <w14:ligatures w14:val="none"/>
        </w:rPr>
        <w:t>giữa</w:t>
      </w:r>
      <w:proofErr w:type="spellEnd"/>
      <w:r>
        <w:rPr>
          <w:rFonts w:eastAsia="Calibri"/>
          <w:sz w:val="26"/>
          <w:szCs w:val="26"/>
          <w14:ligatures w14:val="none"/>
        </w:rPr>
        <w:t xml:space="preserve"> </w:t>
      </w:r>
      <w:proofErr w:type="spellStart"/>
      <w:r>
        <w:rPr>
          <w:rFonts w:eastAsia="Calibri"/>
          <w:sz w:val="26"/>
          <w:szCs w:val="26"/>
          <w14:ligatures w14:val="none"/>
        </w:rPr>
        <w:t>lợi</w:t>
      </w:r>
      <w:proofErr w:type="spellEnd"/>
      <w:r>
        <w:rPr>
          <w:rFonts w:eastAsia="Calibri"/>
          <w:sz w:val="26"/>
          <w:szCs w:val="26"/>
          <w14:ligatures w14:val="none"/>
        </w:rPr>
        <w:t xml:space="preserve"> </w:t>
      </w:r>
      <w:proofErr w:type="spellStart"/>
      <w:r>
        <w:rPr>
          <w:rFonts w:eastAsia="Calibri"/>
          <w:sz w:val="26"/>
          <w:szCs w:val="26"/>
          <w14:ligatures w14:val="none"/>
        </w:rPr>
        <w:t>ích</w:t>
      </w:r>
      <w:proofErr w:type="spellEnd"/>
      <w:r>
        <w:rPr>
          <w:rFonts w:eastAsia="Calibri"/>
          <w:sz w:val="26"/>
          <w:szCs w:val="26"/>
          <w14:ligatures w14:val="none"/>
        </w:rPr>
        <w:t xml:space="preserve"> </w:t>
      </w:r>
      <w:proofErr w:type="spellStart"/>
      <w:r>
        <w:rPr>
          <w:rFonts w:eastAsia="Calibri"/>
          <w:sz w:val="26"/>
          <w:szCs w:val="26"/>
          <w14:ligatures w14:val="none"/>
        </w:rPr>
        <w:t>và</w:t>
      </w:r>
      <w:proofErr w:type="spellEnd"/>
      <w:r>
        <w:rPr>
          <w:rFonts w:eastAsia="Calibri"/>
          <w:sz w:val="26"/>
          <w:szCs w:val="26"/>
          <w14:ligatures w14:val="none"/>
        </w:rPr>
        <w:t xml:space="preserve"> </w:t>
      </w:r>
      <w:proofErr w:type="spellStart"/>
      <w:r>
        <w:rPr>
          <w:rFonts w:eastAsia="Calibri"/>
          <w:sz w:val="26"/>
          <w:szCs w:val="26"/>
          <w14:ligatures w14:val="none"/>
        </w:rPr>
        <w:t>nguy</w:t>
      </w:r>
      <w:proofErr w:type="spellEnd"/>
      <w:r>
        <w:rPr>
          <w:rFonts w:eastAsia="Calibri"/>
          <w:sz w:val="26"/>
          <w:szCs w:val="26"/>
          <w14:ligatures w14:val="none"/>
        </w:rPr>
        <w:t xml:space="preserve"> </w:t>
      </w:r>
      <w:proofErr w:type="spellStart"/>
      <w:r>
        <w:rPr>
          <w:rFonts w:eastAsia="Calibri"/>
          <w:sz w:val="26"/>
          <w:szCs w:val="26"/>
          <w14:ligatures w14:val="none"/>
        </w:rPr>
        <w:t>cơ</w:t>
      </w:r>
      <w:proofErr w:type="spellEnd"/>
      <w:r>
        <w:rPr>
          <w:rFonts w:eastAsia="Calibri"/>
          <w:sz w:val="26"/>
          <w:szCs w:val="26"/>
          <w14:ligatures w14:val="none"/>
        </w:rPr>
        <w:t xml:space="preserve">. </w:t>
      </w:r>
    </w:p>
    <w:p w14:paraId="44173DD3" w14:textId="4F7E0687" w:rsidR="006F3EFE" w:rsidRDefault="006F3EFE" w:rsidP="00E66F28">
      <w:pPr>
        <w:spacing w:before="120"/>
        <w:ind w:firstLine="567"/>
        <w:jc w:val="both"/>
        <w:rPr>
          <w:rFonts w:eastAsia="Calibri"/>
          <w:b/>
          <w:sz w:val="26"/>
          <w:szCs w:val="26"/>
          <w14:ligatures w14:val="none"/>
        </w:rPr>
      </w:pPr>
      <w:r>
        <w:rPr>
          <w:rFonts w:eastAsia="Calibri"/>
          <w:b/>
          <w:sz w:val="26"/>
          <w:szCs w:val="26"/>
          <w14:ligatures w14:val="none"/>
        </w:rPr>
        <w:t>14</w:t>
      </w:r>
      <w:r w:rsidR="007D7AC1">
        <w:rPr>
          <w:rFonts w:eastAsia="Calibri"/>
          <w:b/>
          <w:sz w:val="26"/>
          <w:szCs w:val="26"/>
          <w14:ligatures w14:val="none"/>
        </w:rPr>
        <w:t>.</w:t>
      </w:r>
      <w:r>
        <w:rPr>
          <w:rFonts w:eastAsia="Calibri"/>
          <w:b/>
          <w:sz w:val="26"/>
          <w:szCs w:val="26"/>
          <w14:ligatures w14:val="none"/>
        </w:rPr>
        <w:t xml:space="preserve"> </w:t>
      </w:r>
      <w:proofErr w:type="spellStart"/>
      <w:r>
        <w:rPr>
          <w:rFonts w:eastAsia="Calibri"/>
          <w:b/>
          <w:sz w:val="26"/>
          <w:szCs w:val="26"/>
          <w14:ligatures w14:val="none"/>
        </w:rPr>
        <w:t>Bảng</w:t>
      </w:r>
      <w:proofErr w:type="spellEnd"/>
      <w:r>
        <w:rPr>
          <w:rFonts w:eastAsia="Calibri"/>
          <w:b/>
          <w:sz w:val="26"/>
          <w:szCs w:val="26"/>
          <w14:ligatures w14:val="none"/>
        </w:rPr>
        <w:t xml:space="preserve">, </w:t>
      </w:r>
      <w:proofErr w:type="spellStart"/>
      <w:r>
        <w:rPr>
          <w:rFonts w:eastAsia="Calibri"/>
          <w:b/>
          <w:sz w:val="26"/>
          <w:szCs w:val="26"/>
          <w14:ligatures w14:val="none"/>
        </w:rPr>
        <w:t>biểu</w:t>
      </w:r>
      <w:proofErr w:type="spellEnd"/>
      <w:r>
        <w:rPr>
          <w:rFonts w:eastAsia="Calibri"/>
          <w:b/>
          <w:sz w:val="26"/>
          <w:szCs w:val="26"/>
          <w14:ligatures w14:val="none"/>
        </w:rPr>
        <w:t xml:space="preserve"> </w:t>
      </w:r>
      <w:proofErr w:type="spellStart"/>
      <w:r>
        <w:rPr>
          <w:rFonts w:eastAsia="Calibri"/>
          <w:b/>
          <w:sz w:val="26"/>
          <w:szCs w:val="26"/>
          <w14:ligatures w14:val="none"/>
        </w:rPr>
        <w:t>đồ</w:t>
      </w:r>
      <w:proofErr w:type="spellEnd"/>
      <w:r>
        <w:rPr>
          <w:rFonts w:eastAsia="Calibri"/>
          <w:b/>
          <w:sz w:val="26"/>
          <w:szCs w:val="26"/>
          <w14:ligatures w14:val="none"/>
        </w:rPr>
        <w:t xml:space="preserve">, </w:t>
      </w:r>
      <w:proofErr w:type="spellStart"/>
      <w:r>
        <w:rPr>
          <w:rFonts w:eastAsia="Calibri"/>
          <w:b/>
          <w:sz w:val="26"/>
          <w:szCs w:val="26"/>
          <w14:ligatures w14:val="none"/>
        </w:rPr>
        <w:t>đồ</w:t>
      </w:r>
      <w:proofErr w:type="spellEnd"/>
      <w:r>
        <w:rPr>
          <w:rFonts w:eastAsia="Calibri"/>
          <w:b/>
          <w:sz w:val="26"/>
          <w:szCs w:val="26"/>
          <w14:ligatures w14:val="none"/>
        </w:rPr>
        <w:t xml:space="preserve"> </w:t>
      </w:r>
      <w:proofErr w:type="spellStart"/>
      <w:r>
        <w:rPr>
          <w:rFonts w:eastAsia="Calibri"/>
          <w:b/>
          <w:sz w:val="26"/>
          <w:szCs w:val="26"/>
          <w14:ligatures w14:val="none"/>
        </w:rPr>
        <w:t>thị</w:t>
      </w:r>
      <w:proofErr w:type="spellEnd"/>
      <w:r>
        <w:rPr>
          <w:rFonts w:eastAsia="Calibri"/>
          <w:b/>
          <w:sz w:val="26"/>
          <w:szCs w:val="26"/>
          <w14:ligatures w14:val="none"/>
        </w:rPr>
        <w:t xml:space="preserve"> </w:t>
      </w:r>
      <w:proofErr w:type="spellStart"/>
      <w:r>
        <w:rPr>
          <w:rFonts w:eastAsia="Calibri"/>
          <w:b/>
          <w:sz w:val="26"/>
          <w:szCs w:val="26"/>
          <w14:ligatures w14:val="none"/>
        </w:rPr>
        <w:t>có</w:t>
      </w:r>
      <w:proofErr w:type="spellEnd"/>
      <w:r>
        <w:rPr>
          <w:rFonts w:eastAsia="Calibri"/>
          <w:b/>
          <w:sz w:val="26"/>
          <w:szCs w:val="26"/>
          <w14:ligatures w14:val="none"/>
        </w:rPr>
        <w:t xml:space="preserve"> </w:t>
      </w:r>
      <w:proofErr w:type="spellStart"/>
      <w:r>
        <w:rPr>
          <w:rFonts w:eastAsia="Calibri"/>
          <w:b/>
          <w:sz w:val="26"/>
          <w:szCs w:val="26"/>
          <w14:ligatures w14:val="none"/>
        </w:rPr>
        <w:t>liên</w:t>
      </w:r>
      <w:proofErr w:type="spellEnd"/>
      <w:r>
        <w:rPr>
          <w:rFonts w:eastAsia="Calibri"/>
          <w:b/>
          <w:sz w:val="26"/>
          <w:szCs w:val="26"/>
          <w14:ligatures w14:val="none"/>
        </w:rPr>
        <w:t xml:space="preserve"> </w:t>
      </w:r>
      <w:proofErr w:type="spellStart"/>
      <w:r>
        <w:rPr>
          <w:rFonts w:eastAsia="Calibri"/>
          <w:b/>
          <w:sz w:val="26"/>
          <w:szCs w:val="26"/>
          <w14:ligatures w14:val="none"/>
        </w:rPr>
        <w:t>quan</w:t>
      </w:r>
      <w:proofErr w:type="spellEnd"/>
      <w:r>
        <w:rPr>
          <w:rFonts w:eastAsia="Calibri"/>
          <w:b/>
          <w:sz w:val="26"/>
          <w:szCs w:val="26"/>
          <w14:ligatures w14:val="none"/>
        </w:rPr>
        <w:t xml:space="preserve"> </w:t>
      </w:r>
    </w:p>
    <w:p w14:paraId="3387C5A8" w14:textId="4E382203" w:rsidR="006F3EFE" w:rsidRDefault="006F3EFE" w:rsidP="00E66F28">
      <w:pPr>
        <w:spacing w:before="120"/>
        <w:ind w:firstLine="567"/>
        <w:jc w:val="both"/>
        <w:rPr>
          <w:rFonts w:eastAsia="Calibri"/>
          <w:b/>
          <w:sz w:val="26"/>
          <w:szCs w:val="26"/>
          <w14:ligatures w14:val="none"/>
        </w:rPr>
      </w:pPr>
      <w:r>
        <w:rPr>
          <w:rFonts w:eastAsia="Calibri"/>
          <w:b/>
          <w:sz w:val="26"/>
          <w:szCs w:val="26"/>
          <w14:ligatures w14:val="none"/>
        </w:rPr>
        <w:t>15</w:t>
      </w:r>
      <w:r w:rsidR="007D7AC1">
        <w:rPr>
          <w:rFonts w:eastAsia="Calibri"/>
          <w:b/>
          <w:sz w:val="26"/>
          <w:szCs w:val="26"/>
          <w14:ligatures w14:val="none"/>
        </w:rPr>
        <w:t>.</w:t>
      </w:r>
      <w:r>
        <w:rPr>
          <w:rFonts w:eastAsia="Calibri"/>
          <w:b/>
          <w:sz w:val="26"/>
          <w:szCs w:val="26"/>
          <w14:ligatures w14:val="none"/>
        </w:rPr>
        <w:t xml:space="preserve"> Danh </w:t>
      </w:r>
      <w:proofErr w:type="spellStart"/>
      <w:r>
        <w:rPr>
          <w:rFonts w:eastAsia="Calibri"/>
          <w:b/>
          <w:sz w:val="26"/>
          <w:szCs w:val="26"/>
          <w14:ligatures w14:val="none"/>
        </w:rPr>
        <w:t>mục</w:t>
      </w:r>
      <w:proofErr w:type="spellEnd"/>
      <w:r>
        <w:rPr>
          <w:rFonts w:eastAsia="Calibri"/>
          <w:b/>
          <w:sz w:val="26"/>
          <w:szCs w:val="26"/>
          <w14:ligatures w14:val="none"/>
        </w:rPr>
        <w:t xml:space="preserve"> </w:t>
      </w:r>
      <w:proofErr w:type="spellStart"/>
      <w:r>
        <w:rPr>
          <w:rFonts w:eastAsia="Calibri"/>
          <w:b/>
          <w:sz w:val="26"/>
          <w:szCs w:val="26"/>
          <w14:ligatures w14:val="none"/>
        </w:rPr>
        <w:t>tài</w:t>
      </w:r>
      <w:proofErr w:type="spellEnd"/>
      <w:r>
        <w:rPr>
          <w:rFonts w:eastAsia="Calibri"/>
          <w:b/>
          <w:sz w:val="26"/>
          <w:szCs w:val="26"/>
          <w14:ligatures w14:val="none"/>
        </w:rPr>
        <w:t xml:space="preserve"> </w:t>
      </w:r>
      <w:proofErr w:type="spellStart"/>
      <w:r>
        <w:rPr>
          <w:rFonts w:eastAsia="Calibri"/>
          <w:b/>
          <w:sz w:val="26"/>
          <w:szCs w:val="26"/>
          <w14:ligatures w14:val="none"/>
        </w:rPr>
        <w:t>liệu</w:t>
      </w:r>
      <w:proofErr w:type="spellEnd"/>
      <w:r>
        <w:rPr>
          <w:rFonts w:eastAsia="Calibri"/>
          <w:b/>
          <w:sz w:val="26"/>
          <w:szCs w:val="26"/>
          <w14:ligatures w14:val="none"/>
        </w:rPr>
        <w:t xml:space="preserve"> </w:t>
      </w:r>
      <w:proofErr w:type="spellStart"/>
      <w:r>
        <w:rPr>
          <w:rFonts w:eastAsia="Calibri"/>
          <w:b/>
          <w:sz w:val="26"/>
          <w:szCs w:val="26"/>
          <w14:ligatures w14:val="none"/>
        </w:rPr>
        <w:t>tham</w:t>
      </w:r>
      <w:proofErr w:type="spellEnd"/>
      <w:r>
        <w:rPr>
          <w:rFonts w:eastAsia="Calibri"/>
          <w:b/>
          <w:sz w:val="26"/>
          <w:szCs w:val="26"/>
          <w14:ligatures w14:val="none"/>
        </w:rPr>
        <w:t xml:space="preserve"> </w:t>
      </w:r>
      <w:proofErr w:type="spellStart"/>
      <w:r>
        <w:rPr>
          <w:rFonts w:eastAsia="Calibri"/>
          <w:b/>
          <w:sz w:val="26"/>
          <w:szCs w:val="26"/>
          <w14:ligatures w14:val="none"/>
        </w:rPr>
        <w:t>khảo</w:t>
      </w:r>
      <w:proofErr w:type="spellEnd"/>
    </w:p>
    <w:p w14:paraId="25167578" w14:textId="2498E62F" w:rsidR="001F0D13" w:rsidRDefault="006F3EFE" w:rsidP="00E66F28">
      <w:pPr>
        <w:spacing w:before="120"/>
        <w:ind w:firstLine="567"/>
        <w:jc w:val="both"/>
        <w:rPr>
          <w:rFonts w:eastAsia="Calibri"/>
          <w:sz w:val="26"/>
          <w:szCs w:val="26"/>
          <w14:ligatures w14:val="none"/>
        </w:rPr>
        <w:sectPr w:rsidR="001F0D13" w:rsidSect="00E66F28">
          <w:footnotePr>
            <w:numRestart w:val="eachPage"/>
          </w:footnotePr>
          <w:endnotePr>
            <w:numFmt w:val="decimal"/>
            <w:numRestart w:val="eachSect"/>
          </w:endnotePr>
          <w:pgSz w:w="11907" w:h="16840"/>
          <w:pgMar w:top="1134" w:right="1276" w:bottom="1134" w:left="1928" w:header="720" w:footer="720" w:gutter="0"/>
          <w:cols w:space="720"/>
          <w:docGrid w:linePitch="381"/>
        </w:sectPr>
      </w:pPr>
      <w:r>
        <w:rPr>
          <w:rFonts w:eastAsia="Calibri"/>
          <w:b/>
          <w:sz w:val="26"/>
          <w:szCs w:val="26"/>
          <w14:ligatures w14:val="none"/>
        </w:rPr>
        <w:t>16</w:t>
      </w:r>
      <w:r w:rsidR="007D7AC1">
        <w:rPr>
          <w:rFonts w:eastAsia="Calibri"/>
          <w:b/>
          <w:sz w:val="26"/>
          <w:szCs w:val="26"/>
          <w14:ligatures w14:val="none"/>
        </w:rPr>
        <w:t>.</w:t>
      </w:r>
      <w:r>
        <w:rPr>
          <w:rFonts w:eastAsia="Calibri"/>
          <w:b/>
          <w:sz w:val="26"/>
          <w:szCs w:val="26"/>
          <w14:ligatures w14:val="none"/>
        </w:rPr>
        <w:t xml:space="preserve"> </w:t>
      </w:r>
      <w:proofErr w:type="spellStart"/>
      <w:r>
        <w:rPr>
          <w:rFonts w:eastAsia="Calibri"/>
          <w:b/>
          <w:sz w:val="26"/>
          <w:szCs w:val="26"/>
          <w14:ligatures w14:val="none"/>
        </w:rPr>
        <w:t>Phụ</w:t>
      </w:r>
      <w:proofErr w:type="spellEnd"/>
      <w:r>
        <w:rPr>
          <w:rFonts w:eastAsia="Calibri"/>
          <w:b/>
          <w:sz w:val="26"/>
          <w:szCs w:val="26"/>
          <w14:ligatures w14:val="none"/>
        </w:rPr>
        <w:t xml:space="preserve"> </w:t>
      </w:r>
      <w:proofErr w:type="spellStart"/>
      <w:r>
        <w:rPr>
          <w:rFonts w:eastAsia="Calibri"/>
          <w:b/>
          <w:sz w:val="26"/>
          <w:szCs w:val="26"/>
          <w14:ligatures w14:val="none"/>
        </w:rPr>
        <w:t>lục</w:t>
      </w:r>
      <w:proofErr w:type="spellEnd"/>
      <w:r>
        <w:rPr>
          <w:rFonts w:eastAsia="Calibri"/>
          <w:b/>
          <w:sz w:val="26"/>
          <w:szCs w:val="26"/>
          <w14:ligatures w14:val="none"/>
        </w:rPr>
        <w:t xml:space="preserve">: </w:t>
      </w:r>
      <w:proofErr w:type="spellStart"/>
      <w:r>
        <w:rPr>
          <w:rFonts w:eastAsia="Calibri"/>
          <w:sz w:val="26"/>
          <w:szCs w:val="26"/>
          <w14:ligatures w14:val="none"/>
        </w:rPr>
        <w:t>Liệt</w:t>
      </w:r>
      <w:proofErr w:type="spellEnd"/>
      <w:r>
        <w:rPr>
          <w:rFonts w:eastAsia="Calibri"/>
          <w:sz w:val="26"/>
          <w:szCs w:val="26"/>
          <w14:ligatures w14:val="none"/>
        </w:rPr>
        <w:t xml:space="preserve"> </w:t>
      </w:r>
      <w:proofErr w:type="spellStart"/>
      <w:r>
        <w:rPr>
          <w:rFonts w:eastAsia="Calibri"/>
          <w:sz w:val="26"/>
          <w:szCs w:val="26"/>
          <w14:ligatures w14:val="none"/>
        </w:rPr>
        <w:t>kê</w:t>
      </w:r>
      <w:proofErr w:type="spellEnd"/>
      <w:r>
        <w:rPr>
          <w:rFonts w:eastAsia="Calibri"/>
          <w:sz w:val="26"/>
          <w:szCs w:val="26"/>
          <w14:ligatures w14:val="none"/>
        </w:rPr>
        <w:t xml:space="preserve"> </w:t>
      </w:r>
      <w:proofErr w:type="spellStart"/>
      <w:r>
        <w:rPr>
          <w:rFonts w:eastAsia="Calibri"/>
          <w:sz w:val="26"/>
          <w:szCs w:val="26"/>
          <w14:ligatures w14:val="none"/>
        </w:rPr>
        <w:t>danh</w:t>
      </w:r>
      <w:proofErr w:type="spellEnd"/>
      <w:r>
        <w:rPr>
          <w:rFonts w:eastAsia="Calibri"/>
          <w:sz w:val="26"/>
          <w:szCs w:val="26"/>
          <w14:ligatures w14:val="none"/>
        </w:rPr>
        <w:t xml:space="preserve"> </w:t>
      </w:r>
      <w:proofErr w:type="spellStart"/>
      <w:r>
        <w:rPr>
          <w:rFonts w:eastAsia="Calibri"/>
          <w:sz w:val="26"/>
          <w:szCs w:val="26"/>
          <w14:ligatures w14:val="none"/>
        </w:rPr>
        <w:t>mục</w:t>
      </w:r>
      <w:proofErr w:type="spellEnd"/>
      <w:r>
        <w:rPr>
          <w:rFonts w:eastAsia="Calibri"/>
          <w:sz w:val="26"/>
          <w:szCs w:val="26"/>
          <w14:ligatures w14:val="none"/>
        </w:rPr>
        <w:t xml:space="preserve"> </w:t>
      </w:r>
      <w:proofErr w:type="spellStart"/>
      <w:r>
        <w:rPr>
          <w:rFonts w:eastAsia="Calibri"/>
          <w:sz w:val="26"/>
          <w:szCs w:val="26"/>
          <w14:ligatures w14:val="none"/>
        </w:rPr>
        <w:t>phụ</w:t>
      </w:r>
      <w:proofErr w:type="spellEnd"/>
      <w:r>
        <w:rPr>
          <w:rFonts w:eastAsia="Calibri"/>
          <w:sz w:val="26"/>
          <w:szCs w:val="26"/>
          <w14:ligatures w14:val="none"/>
        </w:rPr>
        <w:t xml:space="preserve"> </w:t>
      </w:r>
      <w:proofErr w:type="spellStart"/>
      <w:r>
        <w:rPr>
          <w:rFonts w:eastAsia="Calibri"/>
          <w:sz w:val="26"/>
          <w:szCs w:val="26"/>
          <w14:ligatures w14:val="none"/>
        </w:rPr>
        <w:t>lục</w:t>
      </w:r>
      <w:proofErr w:type="spellEnd"/>
      <w:r>
        <w:rPr>
          <w:rFonts w:eastAsia="Calibri"/>
          <w:sz w:val="26"/>
          <w:szCs w:val="26"/>
          <w14:ligatures w14:val="none"/>
        </w:rPr>
        <w:t xml:space="preserve"> </w:t>
      </w:r>
      <w:proofErr w:type="spellStart"/>
      <w:r>
        <w:rPr>
          <w:rFonts w:eastAsia="Calibri"/>
          <w:sz w:val="26"/>
          <w:szCs w:val="26"/>
          <w14:ligatures w14:val="none"/>
        </w:rPr>
        <w:t>có</w:t>
      </w:r>
      <w:proofErr w:type="spellEnd"/>
      <w:r>
        <w:rPr>
          <w:rFonts w:eastAsia="Calibri"/>
          <w:sz w:val="26"/>
          <w:szCs w:val="26"/>
          <w14:ligatures w14:val="none"/>
        </w:rPr>
        <w:t xml:space="preserve"> </w:t>
      </w:r>
      <w:proofErr w:type="spellStart"/>
      <w:r>
        <w:rPr>
          <w:rFonts w:eastAsia="Calibri"/>
          <w:sz w:val="26"/>
          <w:szCs w:val="26"/>
          <w14:ligatures w14:val="none"/>
        </w:rPr>
        <w:t>trong</w:t>
      </w:r>
      <w:proofErr w:type="spellEnd"/>
      <w:r>
        <w:rPr>
          <w:rFonts w:eastAsia="Calibri"/>
          <w:sz w:val="26"/>
          <w:szCs w:val="26"/>
          <w14:ligatures w14:val="none"/>
        </w:rPr>
        <w:t xml:space="preserve"> </w:t>
      </w:r>
      <w:proofErr w:type="spellStart"/>
      <w:r>
        <w:rPr>
          <w:rFonts w:eastAsia="Calibri"/>
          <w:sz w:val="26"/>
          <w:szCs w:val="26"/>
          <w14:ligatures w14:val="none"/>
        </w:rPr>
        <w:t>báo</w:t>
      </w:r>
      <w:proofErr w:type="spellEnd"/>
      <w:r>
        <w:rPr>
          <w:rFonts w:eastAsia="Calibri"/>
          <w:sz w:val="26"/>
          <w:szCs w:val="26"/>
          <w14:ligatures w14:val="none"/>
        </w:rPr>
        <w:t xml:space="preserve"> </w:t>
      </w:r>
      <w:proofErr w:type="spellStart"/>
      <w:r>
        <w:rPr>
          <w:rFonts w:eastAsia="Calibri"/>
          <w:sz w:val="26"/>
          <w:szCs w:val="26"/>
          <w14:ligatures w14:val="none"/>
        </w:rPr>
        <w:t>cáo</w:t>
      </w:r>
      <w:proofErr w:type="spellEnd"/>
      <w:r>
        <w:rPr>
          <w:rFonts w:eastAsia="Calibri"/>
          <w:sz w:val="26"/>
          <w:szCs w:val="26"/>
          <w14:ligatures w14:val="none"/>
        </w:rPr>
        <w:t xml:space="preserve">. </w:t>
      </w:r>
    </w:p>
    <w:p w14:paraId="2D631F8A" w14:textId="7CAE7A86" w:rsidR="00087F95" w:rsidRPr="002A4699" w:rsidRDefault="006F3EFE" w:rsidP="007D7AC1">
      <w:pPr>
        <w:pStyle w:val="Heading1"/>
        <w:spacing w:before="0"/>
        <w:jc w:val="center"/>
        <w:rPr>
          <w:rFonts w:ascii="Times New Roman" w:hAnsi="Times New Roman" w:cs="Times New Roman"/>
          <w:b/>
          <w:bCs/>
          <w:color w:val="auto"/>
          <w:sz w:val="28"/>
          <w:szCs w:val="28"/>
        </w:rPr>
      </w:pPr>
      <w:r w:rsidRPr="002A4699">
        <w:rPr>
          <w:rFonts w:ascii="Times New Roman" w:hAnsi="Times New Roman" w:cs="Times New Roman"/>
          <w:b/>
          <w:bCs/>
          <w:color w:val="auto"/>
          <w:sz w:val="28"/>
          <w:szCs w:val="28"/>
          <w:lang w:val="vi-VN"/>
        </w:rPr>
        <w:lastRenderedPageBreak/>
        <w:t>Phụ lục VI</w:t>
      </w:r>
      <w:r w:rsidR="00D34DC5" w:rsidRPr="002A4699">
        <w:rPr>
          <w:rFonts w:ascii="Times New Roman" w:hAnsi="Times New Roman" w:cs="Times New Roman"/>
          <w:b/>
          <w:bCs/>
          <w:color w:val="auto"/>
          <w:sz w:val="28"/>
          <w:szCs w:val="28"/>
        </w:rPr>
        <w:t>I</w:t>
      </w:r>
    </w:p>
    <w:p w14:paraId="4EBDBB63" w14:textId="77777777" w:rsidR="00087F95" w:rsidRPr="002A4699" w:rsidRDefault="006F3EFE" w:rsidP="007D7AC1">
      <w:pPr>
        <w:jc w:val="center"/>
        <w:rPr>
          <w:b/>
          <w:bCs/>
          <w:sz w:val="28"/>
          <w:szCs w:val="28"/>
          <w:lang w:val="vi-VN"/>
        </w:rPr>
      </w:pPr>
      <w:r w:rsidRPr="002A4699">
        <w:rPr>
          <w:b/>
          <w:bCs/>
          <w:sz w:val="28"/>
          <w:szCs w:val="28"/>
          <w:lang w:val="vi-VN"/>
        </w:rPr>
        <w:t>BẢNG KÊ TỔNG HỢP CHI PHÍ KHÁM BỆNH, CHỮA BỆNH ĐỀ NGHỊ NGÂN SÁCH NHÀ NƯỚC THANH TOÁN</w:t>
      </w:r>
    </w:p>
    <w:p w14:paraId="5FCA9F07" w14:textId="2164F356" w:rsidR="00087F95" w:rsidRPr="002A4699" w:rsidRDefault="006F3EFE" w:rsidP="007D7AC1">
      <w:pPr>
        <w:pStyle w:val="Heading1"/>
        <w:spacing w:before="0" w:line="360" w:lineRule="exact"/>
        <w:jc w:val="center"/>
        <w:rPr>
          <w:rFonts w:ascii="Times New Roman" w:hAnsi="Times New Roman" w:cs="Times New Roman"/>
          <w:i/>
          <w:iCs/>
          <w:color w:val="auto"/>
          <w:sz w:val="28"/>
          <w:szCs w:val="28"/>
          <w:lang w:val="vi-VN"/>
        </w:rPr>
      </w:pPr>
      <w:r w:rsidRPr="002A4699">
        <w:rPr>
          <w:rFonts w:ascii="Times New Roman" w:hAnsi="Times New Roman" w:cs="Times New Roman"/>
          <w:i/>
          <w:iCs/>
          <w:color w:val="auto"/>
          <w:sz w:val="28"/>
          <w:szCs w:val="28"/>
          <w:lang w:val="vi-VN"/>
        </w:rPr>
        <w:t>(</w:t>
      </w:r>
      <w:r w:rsidR="002B694E" w:rsidRPr="002A4699">
        <w:rPr>
          <w:rFonts w:ascii="Times New Roman" w:hAnsi="Times New Roman" w:cs="Times New Roman"/>
          <w:i/>
          <w:iCs/>
          <w:color w:val="auto"/>
          <w:sz w:val="28"/>
          <w:szCs w:val="28"/>
          <w:lang w:val="vi-VN"/>
        </w:rPr>
        <w:t>Kèm theo</w:t>
      </w:r>
      <w:r w:rsidRPr="002A4699">
        <w:rPr>
          <w:rFonts w:ascii="Times New Roman" w:hAnsi="Times New Roman" w:cs="Times New Roman"/>
          <w:i/>
          <w:iCs/>
          <w:color w:val="auto"/>
          <w:sz w:val="28"/>
          <w:szCs w:val="28"/>
          <w:lang w:val="vi-VN"/>
        </w:rPr>
        <w:t xml:space="preserve"> Nghị định số</w:t>
      </w:r>
      <w:r w:rsidR="00893124">
        <w:rPr>
          <w:rFonts w:ascii="Times New Roman" w:hAnsi="Times New Roman" w:cs="Times New Roman"/>
          <w:i/>
          <w:iCs/>
          <w:color w:val="auto"/>
          <w:sz w:val="28"/>
          <w:szCs w:val="28"/>
        </w:rPr>
        <w:t xml:space="preserve"> 96</w:t>
      </w:r>
      <w:r w:rsidRPr="002A4699">
        <w:rPr>
          <w:rFonts w:ascii="Times New Roman" w:hAnsi="Times New Roman" w:cs="Times New Roman"/>
          <w:i/>
          <w:iCs/>
          <w:color w:val="auto"/>
          <w:sz w:val="28"/>
          <w:szCs w:val="28"/>
          <w:lang w:val="vi-VN"/>
        </w:rPr>
        <w:t>/2023/NĐ-CP ngày</w:t>
      </w:r>
      <w:r w:rsidR="00893124">
        <w:rPr>
          <w:rFonts w:ascii="Times New Roman" w:hAnsi="Times New Roman" w:cs="Times New Roman"/>
          <w:i/>
          <w:iCs/>
          <w:color w:val="auto"/>
          <w:sz w:val="28"/>
          <w:szCs w:val="28"/>
        </w:rPr>
        <w:t xml:space="preserve"> 30 </w:t>
      </w:r>
      <w:r w:rsidRPr="002A4699">
        <w:rPr>
          <w:rFonts w:ascii="Times New Roman" w:hAnsi="Times New Roman" w:cs="Times New Roman"/>
          <w:i/>
          <w:iCs/>
          <w:color w:val="auto"/>
          <w:sz w:val="28"/>
          <w:szCs w:val="28"/>
          <w:lang w:val="vi-VN"/>
        </w:rPr>
        <w:t>tháng</w:t>
      </w:r>
      <w:r w:rsidR="00893124">
        <w:rPr>
          <w:rFonts w:ascii="Times New Roman" w:hAnsi="Times New Roman" w:cs="Times New Roman"/>
          <w:i/>
          <w:iCs/>
          <w:color w:val="auto"/>
          <w:sz w:val="28"/>
          <w:szCs w:val="28"/>
        </w:rPr>
        <w:t xml:space="preserve"> 12 </w:t>
      </w:r>
      <w:r w:rsidRPr="002A4699">
        <w:rPr>
          <w:rFonts w:ascii="Times New Roman" w:hAnsi="Times New Roman" w:cs="Times New Roman"/>
          <w:i/>
          <w:iCs/>
          <w:color w:val="auto"/>
          <w:sz w:val="28"/>
          <w:szCs w:val="28"/>
          <w:lang w:val="vi-VN"/>
        </w:rPr>
        <w:t>năm 2023 của Chính phủ)</w:t>
      </w:r>
    </w:p>
    <w:p w14:paraId="3A5C0AF8" w14:textId="1DBA910A" w:rsidR="007D7AC1" w:rsidRPr="002A4699" w:rsidRDefault="007D7AC1" w:rsidP="007D7AC1">
      <w:pPr>
        <w:jc w:val="center"/>
        <w:rPr>
          <w:sz w:val="28"/>
          <w:szCs w:val="28"/>
          <w:vertAlign w:val="superscript"/>
        </w:rPr>
      </w:pPr>
      <w:r w:rsidRPr="002A4699">
        <w:rPr>
          <w:sz w:val="28"/>
          <w:szCs w:val="28"/>
          <w:vertAlign w:val="superscript"/>
        </w:rPr>
        <w:t>______________</w:t>
      </w:r>
    </w:p>
    <w:p w14:paraId="7B43B61E" w14:textId="13FFA45E" w:rsidR="00087F95" w:rsidRPr="002A4699" w:rsidRDefault="00087F95" w:rsidP="0073300D">
      <w:pPr>
        <w:rPr>
          <w:i/>
          <w:iCs/>
          <w:sz w:val="10"/>
          <w:szCs w:val="10"/>
          <w:lang w:val="vi-VN"/>
        </w:rPr>
      </w:pPr>
    </w:p>
    <w:p w14:paraId="6FC9EA4E" w14:textId="17108A43" w:rsidR="00087F95" w:rsidRPr="002A4699" w:rsidRDefault="006F3EFE" w:rsidP="0073300D">
      <w:pPr>
        <w:rPr>
          <w:b/>
          <w:sz w:val="28"/>
          <w:lang w:val="vi-VN"/>
        </w:rPr>
      </w:pPr>
      <w:r w:rsidRPr="002A4699">
        <w:rPr>
          <w:b/>
          <w:bCs/>
          <w:sz w:val="28"/>
          <w:lang w:val="vi-VN"/>
        </w:rPr>
        <w:t>ĐƠN VỊ ……………….</w:t>
      </w:r>
    </w:p>
    <w:p w14:paraId="302E94DE" w14:textId="290EECA4" w:rsidR="00087F95" w:rsidRPr="002A4699" w:rsidRDefault="006F3EFE" w:rsidP="0073300D">
      <w:pPr>
        <w:jc w:val="center"/>
        <w:rPr>
          <w:b/>
          <w:bCs/>
          <w:sz w:val="28"/>
          <w:lang w:val="vi-VN"/>
        </w:rPr>
      </w:pPr>
      <w:r w:rsidRPr="002A4699">
        <w:rPr>
          <w:b/>
          <w:bCs/>
          <w:sz w:val="28"/>
          <w:lang w:val="vi-VN"/>
        </w:rPr>
        <w:t>BẢNG KÊ TỔNG</w:t>
      </w:r>
      <w:r w:rsidR="002A4699" w:rsidRPr="002A4699">
        <w:rPr>
          <w:b/>
          <w:bCs/>
          <w:sz w:val="28"/>
        </w:rPr>
        <w:t xml:space="preserve"> HỢP</w:t>
      </w:r>
      <w:r w:rsidRPr="002A4699">
        <w:rPr>
          <w:b/>
          <w:bCs/>
          <w:sz w:val="28"/>
          <w:lang w:val="vi-VN"/>
        </w:rPr>
        <w:t xml:space="preserve"> CHI PHÍ KHÁM BỆNH, CHỮA BỆNH ĐỀ NGHỊ NGÂN SÁCH NHÀ NƯỚC THANH TOÁN</w:t>
      </w:r>
    </w:p>
    <w:p w14:paraId="0611DD19" w14:textId="77777777" w:rsidR="00087F95" w:rsidRPr="006905B9" w:rsidRDefault="006F3EFE" w:rsidP="0073300D">
      <w:pPr>
        <w:jc w:val="center"/>
        <w:rPr>
          <w:i/>
          <w:iCs/>
          <w:sz w:val="28"/>
          <w:vertAlign w:val="superscript"/>
          <w:lang w:val="vi-VN"/>
        </w:rPr>
      </w:pPr>
      <w:r w:rsidRPr="002A4699">
        <w:rPr>
          <w:bCs/>
          <w:i/>
          <w:sz w:val="28"/>
          <w:lang w:val="vi-VN"/>
        </w:rPr>
        <w:t>(Áp dụng trong trường</w:t>
      </w:r>
      <w:r w:rsidRPr="006905B9">
        <w:rPr>
          <w:bCs/>
          <w:i/>
          <w:sz w:val="28"/>
          <w:lang w:val="vi-VN"/>
        </w:rPr>
        <w:t xml:space="preserve"> hợp xảy ra thiên tai, thảm họa, dịch bệnh truyền nhiễm thuộc nhóm A hoặc tình trạng khẩn cấp)</w:t>
      </w:r>
    </w:p>
    <w:p w14:paraId="765BB064" w14:textId="77777777" w:rsidR="00087F95" w:rsidRPr="006905B9" w:rsidRDefault="006F3EFE" w:rsidP="0073300D">
      <w:pPr>
        <w:jc w:val="center"/>
        <w:rPr>
          <w:iCs/>
          <w:sz w:val="28"/>
          <w:lang w:val="vi-VN"/>
        </w:rPr>
      </w:pPr>
      <w:r w:rsidRPr="006905B9">
        <w:rPr>
          <w:bCs/>
          <w:iCs/>
          <w:sz w:val="28"/>
          <w:lang w:val="vi-VN"/>
        </w:rPr>
        <w:t>Từ ngày … tháng ….. năm ….. đến ngày ….. tháng ….. năm ……</w:t>
      </w:r>
    </w:p>
    <w:p w14:paraId="368AE1E4" w14:textId="77777777" w:rsidR="00087F95" w:rsidRPr="007D7AC1" w:rsidRDefault="006F3EFE">
      <w:pPr>
        <w:jc w:val="right"/>
        <w:rPr>
          <w:b/>
          <w:bCs/>
          <w:iCs/>
          <w:sz w:val="22"/>
          <w:szCs w:val="26"/>
        </w:rPr>
      </w:pPr>
      <w:proofErr w:type="spellStart"/>
      <w:r w:rsidRPr="007D7AC1">
        <w:rPr>
          <w:b/>
          <w:bCs/>
          <w:iCs/>
          <w:sz w:val="22"/>
          <w:szCs w:val="26"/>
        </w:rPr>
        <w:t>Đơn</w:t>
      </w:r>
      <w:proofErr w:type="spellEnd"/>
      <w:r w:rsidRPr="007D7AC1">
        <w:rPr>
          <w:b/>
          <w:bCs/>
          <w:iCs/>
          <w:sz w:val="22"/>
          <w:szCs w:val="26"/>
        </w:rPr>
        <w:t xml:space="preserve"> </w:t>
      </w:r>
      <w:proofErr w:type="spellStart"/>
      <w:r w:rsidRPr="007D7AC1">
        <w:rPr>
          <w:b/>
          <w:bCs/>
          <w:iCs/>
          <w:sz w:val="22"/>
          <w:szCs w:val="26"/>
        </w:rPr>
        <w:t>vị</w:t>
      </w:r>
      <w:proofErr w:type="spellEnd"/>
      <w:r w:rsidRPr="007D7AC1">
        <w:rPr>
          <w:b/>
          <w:bCs/>
          <w:iCs/>
          <w:sz w:val="22"/>
          <w:szCs w:val="26"/>
        </w:rPr>
        <w:t xml:space="preserve"> </w:t>
      </w:r>
      <w:proofErr w:type="spellStart"/>
      <w:r w:rsidRPr="007D7AC1">
        <w:rPr>
          <w:b/>
          <w:bCs/>
          <w:iCs/>
          <w:sz w:val="22"/>
          <w:szCs w:val="26"/>
        </w:rPr>
        <w:t>tính</w:t>
      </w:r>
      <w:proofErr w:type="spellEnd"/>
      <w:r w:rsidRPr="007D7AC1">
        <w:rPr>
          <w:b/>
          <w:bCs/>
          <w:iCs/>
          <w:sz w:val="22"/>
          <w:szCs w:val="26"/>
        </w:rPr>
        <w:t xml:space="preserve">: </w:t>
      </w:r>
      <w:proofErr w:type="spellStart"/>
      <w:r w:rsidRPr="007D7AC1">
        <w:rPr>
          <w:b/>
          <w:bCs/>
          <w:iCs/>
          <w:sz w:val="22"/>
          <w:szCs w:val="26"/>
        </w:rPr>
        <w:t>Đồng</w:t>
      </w:r>
      <w:proofErr w:type="spellEnd"/>
    </w:p>
    <w:tbl>
      <w:tblPr>
        <w:tblW w:w="14968" w:type="dxa"/>
        <w:tblCellMar>
          <w:left w:w="0" w:type="dxa"/>
          <w:right w:w="0" w:type="dxa"/>
        </w:tblCellMar>
        <w:tblLook w:val="04A0" w:firstRow="1" w:lastRow="0" w:firstColumn="1" w:lastColumn="0" w:noHBand="0" w:noVBand="1"/>
      </w:tblPr>
      <w:tblGrid>
        <w:gridCol w:w="600"/>
        <w:gridCol w:w="880"/>
        <w:gridCol w:w="2059"/>
        <w:gridCol w:w="992"/>
        <w:gridCol w:w="880"/>
        <w:gridCol w:w="880"/>
        <w:gridCol w:w="880"/>
        <w:gridCol w:w="880"/>
        <w:gridCol w:w="880"/>
        <w:gridCol w:w="6"/>
        <w:gridCol w:w="1414"/>
        <w:gridCol w:w="6"/>
        <w:gridCol w:w="891"/>
        <w:gridCol w:w="1300"/>
        <w:gridCol w:w="1300"/>
        <w:gridCol w:w="1120"/>
      </w:tblGrid>
      <w:tr w:rsidR="00087F95" w14:paraId="16B94182" w14:textId="77777777" w:rsidTr="00411A7E">
        <w:trPr>
          <w:trHeight w:val="360"/>
        </w:trPr>
        <w:tc>
          <w:tcPr>
            <w:tcW w:w="600" w:type="dxa"/>
            <w:vMerge w:val="restart"/>
            <w:tcBorders>
              <w:top w:val="single" w:sz="4" w:space="0" w:color="auto"/>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tcPr>
          <w:p w14:paraId="0908C185" w14:textId="77777777" w:rsidR="00087F95" w:rsidRPr="007D7AC1" w:rsidRDefault="006F3EFE">
            <w:pPr>
              <w:jc w:val="center"/>
              <w:rPr>
                <w:b/>
                <w:bCs/>
                <w:color w:val="000000"/>
                <w:sz w:val="22"/>
                <w:szCs w:val="22"/>
              </w:rPr>
            </w:pPr>
            <w:r w:rsidRPr="007D7AC1">
              <w:rPr>
                <w:b/>
                <w:bCs/>
                <w:color w:val="000000"/>
                <w:sz w:val="22"/>
                <w:szCs w:val="22"/>
              </w:rPr>
              <w:t>STT</w:t>
            </w:r>
          </w:p>
        </w:tc>
        <w:tc>
          <w:tcPr>
            <w:tcW w:w="880" w:type="dxa"/>
            <w:vMerge w:val="restart"/>
            <w:tcBorders>
              <w:top w:val="single" w:sz="4" w:space="0" w:color="auto"/>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tcPr>
          <w:p w14:paraId="2FF4CF0E" w14:textId="57CD2999" w:rsidR="00087F95" w:rsidRPr="007D7AC1" w:rsidRDefault="006F3EFE">
            <w:pPr>
              <w:jc w:val="center"/>
              <w:rPr>
                <w:b/>
                <w:bCs/>
                <w:color w:val="000000"/>
                <w:sz w:val="22"/>
                <w:szCs w:val="22"/>
              </w:rPr>
            </w:pPr>
            <w:proofErr w:type="spellStart"/>
            <w:r w:rsidRPr="007D7AC1">
              <w:rPr>
                <w:b/>
                <w:bCs/>
                <w:color w:val="000000"/>
                <w:sz w:val="22"/>
                <w:szCs w:val="22"/>
              </w:rPr>
              <w:t>Mã</w:t>
            </w:r>
            <w:proofErr w:type="spellEnd"/>
            <w:r w:rsidRPr="007D7AC1">
              <w:rPr>
                <w:b/>
                <w:bCs/>
                <w:color w:val="000000"/>
                <w:sz w:val="22"/>
                <w:szCs w:val="22"/>
              </w:rPr>
              <w:t xml:space="preserve"> </w:t>
            </w:r>
            <w:proofErr w:type="spellStart"/>
            <w:r w:rsidRPr="007D7AC1">
              <w:rPr>
                <w:b/>
                <w:bCs/>
                <w:color w:val="000000"/>
                <w:sz w:val="22"/>
                <w:szCs w:val="22"/>
              </w:rPr>
              <w:t>Hồ</w:t>
            </w:r>
            <w:proofErr w:type="spellEnd"/>
            <w:r w:rsidRPr="007D7AC1">
              <w:rPr>
                <w:b/>
                <w:bCs/>
                <w:color w:val="000000"/>
                <w:sz w:val="22"/>
                <w:szCs w:val="22"/>
              </w:rPr>
              <w:t xml:space="preserve"> </w:t>
            </w:r>
            <w:proofErr w:type="spellStart"/>
            <w:r w:rsidRPr="007D7AC1">
              <w:rPr>
                <w:b/>
                <w:bCs/>
                <w:color w:val="000000"/>
                <w:sz w:val="22"/>
                <w:szCs w:val="22"/>
              </w:rPr>
              <w:t>sơ</w:t>
            </w:r>
            <w:proofErr w:type="spellEnd"/>
            <w:r w:rsidRPr="007D7AC1">
              <w:rPr>
                <w:b/>
                <w:bCs/>
                <w:color w:val="000000"/>
                <w:sz w:val="22"/>
                <w:szCs w:val="22"/>
              </w:rPr>
              <w:t xml:space="preserve"> </w:t>
            </w:r>
            <w:proofErr w:type="spellStart"/>
            <w:r w:rsidRPr="007D7AC1">
              <w:rPr>
                <w:b/>
                <w:bCs/>
                <w:color w:val="000000"/>
                <w:sz w:val="22"/>
                <w:szCs w:val="22"/>
              </w:rPr>
              <w:t>bệnh</w:t>
            </w:r>
            <w:proofErr w:type="spellEnd"/>
            <w:r w:rsidRPr="007D7AC1">
              <w:rPr>
                <w:b/>
                <w:bCs/>
                <w:color w:val="000000"/>
                <w:sz w:val="22"/>
                <w:szCs w:val="22"/>
              </w:rPr>
              <w:t xml:space="preserve"> </w:t>
            </w:r>
            <w:proofErr w:type="spellStart"/>
            <w:r w:rsidRPr="007D7AC1">
              <w:rPr>
                <w:b/>
                <w:bCs/>
                <w:color w:val="000000"/>
                <w:sz w:val="22"/>
                <w:szCs w:val="22"/>
              </w:rPr>
              <w:t>án</w:t>
            </w:r>
            <w:proofErr w:type="spellEnd"/>
            <w:r w:rsidRPr="007D7AC1">
              <w:rPr>
                <w:b/>
                <w:bCs/>
                <w:color w:val="000000"/>
                <w:sz w:val="22"/>
                <w:szCs w:val="22"/>
              </w:rPr>
              <w:t xml:space="preserve"> </w:t>
            </w:r>
            <w:proofErr w:type="spellStart"/>
            <w:r w:rsidRPr="007D7AC1">
              <w:rPr>
                <w:b/>
                <w:bCs/>
                <w:color w:val="000000"/>
                <w:sz w:val="22"/>
                <w:szCs w:val="22"/>
              </w:rPr>
              <w:t>của</w:t>
            </w:r>
            <w:proofErr w:type="spellEnd"/>
            <w:r w:rsidRPr="007D7AC1">
              <w:rPr>
                <w:b/>
                <w:bCs/>
                <w:color w:val="000000"/>
                <w:sz w:val="22"/>
                <w:szCs w:val="22"/>
              </w:rPr>
              <w:t xml:space="preserve"> </w:t>
            </w:r>
            <w:proofErr w:type="spellStart"/>
            <w:r w:rsidR="00EB394A" w:rsidRPr="007D7AC1">
              <w:rPr>
                <w:b/>
                <w:bCs/>
                <w:color w:val="000000"/>
                <w:sz w:val="22"/>
                <w:szCs w:val="22"/>
              </w:rPr>
              <w:t>người</w:t>
            </w:r>
            <w:proofErr w:type="spellEnd"/>
            <w:r w:rsidR="00EB394A" w:rsidRPr="007D7AC1">
              <w:rPr>
                <w:b/>
                <w:bCs/>
                <w:color w:val="000000"/>
                <w:sz w:val="22"/>
                <w:szCs w:val="22"/>
              </w:rPr>
              <w:t xml:space="preserve"> </w:t>
            </w:r>
            <w:proofErr w:type="spellStart"/>
            <w:r w:rsidR="00EB394A" w:rsidRPr="007D7AC1">
              <w:rPr>
                <w:b/>
                <w:bCs/>
                <w:color w:val="000000"/>
                <w:sz w:val="22"/>
                <w:szCs w:val="22"/>
              </w:rPr>
              <w:t>bệnh</w:t>
            </w:r>
            <w:proofErr w:type="spellEnd"/>
          </w:p>
        </w:tc>
        <w:tc>
          <w:tcPr>
            <w:tcW w:w="2059" w:type="dxa"/>
            <w:vMerge w:val="restart"/>
            <w:tcBorders>
              <w:top w:val="single" w:sz="4" w:space="0" w:color="auto"/>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tcPr>
          <w:p w14:paraId="5DB8075A" w14:textId="442EA659" w:rsidR="00087F95" w:rsidRPr="007D7AC1" w:rsidRDefault="006F3EFE">
            <w:pPr>
              <w:jc w:val="center"/>
              <w:rPr>
                <w:b/>
                <w:bCs/>
                <w:color w:val="000000"/>
                <w:sz w:val="22"/>
                <w:szCs w:val="22"/>
              </w:rPr>
            </w:pPr>
            <w:proofErr w:type="spellStart"/>
            <w:r w:rsidRPr="007D7AC1">
              <w:rPr>
                <w:b/>
                <w:bCs/>
                <w:color w:val="000000"/>
                <w:sz w:val="22"/>
                <w:szCs w:val="22"/>
              </w:rPr>
              <w:t>Tên</w:t>
            </w:r>
            <w:proofErr w:type="spellEnd"/>
            <w:r w:rsidRPr="007D7AC1">
              <w:rPr>
                <w:b/>
                <w:bCs/>
                <w:color w:val="000000"/>
                <w:sz w:val="22"/>
                <w:szCs w:val="22"/>
              </w:rPr>
              <w:t xml:space="preserve"> </w:t>
            </w:r>
            <w:proofErr w:type="spellStart"/>
            <w:r w:rsidR="00EB394A" w:rsidRPr="007D7AC1">
              <w:rPr>
                <w:b/>
                <w:bCs/>
                <w:color w:val="000000"/>
                <w:sz w:val="22"/>
                <w:szCs w:val="22"/>
              </w:rPr>
              <w:t>người</w:t>
            </w:r>
            <w:proofErr w:type="spellEnd"/>
            <w:r w:rsidR="00EB394A" w:rsidRPr="007D7AC1">
              <w:rPr>
                <w:b/>
                <w:bCs/>
                <w:color w:val="000000"/>
                <w:sz w:val="22"/>
                <w:szCs w:val="22"/>
              </w:rPr>
              <w:t xml:space="preserve"> </w:t>
            </w:r>
            <w:proofErr w:type="spellStart"/>
            <w:r w:rsidR="00EB394A" w:rsidRPr="007D7AC1">
              <w:rPr>
                <w:b/>
                <w:bCs/>
                <w:color w:val="000000"/>
                <w:sz w:val="22"/>
                <w:szCs w:val="22"/>
              </w:rPr>
              <w:t>bệnh</w:t>
            </w:r>
            <w:proofErr w:type="spellEnd"/>
          </w:p>
        </w:tc>
        <w:tc>
          <w:tcPr>
            <w:tcW w:w="5398" w:type="dxa"/>
            <w:gridSpan w:val="7"/>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7FEFB88" w14:textId="77777777" w:rsidR="00087F95" w:rsidRPr="007D7AC1" w:rsidRDefault="006F3EFE">
            <w:pPr>
              <w:jc w:val="center"/>
              <w:rPr>
                <w:b/>
                <w:bCs/>
                <w:color w:val="000000"/>
                <w:sz w:val="22"/>
                <w:szCs w:val="22"/>
              </w:rPr>
            </w:pPr>
            <w:r w:rsidRPr="007D7AC1">
              <w:rPr>
                <w:b/>
                <w:bCs/>
                <w:color w:val="000000"/>
                <w:sz w:val="22"/>
                <w:szCs w:val="22"/>
              </w:rPr>
              <w:t xml:space="preserve">Chi </w:t>
            </w:r>
            <w:proofErr w:type="spellStart"/>
            <w:r w:rsidRPr="007D7AC1">
              <w:rPr>
                <w:b/>
                <w:bCs/>
                <w:color w:val="000000"/>
                <w:sz w:val="22"/>
                <w:szCs w:val="22"/>
              </w:rPr>
              <w:t>phí</w:t>
            </w:r>
            <w:proofErr w:type="spellEnd"/>
            <w:r w:rsidRPr="007D7AC1">
              <w:rPr>
                <w:b/>
                <w:bCs/>
                <w:color w:val="000000"/>
                <w:sz w:val="22"/>
                <w:szCs w:val="22"/>
              </w:rPr>
              <w:t xml:space="preserve"> </w:t>
            </w:r>
            <w:proofErr w:type="spellStart"/>
            <w:r w:rsidRPr="007D7AC1">
              <w:rPr>
                <w:b/>
                <w:bCs/>
                <w:color w:val="000000"/>
                <w:sz w:val="22"/>
                <w:szCs w:val="22"/>
              </w:rPr>
              <w:t>khám</w:t>
            </w:r>
            <w:proofErr w:type="spellEnd"/>
            <w:r w:rsidRPr="007D7AC1">
              <w:rPr>
                <w:b/>
                <w:bCs/>
                <w:color w:val="000000"/>
                <w:sz w:val="22"/>
                <w:szCs w:val="22"/>
              </w:rPr>
              <w:t xml:space="preserve"> </w:t>
            </w:r>
            <w:proofErr w:type="spellStart"/>
            <w:r w:rsidRPr="007D7AC1">
              <w:rPr>
                <w:b/>
                <w:bCs/>
                <w:color w:val="000000"/>
                <w:sz w:val="22"/>
                <w:szCs w:val="22"/>
              </w:rPr>
              <w:t>bệnh</w:t>
            </w:r>
            <w:proofErr w:type="spellEnd"/>
            <w:r w:rsidRPr="007D7AC1">
              <w:rPr>
                <w:b/>
                <w:bCs/>
                <w:color w:val="000000"/>
                <w:sz w:val="22"/>
                <w:szCs w:val="22"/>
              </w:rPr>
              <w:t xml:space="preserve">, </w:t>
            </w:r>
            <w:proofErr w:type="spellStart"/>
            <w:r w:rsidRPr="007D7AC1">
              <w:rPr>
                <w:b/>
                <w:bCs/>
                <w:color w:val="000000"/>
                <w:sz w:val="22"/>
                <w:szCs w:val="22"/>
              </w:rPr>
              <w:t>chữa</w:t>
            </w:r>
            <w:proofErr w:type="spellEnd"/>
            <w:r w:rsidRPr="007D7AC1">
              <w:rPr>
                <w:b/>
                <w:bCs/>
                <w:color w:val="000000"/>
                <w:sz w:val="22"/>
                <w:szCs w:val="22"/>
              </w:rPr>
              <w:t xml:space="preserve"> </w:t>
            </w:r>
            <w:proofErr w:type="spellStart"/>
            <w:r w:rsidRPr="007D7AC1">
              <w:rPr>
                <w:b/>
                <w:bCs/>
                <w:color w:val="000000"/>
                <w:sz w:val="22"/>
                <w:szCs w:val="22"/>
              </w:rPr>
              <w:t>bệnh</w:t>
            </w:r>
            <w:proofErr w:type="spellEnd"/>
          </w:p>
        </w:tc>
        <w:tc>
          <w:tcPr>
            <w:tcW w:w="1420" w:type="dxa"/>
            <w:gridSpan w:val="2"/>
            <w:tcBorders>
              <w:top w:val="single" w:sz="4" w:space="0" w:color="auto"/>
              <w:left w:val="nil"/>
              <w:bottom w:val="single" w:sz="4" w:space="0" w:color="000000"/>
              <w:right w:val="single" w:sz="4" w:space="0" w:color="auto"/>
            </w:tcBorders>
            <w:shd w:val="clear" w:color="auto" w:fill="auto"/>
            <w:tcMar>
              <w:top w:w="15" w:type="dxa"/>
              <w:left w:w="15" w:type="dxa"/>
              <w:bottom w:w="0" w:type="dxa"/>
              <w:right w:w="15" w:type="dxa"/>
            </w:tcMar>
            <w:vAlign w:val="center"/>
          </w:tcPr>
          <w:p w14:paraId="0C048992" w14:textId="77777777" w:rsidR="00087F95" w:rsidRPr="007D7AC1" w:rsidRDefault="006F3EFE">
            <w:pPr>
              <w:jc w:val="center"/>
              <w:rPr>
                <w:b/>
                <w:bCs/>
                <w:color w:val="000000"/>
                <w:sz w:val="22"/>
                <w:szCs w:val="22"/>
              </w:rPr>
            </w:pPr>
            <w:proofErr w:type="spellStart"/>
            <w:r w:rsidRPr="007D7AC1">
              <w:rPr>
                <w:b/>
                <w:bCs/>
                <w:color w:val="000000"/>
                <w:sz w:val="22"/>
                <w:szCs w:val="22"/>
              </w:rPr>
              <w:t>Tổng</w:t>
            </w:r>
            <w:proofErr w:type="spellEnd"/>
            <w:r w:rsidRPr="007D7AC1">
              <w:rPr>
                <w:b/>
                <w:bCs/>
                <w:color w:val="000000"/>
                <w:sz w:val="22"/>
                <w:szCs w:val="22"/>
              </w:rPr>
              <w:t xml:space="preserve"> chi </w:t>
            </w:r>
            <w:proofErr w:type="spellStart"/>
            <w:r w:rsidRPr="007D7AC1">
              <w:rPr>
                <w:b/>
                <w:bCs/>
                <w:color w:val="000000"/>
                <w:sz w:val="22"/>
                <w:szCs w:val="22"/>
              </w:rPr>
              <w:t>phí</w:t>
            </w:r>
            <w:proofErr w:type="spellEnd"/>
          </w:p>
        </w:tc>
        <w:tc>
          <w:tcPr>
            <w:tcW w:w="4611" w:type="dxa"/>
            <w:gridSpan w:val="4"/>
            <w:tcBorders>
              <w:top w:val="single" w:sz="4" w:space="0" w:color="auto"/>
              <w:left w:val="nil"/>
              <w:bottom w:val="single" w:sz="4" w:space="0" w:color="auto"/>
              <w:right w:val="single" w:sz="4" w:space="0" w:color="000000"/>
            </w:tcBorders>
            <w:shd w:val="clear" w:color="auto" w:fill="auto"/>
            <w:tcMar>
              <w:top w:w="15" w:type="dxa"/>
              <w:left w:w="15" w:type="dxa"/>
              <w:bottom w:w="0" w:type="dxa"/>
              <w:right w:w="15" w:type="dxa"/>
            </w:tcMar>
            <w:vAlign w:val="center"/>
          </w:tcPr>
          <w:p w14:paraId="251E4E94" w14:textId="77777777" w:rsidR="00087F95" w:rsidRPr="007D7AC1" w:rsidRDefault="006F3EFE">
            <w:pPr>
              <w:jc w:val="center"/>
              <w:rPr>
                <w:b/>
                <w:bCs/>
                <w:color w:val="000000"/>
                <w:sz w:val="22"/>
                <w:szCs w:val="22"/>
              </w:rPr>
            </w:pPr>
            <w:r w:rsidRPr="007D7AC1">
              <w:rPr>
                <w:b/>
                <w:bCs/>
                <w:color w:val="000000"/>
                <w:sz w:val="22"/>
                <w:szCs w:val="22"/>
              </w:rPr>
              <w:t xml:space="preserve">Trong </w:t>
            </w:r>
            <w:proofErr w:type="spellStart"/>
            <w:r w:rsidRPr="007D7AC1">
              <w:rPr>
                <w:b/>
                <w:bCs/>
                <w:color w:val="000000"/>
                <w:sz w:val="22"/>
                <w:szCs w:val="22"/>
              </w:rPr>
              <w:t>đó</w:t>
            </w:r>
            <w:proofErr w:type="spellEnd"/>
          </w:p>
        </w:tc>
      </w:tr>
      <w:tr w:rsidR="00087F95" w14:paraId="64C861DF" w14:textId="77777777" w:rsidTr="00411A7E">
        <w:trPr>
          <w:trHeight w:val="780"/>
        </w:trPr>
        <w:tc>
          <w:tcPr>
            <w:tcW w:w="0" w:type="auto"/>
            <w:vMerge/>
            <w:tcBorders>
              <w:top w:val="single" w:sz="4" w:space="0" w:color="auto"/>
              <w:left w:val="single" w:sz="4" w:space="0" w:color="auto"/>
              <w:bottom w:val="single" w:sz="4" w:space="0" w:color="000000"/>
              <w:right w:val="single" w:sz="4" w:space="0" w:color="auto"/>
            </w:tcBorders>
            <w:vAlign w:val="center"/>
          </w:tcPr>
          <w:p w14:paraId="5C12E57A" w14:textId="77777777" w:rsidR="00087F95" w:rsidRPr="007D7AC1" w:rsidRDefault="00087F95">
            <w:pPr>
              <w:rPr>
                <w:b/>
                <w:bCs/>
                <w:color w:val="000000"/>
                <w:sz w:val="22"/>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14:paraId="5BFA5D93" w14:textId="77777777" w:rsidR="00087F95" w:rsidRPr="007D7AC1" w:rsidRDefault="00087F95">
            <w:pPr>
              <w:rPr>
                <w:b/>
                <w:bCs/>
                <w:color w:val="000000"/>
                <w:sz w:val="22"/>
                <w:szCs w:val="22"/>
              </w:rPr>
            </w:pPr>
          </w:p>
        </w:tc>
        <w:tc>
          <w:tcPr>
            <w:tcW w:w="2059" w:type="dxa"/>
            <w:vMerge/>
            <w:tcBorders>
              <w:top w:val="single" w:sz="4" w:space="0" w:color="auto"/>
              <w:left w:val="single" w:sz="4" w:space="0" w:color="auto"/>
              <w:bottom w:val="single" w:sz="4" w:space="0" w:color="000000"/>
              <w:right w:val="single" w:sz="4" w:space="0" w:color="auto"/>
            </w:tcBorders>
            <w:vAlign w:val="center"/>
          </w:tcPr>
          <w:p w14:paraId="2EE4AB97" w14:textId="77777777" w:rsidR="00087F95" w:rsidRPr="007D7AC1" w:rsidRDefault="00087F95">
            <w:pPr>
              <w:rPr>
                <w:b/>
                <w:bCs/>
                <w:color w:val="000000"/>
                <w:sz w:val="22"/>
                <w:szCs w:val="22"/>
              </w:rPr>
            </w:pPr>
          </w:p>
        </w:tc>
        <w:tc>
          <w:tcPr>
            <w:tcW w:w="992" w:type="dxa"/>
            <w:tcBorders>
              <w:top w:val="nil"/>
              <w:left w:val="nil"/>
              <w:bottom w:val="nil"/>
              <w:right w:val="single" w:sz="4" w:space="0" w:color="auto"/>
            </w:tcBorders>
            <w:shd w:val="clear" w:color="auto" w:fill="auto"/>
            <w:tcMar>
              <w:top w:w="15" w:type="dxa"/>
              <w:left w:w="15" w:type="dxa"/>
              <w:bottom w:w="0" w:type="dxa"/>
              <w:right w:w="15" w:type="dxa"/>
            </w:tcMar>
            <w:vAlign w:val="center"/>
          </w:tcPr>
          <w:p w14:paraId="15979BDF" w14:textId="77777777" w:rsidR="00087F95" w:rsidRPr="007D7AC1" w:rsidRDefault="006F3EFE">
            <w:pPr>
              <w:jc w:val="center"/>
              <w:rPr>
                <w:b/>
                <w:bCs/>
                <w:color w:val="000000"/>
                <w:sz w:val="22"/>
                <w:szCs w:val="22"/>
              </w:rPr>
            </w:pPr>
            <w:proofErr w:type="spellStart"/>
            <w:r w:rsidRPr="007D7AC1">
              <w:rPr>
                <w:b/>
                <w:bCs/>
                <w:color w:val="000000"/>
                <w:sz w:val="22"/>
                <w:szCs w:val="22"/>
              </w:rPr>
              <w:t>Xét</w:t>
            </w:r>
            <w:proofErr w:type="spellEnd"/>
            <w:r w:rsidRPr="007D7AC1">
              <w:rPr>
                <w:b/>
                <w:bCs/>
                <w:color w:val="000000"/>
                <w:sz w:val="22"/>
                <w:szCs w:val="22"/>
              </w:rPr>
              <w:t xml:space="preserve"> </w:t>
            </w:r>
            <w:proofErr w:type="spellStart"/>
            <w:r w:rsidRPr="007D7AC1">
              <w:rPr>
                <w:b/>
                <w:bCs/>
                <w:color w:val="000000"/>
                <w:sz w:val="22"/>
                <w:szCs w:val="22"/>
              </w:rPr>
              <w:t>nghiệm</w:t>
            </w:r>
            <w:proofErr w:type="spellEnd"/>
          </w:p>
        </w:tc>
        <w:tc>
          <w:tcPr>
            <w:tcW w:w="880" w:type="dxa"/>
            <w:tcBorders>
              <w:top w:val="nil"/>
              <w:left w:val="nil"/>
              <w:bottom w:val="nil"/>
              <w:right w:val="single" w:sz="4" w:space="0" w:color="auto"/>
            </w:tcBorders>
            <w:shd w:val="clear" w:color="auto" w:fill="auto"/>
            <w:tcMar>
              <w:top w:w="15" w:type="dxa"/>
              <w:left w:w="15" w:type="dxa"/>
              <w:bottom w:w="0" w:type="dxa"/>
              <w:right w:w="15" w:type="dxa"/>
            </w:tcMar>
            <w:vAlign w:val="center"/>
          </w:tcPr>
          <w:p w14:paraId="74436F95" w14:textId="77777777" w:rsidR="00087F95" w:rsidRPr="007D7AC1" w:rsidRDefault="006F3EFE">
            <w:pPr>
              <w:jc w:val="center"/>
              <w:rPr>
                <w:b/>
                <w:bCs/>
                <w:color w:val="000000"/>
                <w:sz w:val="22"/>
                <w:szCs w:val="22"/>
              </w:rPr>
            </w:pPr>
            <w:r w:rsidRPr="007D7AC1">
              <w:rPr>
                <w:b/>
                <w:bCs/>
                <w:color w:val="000000"/>
                <w:sz w:val="22"/>
                <w:szCs w:val="22"/>
              </w:rPr>
              <w:t>CĐHA</w:t>
            </w:r>
          </w:p>
        </w:tc>
        <w:tc>
          <w:tcPr>
            <w:tcW w:w="880" w:type="dxa"/>
            <w:tcBorders>
              <w:top w:val="nil"/>
              <w:left w:val="nil"/>
              <w:bottom w:val="nil"/>
              <w:right w:val="single" w:sz="4" w:space="0" w:color="auto"/>
            </w:tcBorders>
            <w:shd w:val="clear" w:color="auto" w:fill="auto"/>
            <w:tcMar>
              <w:top w:w="15" w:type="dxa"/>
              <w:left w:w="15" w:type="dxa"/>
              <w:bottom w:w="0" w:type="dxa"/>
              <w:right w:w="15" w:type="dxa"/>
            </w:tcMar>
            <w:vAlign w:val="center"/>
          </w:tcPr>
          <w:p w14:paraId="5A1CA276" w14:textId="77777777" w:rsidR="00087F95" w:rsidRPr="007D7AC1" w:rsidRDefault="006F3EFE">
            <w:pPr>
              <w:jc w:val="center"/>
              <w:rPr>
                <w:b/>
                <w:bCs/>
                <w:color w:val="000000"/>
                <w:sz w:val="22"/>
                <w:szCs w:val="22"/>
              </w:rPr>
            </w:pPr>
            <w:proofErr w:type="spellStart"/>
            <w:r w:rsidRPr="007D7AC1">
              <w:rPr>
                <w:b/>
                <w:bCs/>
                <w:color w:val="000000"/>
                <w:sz w:val="22"/>
                <w:szCs w:val="22"/>
              </w:rPr>
              <w:t>Thuốc</w:t>
            </w:r>
            <w:proofErr w:type="spellEnd"/>
          </w:p>
        </w:tc>
        <w:tc>
          <w:tcPr>
            <w:tcW w:w="880" w:type="dxa"/>
            <w:tcBorders>
              <w:top w:val="nil"/>
              <w:left w:val="nil"/>
              <w:bottom w:val="nil"/>
              <w:right w:val="single" w:sz="4" w:space="0" w:color="auto"/>
            </w:tcBorders>
            <w:shd w:val="clear" w:color="auto" w:fill="auto"/>
            <w:tcMar>
              <w:top w:w="15" w:type="dxa"/>
              <w:left w:w="15" w:type="dxa"/>
              <w:bottom w:w="0" w:type="dxa"/>
              <w:right w:w="15" w:type="dxa"/>
            </w:tcMar>
            <w:vAlign w:val="center"/>
          </w:tcPr>
          <w:p w14:paraId="1791621C" w14:textId="77777777" w:rsidR="00087F95" w:rsidRPr="007D7AC1" w:rsidRDefault="006F3EFE">
            <w:pPr>
              <w:jc w:val="center"/>
              <w:rPr>
                <w:b/>
                <w:bCs/>
                <w:color w:val="000000"/>
                <w:sz w:val="22"/>
                <w:szCs w:val="22"/>
              </w:rPr>
            </w:pPr>
            <w:proofErr w:type="spellStart"/>
            <w:r w:rsidRPr="007D7AC1">
              <w:rPr>
                <w:b/>
                <w:bCs/>
                <w:color w:val="000000"/>
                <w:sz w:val="22"/>
                <w:szCs w:val="22"/>
              </w:rPr>
              <w:t>Vật</w:t>
            </w:r>
            <w:proofErr w:type="spellEnd"/>
            <w:r w:rsidRPr="007D7AC1">
              <w:rPr>
                <w:b/>
                <w:bCs/>
                <w:color w:val="000000"/>
                <w:sz w:val="22"/>
                <w:szCs w:val="22"/>
              </w:rPr>
              <w:t xml:space="preserve"> </w:t>
            </w:r>
            <w:proofErr w:type="spellStart"/>
            <w:r w:rsidRPr="007D7AC1">
              <w:rPr>
                <w:b/>
                <w:bCs/>
                <w:color w:val="000000"/>
                <w:sz w:val="22"/>
                <w:szCs w:val="22"/>
              </w:rPr>
              <w:t>tư</w:t>
            </w:r>
            <w:proofErr w:type="spellEnd"/>
            <w:r w:rsidRPr="007D7AC1">
              <w:rPr>
                <w:b/>
                <w:bCs/>
                <w:color w:val="000000"/>
                <w:sz w:val="22"/>
                <w:szCs w:val="22"/>
              </w:rPr>
              <w:t xml:space="preserve"> </w:t>
            </w:r>
            <w:proofErr w:type="spellStart"/>
            <w:r w:rsidRPr="007D7AC1">
              <w:rPr>
                <w:b/>
                <w:bCs/>
                <w:color w:val="000000"/>
                <w:sz w:val="22"/>
                <w:szCs w:val="22"/>
              </w:rPr>
              <w:t>tiêu</w:t>
            </w:r>
            <w:proofErr w:type="spellEnd"/>
            <w:r w:rsidRPr="007D7AC1">
              <w:rPr>
                <w:b/>
                <w:bCs/>
                <w:color w:val="000000"/>
                <w:sz w:val="22"/>
                <w:szCs w:val="22"/>
              </w:rPr>
              <w:t xml:space="preserve"> </w:t>
            </w:r>
            <w:proofErr w:type="spellStart"/>
            <w:r w:rsidRPr="007D7AC1">
              <w:rPr>
                <w:b/>
                <w:bCs/>
                <w:color w:val="000000"/>
                <w:sz w:val="22"/>
                <w:szCs w:val="22"/>
              </w:rPr>
              <w:t>hao</w:t>
            </w:r>
            <w:proofErr w:type="spellEnd"/>
          </w:p>
        </w:tc>
        <w:tc>
          <w:tcPr>
            <w:tcW w:w="880" w:type="dxa"/>
            <w:tcBorders>
              <w:top w:val="nil"/>
              <w:left w:val="nil"/>
              <w:bottom w:val="nil"/>
              <w:right w:val="single" w:sz="4" w:space="0" w:color="auto"/>
            </w:tcBorders>
            <w:shd w:val="clear" w:color="auto" w:fill="auto"/>
            <w:tcMar>
              <w:top w:w="15" w:type="dxa"/>
              <w:left w:w="15" w:type="dxa"/>
              <w:bottom w:w="0" w:type="dxa"/>
              <w:right w:w="15" w:type="dxa"/>
            </w:tcMar>
            <w:vAlign w:val="center"/>
          </w:tcPr>
          <w:p w14:paraId="3F6D8C76" w14:textId="77777777" w:rsidR="00087F95" w:rsidRPr="007D7AC1" w:rsidRDefault="006F3EFE">
            <w:pPr>
              <w:jc w:val="center"/>
              <w:rPr>
                <w:b/>
                <w:bCs/>
                <w:color w:val="000000"/>
                <w:sz w:val="22"/>
                <w:szCs w:val="22"/>
              </w:rPr>
            </w:pPr>
            <w:proofErr w:type="spellStart"/>
            <w:r w:rsidRPr="007D7AC1">
              <w:rPr>
                <w:b/>
                <w:bCs/>
                <w:color w:val="000000"/>
                <w:sz w:val="22"/>
                <w:szCs w:val="22"/>
              </w:rPr>
              <w:t>Giường</w:t>
            </w:r>
            <w:proofErr w:type="spellEnd"/>
            <w:r w:rsidRPr="007D7AC1">
              <w:rPr>
                <w:b/>
                <w:bCs/>
                <w:color w:val="000000"/>
                <w:sz w:val="22"/>
                <w:szCs w:val="22"/>
              </w:rPr>
              <w:t xml:space="preserve"> </w:t>
            </w:r>
            <w:proofErr w:type="spellStart"/>
            <w:r w:rsidRPr="007D7AC1">
              <w:rPr>
                <w:b/>
                <w:bCs/>
                <w:color w:val="000000"/>
                <w:sz w:val="22"/>
                <w:szCs w:val="22"/>
              </w:rPr>
              <w:t>bệnh</w:t>
            </w:r>
            <w:proofErr w:type="spellEnd"/>
          </w:p>
        </w:tc>
        <w:tc>
          <w:tcPr>
            <w:tcW w:w="880" w:type="dxa"/>
            <w:tcBorders>
              <w:top w:val="nil"/>
              <w:left w:val="nil"/>
              <w:bottom w:val="nil"/>
              <w:right w:val="single" w:sz="4" w:space="0" w:color="auto"/>
            </w:tcBorders>
            <w:shd w:val="clear" w:color="auto" w:fill="auto"/>
            <w:tcMar>
              <w:top w:w="15" w:type="dxa"/>
              <w:left w:w="15" w:type="dxa"/>
              <w:bottom w:w="0" w:type="dxa"/>
              <w:right w:w="15" w:type="dxa"/>
            </w:tcMar>
            <w:vAlign w:val="center"/>
          </w:tcPr>
          <w:p w14:paraId="68B25EDC" w14:textId="514AE642" w:rsidR="00087F95" w:rsidRPr="007D7AC1" w:rsidRDefault="00661618">
            <w:pPr>
              <w:jc w:val="center"/>
              <w:rPr>
                <w:b/>
                <w:bCs/>
                <w:color w:val="000000"/>
                <w:sz w:val="22"/>
                <w:szCs w:val="22"/>
              </w:rPr>
            </w:pPr>
            <w:r w:rsidRPr="007D7AC1">
              <w:rPr>
                <w:b/>
                <w:bCs/>
                <w:color w:val="000000"/>
                <w:sz w:val="22"/>
                <w:szCs w:val="22"/>
              </w:rPr>
              <w:t xml:space="preserve">Chi </w:t>
            </w:r>
            <w:proofErr w:type="spellStart"/>
            <w:r w:rsidRPr="007D7AC1">
              <w:rPr>
                <w:b/>
                <w:bCs/>
                <w:color w:val="000000"/>
                <w:sz w:val="22"/>
                <w:szCs w:val="22"/>
              </w:rPr>
              <w:t>phí</w:t>
            </w:r>
            <w:proofErr w:type="spellEnd"/>
            <w:r w:rsidRPr="007D7AC1">
              <w:rPr>
                <w:b/>
                <w:bCs/>
                <w:color w:val="000000"/>
                <w:sz w:val="22"/>
                <w:szCs w:val="22"/>
              </w:rPr>
              <w:t xml:space="preserve"> </w:t>
            </w:r>
            <w:proofErr w:type="spellStart"/>
            <w:r w:rsidRPr="007D7AC1">
              <w:rPr>
                <w:b/>
                <w:bCs/>
                <w:color w:val="000000"/>
                <w:sz w:val="22"/>
                <w:szCs w:val="22"/>
              </w:rPr>
              <w:t>khác</w:t>
            </w:r>
            <w:proofErr w:type="spellEnd"/>
            <w:r w:rsidRPr="007D7AC1">
              <w:rPr>
                <w:b/>
                <w:bCs/>
                <w:color w:val="000000"/>
                <w:sz w:val="22"/>
                <w:szCs w:val="22"/>
              </w:rPr>
              <w:t xml:space="preserve"> (</w:t>
            </w:r>
            <w:proofErr w:type="spellStart"/>
            <w:r w:rsidRPr="007D7AC1">
              <w:rPr>
                <w:b/>
                <w:bCs/>
                <w:color w:val="000000"/>
                <w:sz w:val="22"/>
                <w:szCs w:val="22"/>
              </w:rPr>
              <w:t>nếu</w:t>
            </w:r>
            <w:proofErr w:type="spellEnd"/>
            <w:r w:rsidRPr="007D7AC1">
              <w:rPr>
                <w:b/>
                <w:bCs/>
                <w:color w:val="000000"/>
                <w:sz w:val="22"/>
                <w:szCs w:val="22"/>
              </w:rPr>
              <w:t xml:space="preserve"> </w:t>
            </w:r>
            <w:proofErr w:type="spellStart"/>
            <w:r w:rsidRPr="007D7AC1">
              <w:rPr>
                <w:b/>
                <w:bCs/>
                <w:color w:val="000000"/>
                <w:sz w:val="22"/>
                <w:szCs w:val="22"/>
              </w:rPr>
              <w:t>có</w:t>
            </w:r>
            <w:proofErr w:type="spellEnd"/>
            <w:r w:rsidRPr="007D7AC1">
              <w:rPr>
                <w:b/>
                <w:bCs/>
                <w:color w:val="000000"/>
                <w:sz w:val="22"/>
                <w:szCs w:val="22"/>
              </w:rPr>
              <w:t>)</w:t>
            </w:r>
          </w:p>
        </w:tc>
        <w:tc>
          <w:tcPr>
            <w:tcW w:w="0" w:type="auto"/>
            <w:gridSpan w:val="2"/>
            <w:tcBorders>
              <w:top w:val="single" w:sz="4" w:space="0" w:color="auto"/>
              <w:left w:val="nil"/>
              <w:bottom w:val="single" w:sz="4" w:space="0" w:color="000000"/>
              <w:right w:val="single" w:sz="4" w:space="0" w:color="auto"/>
            </w:tcBorders>
            <w:vAlign w:val="center"/>
          </w:tcPr>
          <w:p w14:paraId="1DEE0F84" w14:textId="77777777" w:rsidR="00087F95" w:rsidRPr="007D7AC1" w:rsidRDefault="00087F95">
            <w:pPr>
              <w:rPr>
                <w:b/>
                <w:bCs/>
                <w:color w:val="000000"/>
                <w:sz w:val="22"/>
                <w:szCs w:val="22"/>
              </w:rPr>
            </w:pPr>
          </w:p>
        </w:tc>
        <w:tc>
          <w:tcPr>
            <w:tcW w:w="897" w:type="dxa"/>
            <w:gridSpan w:val="2"/>
            <w:tcBorders>
              <w:top w:val="nil"/>
              <w:left w:val="nil"/>
              <w:bottom w:val="nil"/>
              <w:right w:val="single" w:sz="4" w:space="0" w:color="auto"/>
            </w:tcBorders>
            <w:shd w:val="clear" w:color="auto" w:fill="auto"/>
            <w:tcMar>
              <w:top w:w="15" w:type="dxa"/>
              <w:left w:w="15" w:type="dxa"/>
              <w:bottom w:w="0" w:type="dxa"/>
              <w:right w:w="15" w:type="dxa"/>
            </w:tcMar>
            <w:vAlign w:val="center"/>
          </w:tcPr>
          <w:p w14:paraId="50D5FC84" w14:textId="77777777" w:rsidR="00087F95" w:rsidRPr="007D7AC1" w:rsidRDefault="006F3EFE">
            <w:pPr>
              <w:jc w:val="center"/>
              <w:rPr>
                <w:b/>
                <w:bCs/>
                <w:color w:val="000000"/>
                <w:sz w:val="22"/>
                <w:szCs w:val="22"/>
              </w:rPr>
            </w:pPr>
            <w:proofErr w:type="spellStart"/>
            <w:r w:rsidRPr="007D7AC1">
              <w:rPr>
                <w:b/>
                <w:bCs/>
                <w:color w:val="000000"/>
                <w:sz w:val="22"/>
                <w:szCs w:val="22"/>
              </w:rPr>
              <w:t>Nguồn</w:t>
            </w:r>
            <w:proofErr w:type="spellEnd"/>
            <w:r w:rsidRPr="007D7AC1">
              <w:rPr>
                <w:b/>
                <w:bCs/>
                <w:color w:val="000000"/>
                <w:sz w:val="22"/>
                <w:szCs w:val="22"/>
              </w:rPr>
              <w:t xml:space="preserve"> NSNN chi </w:t>
            </w:r>
            <w:proofErr w:type="spellStart"/>
            <w:r w:rsidRPr="007D7AC1">
              <w:rPr>
                <w:b/>
                <w:bCs/>
                <w:color w:val="000000"/>
                <w:sz w:val="22"/>
                <w:szCs w:val="22"/>
              </w:rPr>
              <w:t>trả</w:t>
            </w:r>
            <w:proofErr w:type="spellEnd"/>
          </w:p>
        </w:tc>
        <w:tc>
          <w:tcPr>
            <w:tcW w:w="1300" w:type="dxa"/>
            <w:tcBorders>
              <w:top w:val="nil"/>
              <w:left w:val="nil"/>
              <w:bottom w:val="nil"/>
              <w:right w:val="single" w:sz="4" w:space="0" w:color="auto"/>
            </w:tcBorders>
            <w:shd w:val="clear" w:color="auto" w:fill="auto"/>
            <w:tcMar>
              <w:top w:w="15" w:type="dxa"/>
              <w:left w:w="15" w:type="dxa"/>
              <w:bottom w:w="0" w:type="dxa"/>
              <w:right w:w="15" w:type="dxa"/>
            </w:tcMar>
            <w:vAlign w:val="center"/>
          </w:tcPr>
          <w:p w14:paraId="3C452B52" w14:textId="77777777" w:rsidR="00087F95" w:rsidRPr="007D7AC1" w:rsidRDefault="006F3EFE">
            <w:pPr>
              <w:jc w:val="center"/>
              <w:rPr>
                <w:b/>
                <w:bCs/>
                <w:color w:val="000000"/>
                <w:sz w:val="22"/>
                <w:szCs w:val="22"/>
              </w:rPr>
            </w:pPr>
            <w:proofErr w:type="spellStart"/>
            <w:r w:rsidRPr="007D7AC1">
              <w:rPr>
                <w:b/>
                <w:bCs/>
                <w:color w:val="000000"/>
                <w:sz w:val="22"/>
                <w:szCs w:val="22"/>
              </w:rPr>
              <w:t>Quỹ</w:t>
            </w:r>
            <w:proofErr w:type="spellEnd"/>
            <w:r w:rsidRPr="007D7AC1">
              <w:rPr>
                <w:b/>
                <w:bCs/>
                <w:color w:val="000000"/>
                <w:sz w:val="22"/>
                <w:szCs w:val="22"/>
              </w:rPr>
              <w:t xml:space="preserve"> BHYT chi </w:t>
            </w:r>
            <w:proofErr w:type="spellStart"/>
            <w:r w:rsidRPr="007D7AC1">
              <w:rPr>
                <w:b/>
                <w:bCs/>
                <w:color w:val="000000"/>
                <w:sz w:val="22"/>
                <w:szCs w:val="22"/>
              </w:rPr>
              <w:t>trả</w:t>
            </w:r>
            <w:proofErr w:type="spellEnd"/>
          </w:p>
        </w:tc>
        <w:tc>
          <w:tcPr>
            <w:tcW w:w="1300" w:type="dxa"/>
            <w:tcBorders>
              <w:top w:val="nil"/>
              <w:left w:val="nil"/>
              <w:bottom w:val="nil"/>
              <w:right w:val="single" w:sz="4" w:space="0" w:color="auto"/>
            </w:tcBorders>
            <w:shd w:val="clear" w:color="auto" w:fill="auto"/>
            <w:tcMar>
              <w:top w:w="15" w:type="dxa"/>
              <w:left w:w="15" w:type="dxa"/>
              <w:bottom w:w="0" w:type="dxa"/>
              <w:right w:w="15" w:type="dxa"/>
            </w:tcMar>
            <w:vAlign w:val="center"/>
          </w:tcPr>
          <w:p w14:paraId="449BBAB0" w14:textId="77777777" w:rsidR="00087F95" w:rsidRPr="007D7AC1" w:rsidRDefault="006F3EFE">
            <w:pPr>
              <w:jc w:val="center"/>
              <w:rPr>
                <w:b/>
                <w:bCs/>
                <w:color w:val="000000"/>
                <w:sz w:val="22"/>
                <w:szCs w:val="22"/>
              </w:rPr>
            </w:pPr>
            <w:proofErr w:type="spellStart"/>
            <w:r w:rsidRPr="007D7AC1">
              <w:rPr>
                <w:b/>
                <w:bCs/>
                <w:color w:val="000000"/>
                <w:sz w:val="22"/>
                <w:szCs w:val="22"/>
              </w:rPr>
              <w:t>Người</w:t>
            </w:r>
            <w:proofErr w:type="spellEnd"/>
            <w:r w:rsidRPr="007D7AC1">
              <w:rPr>
                <w:b/>
                <w:bCs/>
                <w:color w:val="000000"/>
                <w:sz w:val="22"/>
                <w:szCs w:val="22"/>
              </w:rPr>
              <w:t xml:space="preserve"> </w:t>
            </w:r>
            <w:proofErr w:type="spellStart"/>
            <w:r w:rsidRPr="007D7AC1">
              <w:rPr>
                <w:b/>
                <w:bCs/>
                <w:color w:val="000000"/>
                <w:sz w:val="22"/>
                <w:szCs w:val="22"/>
              </w:rPr>
              <w:t>bệnh</w:t>
            </w:r>
            <w:proofErr w:type="spellEnd"/>
            <w:r w:rsidRPr="007D7AC1">
              <w:rPr>
                <w:b/>
                <w:bCs/>
                <w:color w:val="000000"/>
                <w:sz w:val="22"/>
                <w:szCs w:val="22"/>
              </w:rPr>
              <w:t xml:space="preserve"> chi </w:t>
            </w:r>
            <w:proofErr w:type="spellStart"/>
            <w:r w:rsidRPr="007D7AC1">
              <w:rPr>
                <w:b/>
                <w:bCs/>
                <w:color w:val="000000"/>
                <w:sz w:val="22"/>
                <w:szCs w:val="22"/>
              </w:rPr>
              <w:t>trả</w:t>
            </w:r>
            <w:proofErr w:type="spellEnd"/>
          </w:p>
        </w:tc>
        <w:tc>
          <w:tcPr>
            <w:tcW w:w="1120" w:type="dxa"/>
            <w:tcBorders>
              <w:top w:val="nil"/>
              <w:left w:val="nil"/>
              <w:bottom w:val="nil"/>
              <w:right w:val="single" w:sz="4" w:space="0" w:color="auto"/>
            </w:tcBorders>
            <w:shd w:val="clear" w:color="auto" w:fill="auto"/>
            <w:tcMar>
              <w:top w:w="15" w:type="dxa"/>
              <w:left w:w="15" w:type="dxa"/>
              <w:bottom w:w="0" w:type="dxa"/>
              <w:right w:w="15" w:type="dxa"/>
            </w:tcMar>
            <w:vAlign w:val="center"/>
          </w:tcPr>
          <w:p w14:paraId="0EA5E53E" w14:textId="77777777" w:rsidR="00661618" w:rsidRPr="007D7AC1" w:rsidRDefault="006F3EFE">
            <w:pPr>
              <w:jc w:val="center"/>
              <w:rPr>
                <w:b/>
                <w:bCs/>
                <w:color w:val="000000"/>
                <w:sz w:val="22"/>
                <w:szCs w:val="22"/>
              </w:rPr>
            </w:pPr>
            <w:proofErr w:type="spellStart"/>
            <w:r w:rsidRPr="007D7AC1">
              <w:rPr>
                <w:b/>
                <w:bCs/>
                <w:color w:val="000000"/>
                <w:sz w:val="22"/>
                <w:szCs w:val="22"/>
              </w:rPr>
              <w:t>Nguồn</w:t>
            </w:r>
            <w:proofErr w:type="spellEnd"/>
            <w:r w:rsidRPr="007D7AC1">
              <w:rPr>
                <w:b/>
                <w:bCs/>
                <w:color w:val="000000"/>
                <w:sz w:val="22"/>
                <w:szCs w:val="22"/>
              </w:rPr>
              <w:t xml:space="preserve"> </w:t>
            </w:r>
            <w:proofErr w:type="spellStart"/>
            <w:r w:rsidR="0073300D" w:rsidRPr="007D7AC1">
              <w:rPr>
                <w:b/>
                <w:bCs/>
                <w:color w:val="000000"/>
                <w:sz w:val="22"/>
                <w:szCs w:val="22"/>
              </w:rPr>
              <w:t>khác</w:t>
            </w:r>
            <w:proofErr w:type="spellEnd"/>
            <w:r w:rsidR="0073300D" w:rsidRPr="007D7AC1">
              <w:rPr>
                <w:b/>
                <w:bCs/>
                <w:color w:val="000000"/>
                <w:sz w:val="22"/>
                <w:szCs w:val="22"/>
              </w:rPr>
              <w:t xml:space="preserve"> </w:t>
            </w:r>
          </w:p>
          <w:p w14:paraId="2555B9DF" w14:textId="41705CD3" w:rsidR="00087F95" w:rsidRPr="007D7AC1" w:rsidRDefault="006F3EFE">
            <w:pPr>
              <w:jc w:val="center"/>
              <w:rPr>
                <w:b/>
                <w:bCs/>
                <w:color w:val="000000"/>
                <w:sz w:val="22"/>
                <w:szCs w:val="22"/>
              </w:rPr>
            </w:pPr>
            <w:r w:rsidRPr="007D7AC1">
              <w:rPr>
                <w:b/>
                <w:bCs/>
                <w:color w:val="000000"/>
                <w:sz w:val="22"/>
                <w:szCs w:val="22"/>
              </w:rPr>
              <w:t>(</w:t>
            </w:r>
            <w:proofErr w:type="spellStart"/>
            <w:r w:rsidRPr="007D7AC1">
              <w:rPr>
                <w:b/>
                <w:bCs/>
                <w:color w:val="000000"/>
                <w:sz w:val="22"/>
                <w:szCs w:val="22"/>
              </w:rPr>
              <w:t>nếu</w:t>
            </w:r>
            <w:proofErr w:type="spellEnd"/>
            <w:r w:rsidRPr="007D7AC1">
              <w:rPr>
                <w:b/>
                <w:bCs/>
                <w:color w:val="000000"/>
                <w:sz w:val="22"/>
                <w:szCs w:val="22"/>
              </w:rPr>
              <w:t xml:space="preserve"> </w:t>
            </w:r>
            <w:proofErr w:type="spellStart"/>
            <w:r w:rsidRPr="007D7AC1">
              <w:rPr>
                <w:b/>
                <w:bCs/>
                <w:color w:val="000000"/>
                <w:sz w:val="22"/>
                <w:szCs w:val="22"/>
              </w:rPr>
              <w:t>có</w:t>
            </w:r>
            <w:proofErr w:type="spellEnd"/>
            <w:r w:rsidRPr="007D7AC1">
              <w:rPr>
                <w:b/>
                <w:bCs/>
                <w:color w:val="000000"/>
                <w:sz w:val="22"/>
                <w:szCs w:val="22"/>
              </w:rPr>
              <w:t>)</w:t>
            </w:r>
          </w:p>
        </w:tc>
      </w:tr>
      <w:tr w:rsidR="00087F95" w14:paraId="1A02894C" w14:textId="77777777" w:rsidTr="00411A7E">
        <w:trPr>
          <w:trHeight w:val="555"/>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765F9B40" w14:textId="77777777" w:rsidR="00087F95" w:rsidRDefault="006F3EFE">
            <w:pPr>
              <w:jc w:val="center"/>
              <w:rPr>
                <w:color w:val="000000"/>
                <w:sz w:val="18"/>
                <w:szCs w:val="18"/>
              </w:rPr>
            </w:pPr>
            <w:r>
              <w:rPr>
                <w:color w:val="000000"/>
                <w:sz w:val="18"/>
                <w:szCs w:val="18"/>
              </w:rPr>
              <w:t>A</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4CD3CE06" w14:textId="77777777" w:rsidR="00087F95" w:rsidRDefault="006F3EFE">
            <w:pPr>
              <w:jc w:val="center"/>
              <w:rPr>
                <w:color w:val="000000"/>
                <w:sz w:val="18"/>
                <w:szCs w:val="18"/>
              </w:rPr>
            </w:pPr>
            <w:r>
              <w:rPr>
                <w:color w:val="000000"/>
                <w:sz w:val="18"/>
                <w:szCs w:val="18"/>
              </w:rPr>
              <w:t>B</w:t>
            </w:r>
          </w:p>
        </w:tc>
        <w:tc>
          <w:tcPr>
            <w:tcW w:w="205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7493AC0B" w14:textId="77777777" w:rsidR="00087F95" w:rsidRDefault="006F3EFE">
            <w:pPr>
              <w:jc w:val="center"/>
              <w:rPr>
                <w:color w:val="000000"/>
                <w:sz w:val="18"/>
                <w:szCs w:val="18"/>
              </w:rPr>
            </w:pPr>
            <w:r>
              <w:rPr>
                <w:color w:val="000000"/>
                <w:sz w:val="18"/>
                <w:szCs w:val="18"/>
              </w:rPr>
              <w:t>C</w:t>
            </w:r>
          </w:p>
        </w:tc>
        <w:tc>
          <w:tcPr>
            <w:tcW w:w="99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03C2977" w14:textId="77777777" w:rsidR="00087F95" w:rsidRDefault="006F3EFE">
            <w:pPr>
              <w:jc w:val="center"/>
              <w:rPr>
                <w:color w:val="000000"/>
                <w:sz w:val="18"/>
                <w:szCs w:val="18"/>
              </w:rPr>
            </w:pPr>
            <w:r>
              <w:rPr>
                <w:color w:val="000000"/>
                <w:sz w:val="18"/>
                <w:szCs w:val="18"/>
              </w:rPr>
              <w:t>1</w:t>
            </w:r>
          </w:p>
        </w:tc>
        <w:tc>
          <w:tcPr>
            <w:tcW w:w="88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F0FA3A7" w14:textId="77777777" w:rsidR="00087F95" w:rsidRDefault="006F3EFE">
            <w:pPr>
              <w:jc w:val="center"/>
              <w:rPr>
                <w:color w:val="000000"/>
                <w:sz w:val="18"/>
                <w:szCs w:val="18"/>
              </w:rPr>
            </w:pPr>
            <w:r>
              <w:rPr>
                <w:color w:val="000000"/>
                <w:sz w:val="18"/>
                <w:szCs w:val="18"/>
              </w:rPr>
              <w:t>2</w:t>
            </w:r>
          </w:p>
        </w:tc>
        <w:tc>
          <w:tcPr>
            <w:tcW w:w="88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6062D50" w14:textId="77777777" w:rsidR="00087F95" w:rsidRDefault="006F3EFE">
            <w:pPr>
              <w:jc w:val="center"/>
              <w:rPr>
                <w:color w:val="000000"/>
                <w:sz w:val="18"/>
                <w:szCs w:val="18"/>
              </w:rPr>
            </w:pPr>
            <w:r>
              <w:rPr>
                <w:color w:val="000000"/>
                <w:sz w:val="18"/>
                <w:szCs w:val="18"/>
              </w:rPr>
              <w:t>3</w:t>
            </w:r>
          </w:p>
        </w:tc>
        <w:tc>
          <w:tcPr>
            <w:tcW w:w="88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605226B" w14:textId="77777777" w:rsidR="00087F95" w:rsidRDefault="006F3EFE">
            <w:pPr>
              <w:jc w:val="center"/>
              <w:rPr>
                <w:color w:val="000000"/>
                <w:sz w:val="18"/>
                <w:szCs w:val="18"/>
              </w:rPr>
            </w:pPr>
            <w:r>
              <w:rPr>
                <w:color w:val="000000"/>
                <w:sz w:val="18"/>
                <w:szCs w:val="18"/>
              </w:rPr>
              <w:t>4</w:t>
            </w:r>
          </w:p>
        </w:tc>
        <w:tc>
          <w:tcPr>
            <w:tcW w:w="88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E0619DF" w14:textId="77777777" w:rsidR="00087F95" w:rsidRDefault="006F3EFE">
            <w:pPr>
              <w:jc w:val="center"/>
              <w:rPr>
                <w:color w:val="000000"/>
                <w:sz w:val="18"/>
                <w:szCs w:val="18"/>
              </w:rPr>
            </w:pPr>
            <w:r>
              <w:rPr>
                <w:color w:val="000000"/>
                <w:sz w:val="18"/>
                <w:szCs w:val="18"/>
              </w:rPr>
              <w:t>5</w:t>
            </w:r>
          </w:p>
        </w:tc>
        <w:tc>
          <w:tcPr>
            <w:tcW w:w="88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B1B3FEE" w14:textId="77777777" w:rsidR="00087F95" w:rsidRDefault="006F3EFE">
            <w:pPr>
              <w:jc w:val="center"/>
              <w:rPr>
                <w:color w:val="000000"/>
                <w:sz w:val="18"/>
                <w:szCs w:val="18"/>
              </w:rPr>
            </w:pPr>
            <w:r>
              <w:rPr>
                <w:color w:val="000000"/>
                <w:sz w:val="18"/>
                <w:szCs w:val="18"/>
              </w:rPr>
              <w:t>6</w:t>
            </w:r>
          </w:p>
        </w:tc>
        <w:tc>
          <w:tcPr>
            <w:tcW w:w="1420"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F703E9C" w14:textId="77777777" w:rsidR="00087F95" w:rsidRDefault="006F3EFE">
            <w:pPr>
              <w:jc w:val="center"/>
              <w:rPr>
                <w:color w:val="000000"/>
                <w:sz w:val="18"/>
                <w:szCs w:val="18"/>
              </w:rPr>
            </w:pPr>
            <w:r>
              <w:rPr>
                <w:color w:val="000000"/>
                <w:sz w:val="18"/>
                <w:szCs w:val="18"/>
              </w:rPr>
              <w:t>1+...=7 = 8+...11</w:t>
            </w:r>
          </w:p>
        </w:tc>
        <w:tc>
          <w:tcPr>
            <w:tcW w:w="897" w:type="dxa"/>
            <w:gridSpan w:val="2"/>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01EECDF" w14:textId="77777777" w:rsidR="00087F95" w:rsidRDefault="006F3EFE">
            <w:pPr>
              <w:jc w:val="center"/>
              <w:rPr>
                <w:color w:val="000000"/>
                <w:sz w:val="18"/>
                <w:szCs w:val="18"/>
              </w:rPr>
            </w:pPr>
            <w:r>
              <w:rPr>
                <w:color w:val="000000"/>
                <w:sz w:val="18"/>
                <w:szCs w:val="18"/>
              </w:rPr>
              <w:t>8</w:t>
            </w:r>
          </w:p>
        </w:tc>
        <w:tc>
          <w:tcPr>
            <w:tcW w:w="130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D71E6C7" w14:textId="77777777" w:rsidR="00087F95" w:rsidRDefault="006F3EFE">
            <w:pPr>
              <w:jc w:val="center"/>
              <w:rPr>
                <w:color w:val="000000"/>
                <w:sz w:val="18"/>
                <w:szCs w:val="18"/>
              </w:rPr>
            </w:pPr>
            <w:r>
              <w:rPr>
                <w:color w:val="000000"/>
                <w:sz w:val="18"/>
                <w:szCs w:val="18"/>
              </w:rPr>
              <w:t>9</w:t>
            </w:r>
          </w:p>
        </w:tc>
        <w:tc>
          <w:tcPr>
            <w:tcW w:w="130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5AF29DF" w14:textId="77777777" w:rsidR="00087F95" w:rsidRDefault="006F3EFE">
            <w:pPr>
              <w:jc w:val="center"/>
              <w:rPr>
                <w:color w:val="000000"/>
                <w:sz w:val="18"/>
                <w:szCs w:val="18"/>
              </w:rPr>
            </w:pPr>
            <w:r>
              <w:rPr>
                <w:color w:val="000000"/>
                <w:sz w:val="18"/>
                <w:szCs w:val="18"/>
              </w:rPr>
              <w:t>10</w:t>
            </w:r>
          </w:p>
        </w:tc>
        <w:tc>
          <w:tcPr>
            <w:tcW w:w="1120"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BE63817" w14:textId="77777777" w:rsidR="00087F95" w:rsidRDefault="006F3EFE">
            <w:pPr>
              <w:jc w:val="center"/>
              <w:rPr>
                <w:color w:val="000000"/>
                <w:sz w:val="18"/>
                <w:szCs w:val="18"/>
              </w:rPr>
            </w:pPr>
            <w:r>
              <w:rPr>
                <w:color w:val="000000"/>
                <w:sz w:val="18"/>
                <w:szCs w:val="18"/>
              </w:rPr>
              <w:t>11</w:t>
            </w:r>
          </w:p>
        </w:tc>
      </w:tr>
      <w:tr w:rsidR="00087F95" w14:paraId="29BBC79C" w14:textId="77777777" w:rsidTr="00411A7E">
        <w:trPr>
          <w:trHeight w:val="372"/>
        </w:trPr>
        <w:tc>
          <w:tcPr>
            <w:tcW w:w="60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6E59F243" w14:textId="77777777" w:rsidR="00087F95" w:rsidRDefault="006F3EFE">
            <w:pPr>
              <w:jc w:val="center"/>
              <w:rPr>
                <w:color w:val="000000"/>
              </w:rPr>
            </w:pPr>
            <w:r>
              <w:rPr>
                <w:color w:val="000000"/>
              </w:rPr>
              <w:t>1</w:t>
            </w:r>
          </w:p>
        </w:tc>
        <w:tc>
          <w:tcPr>
            <w:tcW w:w="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BAFE363" w14:textId="77777777" w:rsidR="00087F95" w:rsidRDefault="006F3EFE">
            <w:pPr>
              <w:jc w:val="center"/>
              <w:rPr>
                <w:b/>
                <w:bCs/>
                <w:color w:val="000000"/>
              </w:rPr>
            </w:pPr>
            <w:r>
              <w:rPr>
                <w:b/>
                <w:bCs/>
                <w:color w:val="000000"/>
              </w:rPr>
              <w:t> </w:t>
            </w:r>
          </w:p>
        </w:tc>
        <w:tc>
          <w:tcPr>
            <w:tcW w:w="205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5B307EE" w14:textId="77777777" w:rsidR="00087F95" w:rsidRDefault="006F3EFE">
            <w:pPr>
              <w:jc w:val="both"/>
              <w:rPr>
                <w:color w:val="000000"/>
              </w:rPr>
            </w:pPr>
            <w:r>
              <w:rPr>
                <w:color w:val="000000"/>
              </w:rPr>
              <w:t>Nguyễn Văn A</w:t>
            </w:r>
          </w:p>
        </w:tc>
        <w:tc>
          <w:tcPr>
            <w:tcW w:w="99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04433CA" w14:textId="77777777" w:rsidR="00087F95" w:rsidRDefault="006F3EFE">
            <w:pPr>
              <w:jc w:val="center"/>
              <w:rPr>
                <w:color w:val="000000"/>
                <w:sz w:val="18"/>
                <w:szCs w:val="18"/>
              </w:rPr>
            </w:pPr>
            <w:r>
              <w:rPr>
                <w:color w:val="000000"/>
                <w:sz w:val="18"/>
                <w:szCs w:val="18"/>
              </w:rPr>
              <w:t> </w:t>
            </w:r>
          </w:p>
        </w:tc>
        <w:tc>
          <w:tcPr>
            <w:tcW w:w="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383AFD1" w14:textId="77777777" w:rsidR="00087F95" w:rsidRDefault="006F3EFE">
            <w:pPr>
              <w:jc w:val="center"/>
              <w:rPr>
                <w:color w:val="000000"/>
                <w:sz w:val="18"/>
                <w:szCs w:val="18"/>
              </w:rPr>
            </w:pPr>
            <w:r>
              <w:rPr>
                <w:color w:val="000000"/>
                <w:sz w:val="18"/>
                <w:szCs w:val="18"/>
              </w:rPr>
              <w:t> </w:t>
            </w:r>
          </w:p>
        </w:tc>
        <w:tc>
          <w:tcPr>
            <w:tcW w:w="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DFC99E6" w14:textId="77777777" w:rsidR="00087F95" w:rsidRDefault="006F3EFE">
            <w:pPr>
              <w:jc w:val="center"/>
              <w:rPr>
                <w:color w:val="000000"/>
                <w:sz w:val="18"/>
                <w:szCs w:val="18"/>
              </w:rPr>
            </w:pPr>
            <w:r>
              <w:rPr>
                <w:color w:val="000000"/>
                <w:sz w:val="18"/>
                <w:szCs w:val="18"/>
              </w:rPr>
              <w:t> </w:t>
            </w:r>
          </w:p>
        </w:tc>
        <w:tc>
          <w:tcPr>
            <w:tcW w:w="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EA8F682" w14:textId="77777777" w:rsidR="00087F95" w:rsidRDefault="006F3EFE">
            <w:pPr>
              <w:jc w:val="center"/>
              <w:rPr>
                <w:color w:val="000000"/>
                <w:sz w:val="18"/>
                <w:szCs w:val="18"/>
              </w:rPr>
            </w:pPr>
            <w:r>
              <w:rPr>
                <w:color w:val="000000"/>
                <w:sz w:val="18"/>
                <w:szCs w:val="18"/>
              </w:rPr>
              <w:t> </w:t>
            </w:r>
          </w:p>
        </w:tc>
        <w:tc>
          <w:tcPr>
            <w:tcW w:w="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30586B6" w14:textId="77777777" w:rsidR="00087F95" w:rsidRDefault="006F3EFE">
            <w:pPr>
              <w:jc w:val="center"/>
              <w:rPr>
                <w:color w:val="000000"/>
                <w:sz w:val="18"/>
                <w:szCs w:val="18"/>
              </w:rPr>
            </w:pPr>
            <w:r>
              <w:rPr>
                <w:color w:val="000000"/>
                <w:sz w:val="18"/>
                <w:szCs w:val="18"/>
              </w:rPr>
              <w:t> </w:t>
            </w:r>
          </w:p>
        </w:tc>
        <w:tc>
          <w:tcPr>
            <w:tcW w:w="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60DB16A" w14:textId="77777777" w:rsidR="00087F95" w:rsidRDefault="006F3EFE">
            <w:pPr>
              <w:jc w:val="center"/>
              <w:rPr>
                <w:color w:val="000000"/>
                <w:sz w:val="18"/>
                <w:szCs w:val="18"/>
              </w:rPr>
            </w:pPr>
            <w:r>
              <w:rPr>
                <w:color w:val="000000"/>
                <w:sz w:val="18"/>
                <w:szCs w:val="18"/>
              </w:rPr>
              <w:t> </w:t>
            </w:r>
          </w:p>
        </w:tc>
        <w:tc>
          <w:tcPr>
            <w:tcW w:w="1420"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65BD2F3" w14:textId="77777777" w:rsidR="00087F95" w:rsidRDefault="006F3EFE">
            <w:pPr>
              <w:jc w:val="center"/>
              <w:rPr>
                <w:color w:val="000000"/>
                <w:sz w:val="18"/>
                <w:szCs w:val="18"/>
              </w:rPr>
            </w:pPr>
            <w:r>
              <w:rPr>
                <w:color w:val="000000"/>
                <w:sz w:val="18"/>
                <w:szCs w:val="18"/>
              </w:rPr>
              <w:t> </w:t>
            </w:r>
          </w:p>
        </w:tc>
        <w:tc>
          <w:tcPr>
            <w:tcW w:w="897"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BB8A1E4" w14:textId="77777777" w:rsidR="00087F95" w:rsidRDefault="006F3EFE">
            <w:pPr>
              <w:jc w:val="center"/>
              <w:rPr>
                <w:color w:val="000000"/>
                <w:sz w:val="18"/>
                <w:szCs w:val="18"/>
              </w:rPr>
            </w:pPr>
            <w:r>
              <w:rPr>
                <w:color w:val="000000"/>
                <w:sz w:val="18"/>
                <w:szCs w:val="18"/>
              </w:rPr>
              <w:t> </w:t>
            </w:r>
          </w:p>
        </w:tc>
        <w:tc>
          <w:tcPr>
            <w:tcW w:w="13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527686B" w14:textId="77777777" w:rsidR="00087F95" w:rsidRDefault="006F3EFE">
            <w:pPr>
              <w:jc w:val="center"/>
              <w:rPr>
                <w:color w:val="000000"/>
                <w:sz w:val="18"/>
                <w:szCs w:val="18"/>
              </w:rPr>
            </w:pPr>
            <w:r>
              <w:rPr>
                <w:color w:val="000000"/>
                <w:sz w:val="18"/>
                <w:szCs w:val="18"/>
              </w:rPr>
              <w:t> </w:t>
            </w:r>
          </w:p>
        </w:tc>
        <w:tc>
          <w:tcPr>
            <w:tcW w:w="13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3DD9A61" w14:textId="77777777" w:rsidR="00087F95" w:rsidRDefault="006F3EFE">
            <w:pPr>
              <w:jc w:val="center"/>
              <w:rPr>
                <w:color w:val="000000"/>
                <w:sz w:val="18"/>
                <w:szCs w:val="18"/>
              </w:rPr>
            </w:pPr>
            <w:r>
              <w:rPr>
                <w:color w:val="000000"/>
                <w:sz w:val="18"/>
                <w:szCs w:val="18"/>
              </w:rPr>
              <w:t> </w:t>
            </w:r>
          </w:p>
        </w:tc>
        <w:tc>
          <w:tcPr>
            <w:tcW w:w="11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77835FC" w14:textId="77777777" w:rsidR="00087F95" w:rsidRDefault="006F3EFE">
            <w:pPr>
              <w:jc w:val="center"/>
              <w:rPr>
                <w:color w:val="000000"/>
                <w:sz w:val="18"/>
                <w:szCs w:val="18"/>
              </w:rPr>
            </w:pPr>
            <w:r>
              <w:rPr>
                <w:color w:val="000000"/>
                <w:sz w:val="18"/>
                <w:szCs w:val="18"/>
              </w:rPr>
              <w:t> </w:t>
            </w:r>
          </w:p>
        </w:tc>
      </w:tr>
      <w:tr w:rsidR="00087F95" w14:paraId="37E7ADBD" w14:textId="77777777" w:rsidTr="00411A7E">
        <w:trPr>
          <w:trHeight w:val="398"/>
        </w:trPr>
        <w:tc>
          <w:tcPr>
            <w:tcW w:w="60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3E574F4" w14:textId="77777777" w:rsidR="00087F95" w:rsidRDefault="006F3EFE">
            <w:pPr>
              <w:jc w:val="center"/>
              <w:rPr>
                <w:color w:val="000000"/>
              </w:rPr>
            </w:pPr>
            <w:r>
              <w:rPr>
                <w:color w:val="000000"/>
              </w:rPr>
              <w:t>2</w:t>
            </w:r>
          </w:p>
        </w:tc>
        <w:tc>
          <w:tcPr>
            <w:tcW w:w="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4C480D8" w14:textId="77777777" w:rsidR="00087F95" w:rsidRDefault="006F3EFE">
            <w:pPr>
              <w:jc w:val="center"/>
              <w:rPr>
                <w:color w:val="000000"/>
              </w:rPr>
            </w:pPr>
            <w:r>
              <w:rPr>
                <w:color w:val="000000"/>
              </w:rPr>
              <w:t> </w:t>
            </w:r>
          </w:p>
        </w:tc>
        <w:tc>
          <w:tcPr>
            <w:tcW w:w="205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18FADE4" w14:textId="77777777" w:rsidR="00087F95" w:rsidRDefault="006F3EFE">
            <w:pPr>
              <w:jc w:val="both"/>
              <w:rPr>
                <w:color w:val="000000"/>
              </w:rPr>
            </w:pPr>
            <w:r>
              <w:rPr>
                <w:color w:val="000000"/>
              </w:rPr>
              <w:t>Nguyễn Văn B</w:t>
            </w:r>
          </w:p>
        </w:tc>
        <w:tc>
          <w:tcPr>
            <w:tcW w:w="99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00EF259" w14:textId="77777777" w:rsidR="00087F95" w:rsidRDefault="006F3EFE">
            <w:pPr>
              <w:jc w:val="center"/>
              <w:rPr>
                <w:color w:val="000000"/>
                <w:sz w:val="18"/>
                <w:szCs w:val="18"/>
              </w:rPr>
            </w:pPr>
            <w:r>
              <w:rPr>
                <w:color w:val="000000"/>
                <w:sz w:val="18"/>
                <w:szCs w:val="18"/>
              </w:rPr>
              <w:t> </w:t>
            </w:r>
          </w:p>
        </w:tc>
        <w:tc>
          <w:tcPr>
            <w:tcW w:w="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874172C" w14:textId="77777777" w:rsidR="00087F95" w:rsidRDefault="006F3EFE">
            <w:pPr>
              <w:jc w:val="center"/>
              <w:rPr>
                <w:color w:val="000000"/>
                <w:sz w:val="18"/>
                <w:szCs w:val="18"/>
              </w:rPr>
            </w:pPr>
            <w:r>
              <w:rPr>
                <w:color w:val="000000"/>
                <w:sz w:val="18"/>
                <w:szCs w:val="18"/>
              </w:rPr>
              <w:t> </w:t>
            </w:r>
          </w:p>
        </w:tc>
        <w:tc>
          <w:tcPr>
            <w:tcW w:w="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8A9E0D5" w14:textId="77777777" w:rsidR="00087F95" w:rsidRDefault="006F3EFE">
            <w:pPr>
              <w:jc w:val="center"/>
              <w:rPr>
                <w:color w:val="000000"/>
                <w:sz w:val="18"/>
                <w:szCs w:val="18"/>
              </w:rPr>
            </w:pPr>
            <w:r>
              <w:rPr>
                <w:color w:val="000000"/>
                <w:sz w:val="18"/>
                <w:szCs w:val="18"/>
              </w:rPr>
              <w:t> </w:t>
            </w:r>
          </w:p>
        </w:tc>
        <w:tc>
          <w:tcPr>
            <w:tcW w:w="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82309CC" w14:textId="77777777" w:rsidR="00087F95" w:rsidRDefault="006F3EFE">
            <w:pPr>
              <w:jc w:val="center"/>
              <w:rPr>
                <w:color w:val="000000"/>
                <w:sz w:val="18"/>
                <w:szCs w:val="18"/>
              </w:rPr>
            </w:pPr>
            <w:r>
              <w:rPr>
                <w:color w:val="000000"/>
                <w:sz w:val="18"/>
                <w:szCs w:val="18"/>
              </w:rPr>
              <w:t> </w:t>
            </w:r>
          </w:p>
        </w:tc>
        <w:tc>
          <w:tcPr>
            <w:tcW w:w="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33B965A" w14:textId="77777777" w:rsidR="00087F95" w:rsidRDefault="006F3EFE">
            <w:pPr>
              <w:jc w:val="center"/>
              <w:rPr>
                <w:color w:val="000000"/>
                <w:sz w:val="18"/>
                <w:szCs w:val="18"/>
              </w:rPr>
            </w:pPr>
            <w:r>
              <w:rPr>
                <w:color w:val="000000"/>
                <w:sz w:val="18"/>
                <w:szCs w:val="18"/>
              </w:rPr>
              <w:t> </w:t>
            </w:r>
          </w:p>
        </w:tc>
        <w:tc>
          <w:tcPr>
            <w:tcW w:w="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003B9DB" w14:textId="77777777" w:rsidR="00087F95" w:rsidRDefault="006F3EFE">
            <w:pPr>
              <w:jc w:val="center"/>
              <w:rPr>
                <w:color w:val="000000"/>
                <w:sz w:val="18"/>
                <w:szCs w:val="18"/>
              </w:rPr>
            </w:pPr>
            <w:r>
              <w:rPr>
                <w:color w:val="000000"/>
                <w:sz w:val="18"/>
                <w:szCs w:val="18"/>
              </w:rPr>
              <w:t> </w:t>
            </w:r>
          </w:p>
        </w:tc>
        <w:tc>
          <w:tcPr>
            <w:tcW w:w="1420"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9FE0B7B" w14:textId="77777777" w:rsidR="00087F95" w:rsidRDefault="006F3EFE">
            <w:pPr>
              <w:jc w:val="center"/>
              <w:rPr>
                <w:color w:val="000000"/>
                <w:sz w:val="18"/>
                <w:szCs w:val="18"/>
              </w:rPr>
            </w:pPr>
            <w:r>
              <w:rPr>
                <w:color w:val="000000"/>
                <w:sz w:val="18"/>
                <w:szCs w:val="18"/>
              </w:rPr>
              <w:t> </w:t>
            </w:r>
          </w:p>
        </w:tc>
        <w:tc>
          <w:tcPr>
            <w:tcW w:w="897"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20B5085" w14:textId="77777777" w:rsidR="00087F95" w:rsidRDefault="006F3EFE">
            <w:pPr>
              <w:jc w:val="center"/>
              <w:rPr>
                <w:color w:val="000000"/>
                <w:sz w:val="18"/>
                <w:szCs w:val="18"/>
              </w:rPr>
            </w:pPr>
            <w:r>
              <w:rPr>
                <w:color w:val="000000"/>
                <w:sz w:val="18"/>
                <w:szCs w:val="18"/>
              </w:rPr>
              <w:t> </w:t>
            </w:r>
          </w:p>
        </w:tc>
        <w:tc>
          <w:tcPr>
            <w:tcW w:w="13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71CA1D6" w14:textId="77777777" w:rsidR="00087F95" w:rsidRDefault="006F3EFE">
            <w:pPr>
              <w:jc w:val="center"/>
              <w:rPr>
                <w:color w:val="000000"/>
                <w:sz w:val="18"/>
                <w:szCs w:val="18"/>
              </w:rPr>
            </w:pPr>
            <w:r>
              <w:rPr>
                <w:color w:val="000000"/>
                <w:sz w:val="18"/>
                <w:szCs w:val="18"/>
              </w:rPr>
              <w:t> </w:t>
            </w:r>
          </w:p>
        </w:tc>
        <w:tc>
          <w:tcPr>
            <w:tcW w:w="13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07945F7" w14:textId="77777777" w:rsidR="00087F95" w:rsidRDefault="006F3EFE">
            <w:pPr>
              <w:jc w:val="center"/>
              <w:rPr>
                <w:color w:val="000000"/>
                <w:sz w:val="18"/>
                <w:szCs w:val="18"/>
              </w:rPr>
            </w:pPr>
            <w:r>
              <w:rPr>
                <w:color w:val="000000"/>
                <w:sz w:val="18"/>
                <w:szCs w:val="18"/>
              </w:rPr>
              <w:t> </w:t>
            </w:r>
          </w:p>
        </w:tc>
        <w:tc>
          <w:tcPr>
            <w:tcW w:w="11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77E008A" w14:textId="77777777" w:rsidR="00087F95" w:rsidRDefault="006F3EFE">
            <w:pPr>
              <w:jc w:val="center"/>
              <w:rPr>
                <w:color w:val="000000"/>
                <w:sz w:val="18"/>
                <w:szCs w:val="18"/>
              </w:rPr>
            </w:pPr>
            <w:r>
              <w:rPr>
                <w:color w:val="000000"/>
                <w:sz w:val="18"/>
                <w:szCs w:val="18"/>
              </w:rPr>
              <w:t> </w:t>
            </w:r>
          </w:p>
        </w:tc>
      </w:tr>
      <w:tr w:rsidR="00087F95" w14:paraId="2793FFBC" w14:textId="77777777" w:rsidTr="00411A7E">
        <w:trPr>
          <w:trHeight w:val="398"/>
        </w:trPr>
        <w:tc>
          <w:tcPr>
            <w:tcW w:w="60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4E00EC06" w14:textId="77777777" w:rsidR="00087F95" w:rsidRDefault="006F3EFE">
            <w:pPr>
              <w:jc w:val="center"/>
              <w:rPr>
                <w:color w:val="000000"/>
              </w:rPr>
            </w:pPr>
            <w:r>
              <w:rPr>
                <w:color w:val="000000"/>
              </w:rPr>
              <w:t> </w:t>
            </w:r>
          </w:p>
        </w:tc>
        <w:tc>
          <w:tcPr>
            <w:tcW w:w="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46B7D25" w14:textId="77777777" w:rsidR="00087F95" w:rsidRDefault="006F3EFE">
            <w:pPr>
              <w:jc w:val="center"/>
              <w:rPr>
                <w:color w:val="000000"/>
              </w:rPr>
            </w:pPr>
            <w:r>
              <w:rPr>
                <w:color w:val="000000"/>
              </w:rPr>
              <w:t> </w:t>
            </w:r>
          </w:p>
        </w:tc>
        <w:tc>
          <w:tcPr>
            <w:tcW w:w="205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AACBB8C" w14:textId="77777777" w:rsidR="00087F95" w:rsidRDefault="006F3EFE">
            <w:pPr>
              <w:jc w:val="both"/>
              <w:rPr>
                <w:color w:val="000000"/>
              </w:rPr>
            </w:pPr>
            <w:r>
              <w:rPr>
                <w:color w:val="000000"/>
              </w:rPr>
              <w:t> </w:t>
            </w:r>
          </w:p>
        </w:tc>
        <w:tc>
          <w:tcPr>
            <w:tcW w:w="99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FA3D229" w14:textId="77777777" w:rsidR="00087F95" w:rsidRDefault="006F3EFE">
            <w:pPr>
              <w:jc w:val="center"/>
              <w:rPr>
                <w:color w:val="000000"/>
                <w:sz w:val="18"/>
                <w:szCs w:val="18"/>
              </w:rPr>
            </w:pPr>
            <w:r>
              <w:rPr>
                <w:color w:val="000000"/>
                <w:sz w:val="18"/>
                <w:szCs w:val="18"/>
              </w:rPr>
              <w:t> </w:t>
            </w:r>
          </w:p>
        </w:tc>
        <w:tc>
          <w:tcPr>
            <w:tcW w:w="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AC242BD" w14:textId="77777777" w:rsidR="00087F95" w:rsidRDefault="006F3EFE">
            <w:pPr>
              <w:jc w:val="center"/>
              <w:rPr>
                <w:color w:val="000000"/>
                <w:sz w:val="18"/>
                <w:szCs w:val="18"/>
              </w:rPr>
            </w:pPr>
            <w:r>
              <w:rPr>
                <w:color w:val="000000"/>
                <w:sz w:val="18"/>
                <w:szCs w:val="18"/>
              </w:rPr>
              <w:t> </w:t>
            </w:r>
          </w:p>
        </w:tc>
        <w:tc>
          <w:tcPr>
            <w:tcW w:w="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9873050" w14:textId="77777777" w:rsidR="00087F95" w:rsidRDefault="006F3EFE">
            <w:pPr>
              <w:jc w:val="center"/>
              <w:rPr>
                <w:color w:val="000000"/>
                <w:sz w:val="18"/>
                <w:szCs w:val="18"/>
              </w:rPr>
            </w:pPr>
            <w:r>
              <w:rPr>
                <w:color w:val="000000"/>
                <w:sz w:val="18"/>
                <w:szCs w:val="18"/>
              </w:rPr>
              <w:t> </w:t>
            </w:r>
          </w:p>
        </w:tc>
        <w:tc>
          <w:tcPr>
            <w:tcW w:w="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2555D3C" w14:textId="77777777" w:rsidR="00087F95" w:rsidRDefault="006F3EFE">
            <w:pPr>
              <w:jc w:val="center"/>
              <w:rPr>
                <w:color w:val="000000"/>
                <w:sz w:val="18"/>
                <w:szCs w:val="18"/>
              </w:rPr>
            </w:pPr>
            <w:r>
              <w:rPr>
                <w:color w:val="000000"/>
                <w:sz w:val="18"/>
                <w:szCs w:val="18"/>
              </w:rPr>
              <w:t> </w:t>
            </w:r>
          </w:p>
        </w:tc>
        <w:tc>
          <w:tcPr>
            <w:tcW w:w="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FE6770E" w14:textId="77777777" w:rsidR="00087F95" w:rsidRDefault="006F3EFE">
            <w:pPr>
              <w:jc w:val="center"/>
              <w:rPr>
                <w:color w:val="000000"/>
                <w:sz w:val="18"/>
                <w:szCs w:val="18"/>
              </w:rPr>
            </w:pPr>
            <w:r>
              <w:rPr>
                <w:color w:val="000000"/>
                <w:sz w:val="18"/>
                <w:szCs w:val="18"/>
              </w:rPr>
              <w:t> </w:t>
            </w:r>
          </w:p>
        </w:tc>
        <w:tc>
          <w:tcPr>
            <w:tcW w:w="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77206AA" w14:textId="77777777" w:rsidR="00087F95" w:rsidRDefault="006F3EFE">
            <w:pPr>
              <w:jc w:val="center"/>
              <w:rPr>
                <w:color w:val="000000"/>
                <w:sz w:val="18"/>
                <w:szCs w:val="18"/>
              </w:rPr>
            </w:pPr>
            <w:r>
              <w:rPr>
                <w:color w:val="000000"/>
                <w:sz w:val="18"/>
                <w:szCs w:val="18"/>
              </w:rPr>
              <w:t> </w:t>
            </w:r>
          </w:p>
        </w:tc>
        <w:tc>
          <w:tcPr>
            <w:tcW w:w="1420"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C76898B" w14:textId="77777777" w:rsidR="00087F95" w:rsidRDefault="006F3EFE">
            <w:pPr>
              <w:jc w:val="center"/>
              <w:rPr>
                <w:color w:val="000000"/>
                <w:sz w:val="18"/>
                <w:szCs w:val="18"/>
              </w:rPr>
            </w:pPr>
            <w:r>
              <w:rPr>
                <w:color w:val="000000"/>
                <w:sz w:val="18"/>
                <w:szCs w:val="18"/>
              </w:rPr>
              <w:t> </w:t>
            </w:r>
          </w:p>
        </w:tc>
        <w:tc>
          <w:tcPr>
            <w:tcW w:w="897"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A874E8D" w14:textId="77777777" w:rsidR="00087F95" w:rsidRDefault="006F3EFE">
            <w:pPr>
              <w:jc w:val="center"/>
              <w:rPr>
                <w:color w:val="000000"/>
                <w:sz w:val="18"/>
                <w:szCs w:val="18"/>
              </w:rPr>
            </w:pPr>
            <w:r>
              <w:rPr>
                <w:color w:val="000000"/>
                <w:sz w:val="18"/>
                <w:szCs w:val="18"/>
              </w:rPr>
              <w:t> </w:t>
            </w:r>
          </w:p>
        </w:tc>
        <w:tc>
          <w:tcPr>
            <w:tcW w:w="13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3DD1B6B" w14:textId="77777777" w:rsidR="00087F95" w:rsidRDefault="006F3EFE">
            <w:pPr>
              <w:jc w:val="center"/>
              <w:rPr>
                <w:color w:val="000000"/>
                <w:sz w:val="18"/>
                <w:szCs w:val="18"/>
              </w:rPr>
            </w:pPr>
            <w:r>
              <w:rPr>
                <w:color w:val="000000"/>
                <w:sz w:val="18"/>
                <w:szCs w:val="18"/>
              </w:rPr>
              <w:t> </w:t>
            </w:r>
          </w:p>
        </w:tc>
        <w:tc>
          <w:tcPr>
            <w:tcW w:w="13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4718115" w14:textId="77777777" w:rsidR="00087F95" w:rsidRDefault="006F3EFE">
            <w:pPr>
              <w:jc w:val="center"/>
              <w:rPr>
                <w:color w:val="000000"/>
                <w:sz w:val="18"/>
                <w:szCs w:val="18"/>
              </w:rPr>
            </w:pPr>
            <w:r>
              <w:rPr>
                <w:color w:val="000000"/>
                <w:sz w:val="18"/>
                <w:szCs w:val="18"/>
              </w:rPr>
              <w:t> </w:t>
            </w:r>
          </w:p>
        </w:tc>
        <w:tc>
          <w:tcPr>
            <w:tcW w:w="11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171D8B9" w14:textId="77777777" w:rsidR="00087F95" w:rsidRDefault="006F3EFE">
            <w:pPr>
              <w:jc w:val="center"/>
              <w:rPr>
                <w:color w:val="000000"/>
                <w:sz w:val="18"/>
                <w:szCs w:val="18"/>
              </w:rPr>
            </w:pPr>
            <w:r>
              <w:rPr>
                <w:color w:val="000000"/>
                <w:sz w:val="18"/>
                <w:szCs w:val="18"/>
              </w:rPr>
              <w:t> </w:t>
            </w:r>
          </w:p>
        </w:tc>
      </w:tr>
      <w:tr w:rsidR="00087F95" w14:paraId="3AB0CB5D" w14:textId="77777777" w:rsidTr="00411A7E">
        <w:trPr>
          <w:trHeight w:val="383"/>
        </w:trPr>
        <w:tc>
          <w:tcPr>
            <w:tcW w:w="60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3C6908E" w14:textId="77777777" w:rsidR="00087F95" w:rsidRDefault="006F3EFE">
            <w:pPr>
              <w:jc w:val="center"/>
              <w:rPr>
                <w:color w:val="000000"/>
              </w:rPr>
            </w:pPr>
            <w:r>
              <w:rPr>
                <w:color w:val="000000"/>
              </w:rPr>
              <w:t>…</w:t>
            </w:r>
          </w:p>
        </w:tc>
        <w:tc>
          <w:tcPr>
            <w:tcW w:w="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3A49FCF" w14:textId="77777777" w:rsidR="00087F95" w:rsidRDefault="006F3EFE">
            <w:pPr>
              <w:jc w:val="center"/>
              <w:rPr>
                <w:color w:val="000000"/>
              </w:rPr>
            </w:pPr>
            <w:r>
              <w:rPr>
                <w:color w:val="000000"/>
              </w:rPr>
              <w:t> </w:t>
            </w:r>
          </w:p>
        </w:tc>
        <w:tc>
          <w:tcPr>
            <w:tcW w:w="205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D93845D" w14:textId="77777777" w:rsidR="00087F95" w:rsidRDefault="006F3EFE">
            <w:pPr>
              <w:jc w:val="both"/>
              <w:rPr>
                <w:color w:val="000000"/>
              </w:rPr>
            </w:pPr>
            <w:r>
              <w:rPr>
                <w:color w:val="000000"/>
              </w:rPr>
              <w:t> </w:t>
            </w:r>
          </w:p>
        </w:tc>
        <w:tc>
          <w:tcPr>
            <w:tcW w:w="99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F49DE85" w14:textId="77777777" w:rsidR="00087F95" w:rsidRDefault="006F3EFE">
            <w:pPr>
              <w:jc w:val="right"/>
              <w:rPr>
                <w:color w:val="000000"/>
              </w:rPr>
            </w:pPr>
            <w:r>
              <w:rPr>
                <w:color w:val="000000"/>
              </w:rPr>
              <w:t> </w:t>
            </w:r>
          </w:p>
        </w:tc>
        <w:tc>
          <w:tcPr>
            <w:tcW w:w="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FEA5C2C" w14:textId="77777777" w:rsidR="00087F95" w:rsidRDefault="006F3EFE">
            <w:pPr>
              <w:jc w:val="right"/>
              <w:rPr>
                <w:color w:val="000000"/>
              </w:rPr>
            </w:pPr>
            <w:r>
              <w:rPr>
                <w:color w:val="000000"/>
              </w:rPr>
              <w:t> </w:t>
            </w:r>
          </w:p>
        </w:tc>
        <w:tc>
          <w:tcPr>
            <w:tcW w:w="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CDEE53F" w14:textId="77777777" w:rsidR="00087F95" w:rsidRDefault="006F3EFE">
            <w:pPr>
              <w:jc w:val="right"/>
              <w:rPr>
                <w:color w:val="000000"/>
              </w:rPr>
            </w:pPr>
            <w:r>
              <w:rPr>
                <w:color w:val="000000"/>
              </w:rPr>
              <w:t> </w:t>
            </w:r>
          </w:p>
        </w:tc>
        <w:tc>
          <w:tcPr>
            <w:tcW w:w="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E0D4CAB" w14:textId="77777777" w:rsidR="00087F95" w:rsidRDefault="006F3EFE">
            <w:pPr>
              <w:jc w:val="right"/>
              <w:rPr>
                <w:color w:val="000000"/>
              </w:rPr>
            </w:pPr>
            <w:r>
              <w:rPr>
                <w:color w:val="000000"/>
              </w:rPr>
              <w:t> </w:t>
            </w:r>
          </w:p>
        </w:tc>
        <w:tc>
          <w:tcPr>
            <w:tcW w:w="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F433176" w14:textId="77777777" w:rsidR="00087F95" w:rsidRDefault="006F3EFE">
            <w:pPr>
              <w:jc w:val="right"/>
              <w:rPr>
                <w:color w:val="000000"/>
              </w:rPr>
            </w:pPr>
            <w:r>
              <w:rPr>
                <w:color w:val="000000"/>
              </w:rPr>
              <w:t> </w:t>
            </w:r>
          </w:p>
        </w:tc>
        <w:tc>
          <w:tcPr>
            <w:tcW w:w="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FCD4094" w14:textId="77777777" w:rsidR="00087F95" w:rsidRDefault="006F3EFE">
            <w:pPr>
              <w:jc w:val="right"/>
              <w:rPr>
                <w:color w:val="000000"/>
              </w:rPr>
            </w:pPr>
            <w:r>
              <w:rPr>
                <w:color w:val="000000"/>
              </w:rPr>
              <w:t> </w:t>
            </w:r>
          </w:p>
        </w:tc>
        <w:tc>
          <w:tcPr>
            <w:tcW w:w="1420"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03336E5" w14:textId="77777777" w:rsidR="00087F95" w:rsidRDefault="006F3EFE">
            <w:pPr>
              <w:jc w:val="right"/>
              <w:rPr>
                <w:color w:val="000000"/>
              </w:rPr>
            </w:pPr>
            <w:r>
              <w:rPr>
                <w:color w:val="000000"/>
              </w:rPr>
              <w:t> </w:t>
            </w:r>
          </w:p>
        </w:tc>
        <w:tc>
          <w:tcPr>
            <w:tcW w:w="897"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7CDD3D2" w14:textId="77777777" w:rsidR="00087F95" w:rsidRDefault="006F3EFE">
            <w:pPr>
              <w:jc w:val="right"/>
              <w:rPr>
                <w:color w:val="000000"/>
              </w:rPr>
            </w:pPr>
            <w:r>
              <w:rPr>
                <w:color w:val="000000"/>
              </w:rPr>
              <w:t> </w:t>
            </w:r>
          </w:p>
        </w:tc>
        <w:tc>
          <w:tcPr>
            <w:tcW w:w="13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E43F6F5" w14:textId="77777777" w:rsidR="00087F95" w:rsidRDefault="006F3EFE">
            <w:pPr>
              <w:jc w:val="right"/>
              <w:rPr>
                <w:color w:val="000000"/>
              </w:rPr>
            </w:pPr>
            <w:r>
              <w:rPr>
                <w:color w:val="000000"/>
              </w:rPr>
              <w:t> </w:t>
            </w:r>
          </w:p>
        </w:tc>
        <w:tc>
          <w:tcPr>
            <w:tcW w:w="13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065DC69" w14:textId="77777777" w:rsidR="00087F95" w:rsidRDefault="006F3EFE">
            <w:pPr>
              <w:jc w:val="right"/>
              <w:rPr>
                <w:color w:val="000000"/>
              </w:rPr>
            </w:pPr>
            <w:r>
              <w:rPr>
                <w:color w:val="000000"/>
              </w:rPr>
              <w:t> </w:t>
            </w:r>
          </w:p>
        </w:tc>
        <w:tc>
          <w:tcPr>
            <w:tcW w:w="11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EC585F5" w14:textId="77777777" w:rsidR="00087F95" w:rsidRDefault="006F3EFE">
            <w:pPr>
              <w:jc w:val="right"/>
              <w:rPr>
                <w:color w:val="000000"/>
              </w:rPr>
            </w:pPr>
            <w:r>
              <w:rPr>
                <w:color w:val="000000"/>
              </w:rPr>
              <w:t> </w:t>
            </w:r>
          </w:p>
        </w:tc>
      </w:tr>
      <w:tr w:rsidR="00087F95" w14:paraId="040DC906" w14:textId="77777777" w:rsidTr="00411A7E">
        <w:trPr>
          <w:trHeight w:val="409"/>
        </w:trPr>
        <w:tc>
          <w:tcPr>
            <w:tcW w:w="60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2B7693F1" w14:textId="77777777" w:rsidR="00087F95" w:rsidRDefault="006F3EFE">
            <w:pPr>
              <w:jc w:val="center"/>
              <w:rPr>
                <w:b/>
                <w:bCs/>
                <w:color w:val="000000"/>
              </w:rPr>
            </w:pPr>
            <w:r>
              <w:rPr>
                <w:b/>
                <w:bCs/>
                <w:color w:val="000000"/>
              </w:rPr>
              <w:t> </w:t>
            </w:r>
          </w:p>
        </w:tc>
        <w:tc>
          <w:tcPr>
            <w:tcW w:w="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F164044" w14:textId="77777777" w:rsidR="00087F95" w:rsidRDefault="006F3EFE">
            <w:pPr>
              <w:jc w:val="center"/>
              <w:rPr>
                <w:b/>
                <w:bCs/>
                <w:color w:val="000000"/>
              </w:rPr>
            </w:pPr>
            <w:r>
              <w:rPr>
                <w:b/>
                <w:bCs/>
                <w:color w:val="000000"/>
              </w:rPr>
              <w:t> </w:t>
            </w:r>
          </w:p>
        </w:tc>
        <w:tc>
          <w:tcPr>
            <w:tcW w:w="205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3AC67FE" w14:textId="77777777" w:rsidR="00087F95" w:rsidRDefault="006F3EFE">
            <w:pPr>
              <w:jc w:val="center"/>
              <w:rPr>
                <w:b/>
                <w:bCs/>
                <w:color w:val="000000"/>
                <w:sz w:val="22"/>
                <w:szCs w:val="22"/>
              </w:rPr>
            </w:pPr>
            <w:proofErr w:type="spellStart"/>
            <w:r>
              <w:rPr>
                <w:b/>
                <w:bCs/>
                <w:color w:val="000000"/>
                <w:sz w:val="22"/>
                <w:szCs w:val="22"/>
              </w:rPr>
              <w:t>Tổng</w:t>
            </w:r>
            <w:proofErr w:type="spellEnd"/>
            <w:r>
              <w:rPr>
                <w:b/>
                <w:bCs/>
                <w:color w:val="000000"/>
                <w:sz w:val="22"/>
                <w:szCs w:val="22"/>
              </w:rPr>
              <w:t xml:space="preserve"> </w:t>
            </w:r>
            <w:proofErr w:type="spellStart"/>
            <w:r>
              <w:rPr>
                <w:b/>
                <w:bCs/>
                <w:color w:val="000000"/>
                <w:sz w:val="22"/>
                <w:szCs w:val="22"/>
              </w:rPr>
              <w:t>số</w:t>
            </w:r>
            <w:proofErr w:type="spellEnd"/>
            <w:r>
              <w:rPr>
                <w:b/>
                <w:bCs/>
                <w:color w:val="000000"/>
                <w:sz w:val="22"/>
                <w:szCs w:val="22"/>
              </w:rPr>
              <w:t xml:space="preserve"> </w:t>
            </w:r>
            <w:proofErr w:type="spellStart"/>
            <w:r>
              <w:rPr>
                <w:b/>
                <w:bCs/>
                <w:color w:val="000000"/>
                <w:sz w:val="22"/>
                <w:szCs w:val="22"/>
              </w:rPr>
              <w:t>tiền</w:t>
            </w:r>
            <w:proofErr w:type="spellEnd"/>
            <w:r>
              <w:rPr>
                <w:b/>
                <w:bCs/>
                <w:color w:val="000000"/>
                <w:sz w:val="22"/>
                <w:szCs w:val="22"/>
              </w:rPr>
              <w:t xml:space="preserve"> </w:t>
            </w:r>
            <w:proofErr w:type="spellStart"/>
            <w:r>
              <w:rPr>
                <w:b/>
                <w:bCs/>
                <w:color w:val="000000"/>
                <w:sz w:val="22"/>
                <w:szCs w:val="22"/>
              </w:rPr>
              <w:t>bằng</w:t>
            </w:r>
            <w:proofErr w:type="spellEnd"/>
            <w:r>
              <w:rPr>
                <w:b/>
                <w:bCs/>
                <w:color w:val="000000"/>
                <w:sz w:val="22"/>
                <w:szCs w:val="22"/>
              </w:rPr>
              <w:t xml:space="preserve"> </w:t>
            </w:r>
            <w:proofErr w:type="spellStart"/>
            <w:r>
              <w:rPr>
                <w:b/>
                <w:bCs/>
                <w:color w:val="000000"/>
                <w:sz w:val="22"/>
                <w:szCs w:val="22"/>
              </w:rPr>
              <w:t>số</w:t>
            </w:r>
            <w:proofErr w:type="spellEnd"/>
          </w:p>
        </w:tc>
        <w:tc>
          <w:tcPr>
            <w:tcW w:w="99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81E3557" w14:textId="77777777" w:rsidR="00087F95" w:rsidRDefault="006F3EFE" w:rsidP="007D7AC1">
            <w:pPr>
              <w:jc w:val="center"/>
              <w:rPr>
                <w:b/>
                <w:bCs/>
                <w:color w:val="000000"/>
              </w:rPr>
            </w:pPr>
            <w:r>
              <w:rPr>
                <w:b/>
                <w:bCs/>
                <w:color w:val="000000"/>
              </w:rPr>
              <w:t>xxx</w:t>
            </w:r>
          </w:p>
        </w:tc>
        <w:tc>
          <w:tcPr>
            <w:tcW w:w="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9F1420B" w14:textId="77777777" w:rsidR="00087F95" w:rsidRDefault="006F3EFE" w:rsidP="007D7AC1">
            <w:pPr>
              <w:jc w:val="center"/>
              <w:rPr>
                <w:b/>
                <w:bCs/>
                <w:color w:val="000000"/>
              </w:rPr>
            </w:pPr>
            <w:r>
              <w:rPr>
                <w:b/>
                <w:bCs/>
                <w:color w:val="000000"/>
              </w:rPr>
              <w:t>xxx</w:t>
            </w:r>
          </w:p>
        </w:tc>
        <w:tc>
          <w:tcPr>
            <w:tcW w:w="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77F6800" w14:textId="77777777" w:rsidR="00087F95" w:rsidRDefault="006F3EFE" w:rsidP="007D7AC1">
            <w:pPr>
              <w:jc w:val="center"/>
              <w:rPr>
                <w:b/>
                <w:bCs/>
                <w:color w:val="000000"/>
              </w:rPr>
            </w:pPr>
            <w:r>
              <w:rPr>
                <w:b/>
                <w:bCs/>
                <w:color w:val="000000"/>
              </w:rPr>
              <w:t>xxx</w:t>
            </w:r>
          </w:p>
        </w:tc>
        <w:tc>
          <w:tcPr>
            <w:tcW w:w="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DC5B731" w14:textId="77777777" w:rsidR="00087F95" w:rsidRDefault="006F3EFE" w:rsidP="007D7AC1">
            <w:pPr>
              <w:jc w:val="center"/>
              <w:rPr>
                <w:b/>
                <w:bCs/>
                <w:color w:val="000000"/>
              </w:rPr>
            </w:pPr>
            <w:r>
              <w:rPr>
                <w:b/>
                <w:bCs/>
                <w:color w:val="000000"/>
              </w:rPr>
              <w:t>xxx</w:t>
            </w:r>
          </w:p>
        </w:tc>
        <w:tc>
          <w:tcPr>
            <w:tcW w:w="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511C1EC" w14:textId="77777777" w:rsidR="00087F95" w:rsidRDefault="006F3EFE" w:rsidP="007D7AC1">
            <w:pPr>
              <w:jc w:val="center"/>
              <w:rPr>
                <w:b/>
                <w:bCs/>
                <w:color w:val="000000"/>
              </w:rPr>
            </w:pPr>
            <w:r>
              <w:rPr>
                <w:b/>
                <w:bCs/>
                <w:color w:val="000000"/>
              </w:rPr>
              <w:t>xxx</w:t>
            </w:r>
          </w:p>
        </w:tc>
        <w:tc>
          <w:tcPr>
            <w:tcW w:w="88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5493C86" w14:textId="77777777" w:rsidR="00087F95" w:rsidRDefault="006F3EFE" w:rsidP="007D7AC1">
            <w:pPr>
              <w:jc w:val="center"/>
              <w:rPr>
                <w:b/>
                <w:bCs/>
                <w:color w:val="000000"/>
              </w:rPr>
            </w:pPr>
            <w:r>
              <w:rPr>
                <w:b/>
                <w:bCs/>
                <w:color w:val="000000"/>
              </w:rPr>
              <w:t>xxx</w:t>
            </w:r>
          </w:p>
        </w:tc>
        <w:tc>
          <w:tcPr>
            <w:tcW w:w="1420"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5A3A696" w14:textId="77777777" w:rsidR="00087F95" w:rsidRDefault="006F3EFE" w:rsidP="007D7AC1">
            <w:pPr>
              <w:jc w:val="center"/>
              <w:rPr>
                <w:b/>
                <w:bCs/>
                <w:color w:val="000000"/>
              </w:rPr>
            </w:pPr>
            <w:r>
              <w:rPr>
                <w:b/>
                <w:bCs/>
                <w:color w:val="000000"/>
              </w:rPr>
              <w:t>xxx</w:t>
            </w:r>
          </w:p>
        </w:tc>
        <w:tc>
          <w:tcPr>
            <w:tcW w:w="897" w:type="dxa"/>
            <w:gridSpan w:val="2"/>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23AB463" w14:textId="77777777" w:rsidR="00087F95" w:rsidRDefault="006F3EFE" w:rsidP="007D7AC1">
            <w:pPr>
              <w:jc w:val="center"/>
              <w:rPr>
                <w:b/>
                <w:bCs/>
                <w:color w:val="000000"/>
              </w:rPr>
            </w:pPr>
            <w:r>
              <w:rPr>
                <w:b/>
                <w:bCs/>
                <w:color w:val="000000"/>
              </w:rPr>
              <w:t>xxx</w:t>
            </w:r>
          </w:p>
        </w:tc>
        <w:tc>
          <w:tcPr>
            <w:tcW w:w="13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1272962" w14:textId="77777777" w:rsidR="00087F95" w:rsidRDefault="006F3EFE" w:rsidP="007D7AC1">
            <w:pPr>
              <w:jc w:val="center"/>
              <w:rPr>
                <w:b/>
                <w:bCs/>
                <w:color w:val="000000"/>
              </w:rPr>
            </w:pPr>
            <w:r>
              <w:rPr>
                <w:b/>
                <w:bCs/>
                <w:color w:val="000000"/>
              </w:rPr>
              <w:t>xxx</w:t>
            </w:r>
          </w:p>
        </w:tc>
        <w:tc>
          <w:tcPr>
            <w:tcW w:w="130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66B7243" w14:textId="77777777" w:rsidR="00087F95" w:rsidRDefault="006F3EFE" w:rsidP="007D7AC1">
            <w:pPr>
              <w:jc w:val="center"/>
              <w:rPr>
                <w:b/>
                <w:bCs/>
                <w:color w:val="000000"/>
              </w:rPr>
            </w:pPr>
            <w:r>
              <w:rPr>
                <w:b/>
                <w:bCs/>
                <w:color w:val="000000"/>
              </w:rPr>
              <w:t>xxx</w:t>
            </w:r>
          </w:p>
        </w:tc>
        <w:tc>
          <w:tcPr>
            <w:tcW w:w="1120"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30B5021" w14:textId="77777777" w:rsidR="00087F95" w:rsidRDefault="006F3EFE" w:rsidP="007D7AC1">
            <w:pPr>
              <w:jc w:val="center"/>
              <w:rPr>
                <w:b/>
                <w:bCs/>
                <w:color w:val="000000"/>
              </w:rPr>
            </w:pPr>
            <w:r>
              <w:rPr>
                <w:b/>
                <w:bCs/>
                <w:color w:val="000000"/>
              </w:rPr>
              <w:t>xxx</w:t>
            </w:r>
          </w:p>
        </w:tc>
      </w:tr>
    </w:tbl>
    <w:p w14:paraId="1FE5A627" w14:textId="483EAEBF" w:rsidR="00087F95" w:rsidRDefault="006F3EFE" w:rsidP="007D7AC1">
      <w:pPr>
        <w:spacing w:before="80"/>
        <w:ind w:firstLine="567"/>
        <w:jc w:val="both"/>
        <w:rPr>
          <w:i/>
          <w:sz w:val="26"/>
          <w:szCs w:val="26"/>
        </w:rPr>
      </w:pPr>
      <w:proofErr w:type="spellStart"/>
      <w:r>
        <w:rPr>
          <w:i/>
          <w:sz w:val="26"/>
          <w:szCs w:val="26"/>
        </w:rPr>
        <w:t>Tổng</w:t>
      </w:r>
      <w:proofErr w:type="spellEnd"/>
      <w:r>
        <w:rPr>
          <w:i/>
          <w:sz w:val="26"/>
          <w:szCs w:val="26"/>
        </w:rPr>
        <w:t xml:space="preserve"> </w:t>
      </w:r>
      <w:proofErr w:type="spellStart"/>
      <w:r>
        <w:rPr>
          <w:i/>
          <w:sz w:val="26"/>
          <w:szCs w:val="26"/>
        </w:rPr>
        <w:t>số</w:t>
      </w:r>
      <w:proofErr w:type="spellEnd"/>
      <w:r>
        <w:rPr>
          <w:i/>
          <w:sz w:val="26"/>
          <w:szCs w:val="26"/>
        </w:rPr>
        <w:t xml:space="preserve"> </w:t>
      </w:r>
      <w:proofErr w:type="spellStart"/>
      <w:r>
        <w:rPr>
          <w:i/>
          <w:sz w:val="26"/>
          <w:szCs w:val="26"/>
        </w:rPr>
        <w:t>tiền</w:t>
      </w:r>
      <w:proofErr w:type="spellEnd"/>
      <w:r>
        <w:rPr>
          <w:i/>
          <w:sz w:val="26"/>
          <w:szCs w:val="26"/>
        </w:rPr>
        <w:t xml:space="preserve"> </w:t>
      </w:r>
      <w:proofErr w:type="spellStart"/>
      <w:r>
        <w:rPr>
          <w:i/>
          <w:sz w:val="26"/>
          <w:szCs w:val="26"/>
        </w:rPr>
        <w:t>bằng</w:t>
      </w:r>
      <w:proofErr w:type="spellEnd"/>
      <w:r>
        <w:rPr>
          <w:i/>
          <w:sz w:val="26"/>
          <w:szCs w:val="26"/>
        </w:rPr>
        <w:t xml:space="preserve"> </w:t>
      </w:r>
      <w:proofErr w:type="spellStart"/>
      <w:proofErr w:type="gramStart"/>
      <w:r>
        <w:rPr>
          <w:i/>
          <w:sz w:val="26"/>
          <w:szCs w:val="26"/>
        </w:rPr>
        <w:t>chữ</w:t>
      </w:r>
      <w:proofErr w:type="spellEnd"/>
      <w:r>
        <w:rPr>
          <w:i/>
          <w:sz w:val="26"/>
          <w:szCs w:val="26"/>
        </w:rPr>
        <w:t>:…</w:t>
      </w:r>
      <w:proofErr w:type="gramEnd"/>
      <w:r>
        <w:rPr>
          <w:i/>
          <w:sz w:val="26"/>
          <w:szCs w:val="26"/>
        </w:rPr>
        <w:t>…………………………………………………………………………………………………………………………………</w:t>
      </w:r>
    </w:p>
    <w:p w14:paraId="4823D7C5" w14:textId="6B055122" w:rsidR="00087F95" w:rsidRDefault="006F3EFE" w:rsidP="007D7AC1">
      <w:pPr>
        <w:spacing w:before="80"/>
        <w:ind w:firstLine="567"/>
        <w:jc w:val="both"/>
        <w:rPr>
          <w:bCs/>
          <w:sz w:val="26"/>
          <w:szCs w:val="26"/>
        </w:rPr>
      </w:pPr>
      <w:proofErr w:type="spellStart"/>
      <w:r>
        <w:rPr>
          <w:bCs/>
          <w:sz w:val="26"/>
          <w:szCs w:val="26"/>
        </w:rPr>
        <w:t>Cơ</w:t>
      </w:r>
      <w:proofErr w:type="spellEnd"/>
      <w:r>
        <w:rPr>
          <w:bCs/>
          <w:sz w:val="26"/>
          <w:szCs w:val="26"/>
        </w:rPr>
        <w:t xml:space="preserve"> </w:t>
      </w:r>
      <w:proofErr w:type="spellStart"/>
      <w:r>
        <w:rPr>
          <w:bCs/>
          <w:sz w:val="26"/>
          <w:szCs w:val="26"/>
        </w:rPr>
        <w:t>sở</w:t>
      </w:r>
      <w:proofErr w:type="spellEnd"/>
      <w:r>
        <w:rPr>
          <w:bCs/>
          <w:sz w:val="26"/>
          <w:szCs w:val="26"/>
        </w:rPr>
        <w:t xml:space="preserve"> </w:t>
      </w:r>
      <w:proofErr w:type="spellStart"/>
      <w:r>
        <w:rPr>
          <w:bCs/>
          <w:sz w:val="26"/>
          <w:szCs w:val="26"/>
        </w:rPr>
        <w:t>khám</w:t>
      </w:r>
      <w:proofErr w:type="spellEnd"/>
      <w:r>
        <w:rPr>
          <w:bCs/>
          <w:sz w:val="26"/>
          <w:szCs w:val="26"/>
        </w:rPr>
        <w:t xml:space="preserve"> </w:t>
      </w:r>
      <w:proofErr w:type="spellStart"/>
      <w:r>
        <w:rPr>
          <w:bCs/>
          <w:sz w:val="26"/>
          <w:szCs w:val="26"/>
        </w:rPr>
        <w:t>bệnh</w:t>
      </w:r>
      <w:proofErr w:type="spellEnd"/>
      <w:r>
        <w:rPr>
          <w:bCs/>
          <w:sz w:val="26"/>
          <w:szCs w:val="26"/>
        </w:rPr>
        <w:t xml:space="preserve">, </w:t>
      </w:r>
      <w:proofErr w:type="spellStart"/>
      <w:r>
        <w:rPr>
          <w:bCs/>
          <w:sz w:val="26"/>
          <w:szCs w:val="26"/>
        </w:rPr>
        <w:t>chữa</w:t>
      </w:r>
      <w:proofErr w:type="spellEnd"/>
      <w:r>
        <w:rPr>
          <w:bCs/>
          <w:sz w:val="26"/>
          <w:szCs w:val="26"/>
        </w:rPr>
        <w:t xml:space="preserve"> </w:t>
      </w:r>
      <w:proofErr w:type="spellStart"/>
      <w:r>
        <w:rPr>
          <w:bCs/>
          <w:sz w:val="26"/>
          <w:szCs w:val="26"/>
        </w:rPr>
        <w:t>bệnh</w:t>
      </w:r>
      <w:proofErr w:type="spellEnd"/>
      <w:r>
        <w:rPr>
          <w:bCs/>
          <w:sz w:val="26"/>
          <w:szCs w:val="26"/>
        </w:rPr>
        <w:t xml:space="preserve"> </w:t>
      </w:r>
      <w:proofErr w:type="spellStart"/>
      <w:r>
        <w:rPr>
          <w:bCs/>
          <w:sz w:val="26"/>
          <w:szCs w:val="26"/>
        </w:rPr>
        <w:t>chịu</w:t>
      </w:r>
      <w:proofErr w:type="spellEnd"/>
      <w:r>
        <w:rPr>
          <w:bCs/>
          <w:sz w:val="26"/>
          <w:szCs w:val="26"/>
        </w:rPr>
        <w:t xml:space="preserve"> </w:t>
      </w:r>
      <w:proofErr w:type="spellStart"/>
      <w:r>
        <w:rPr>
          <w:bCs/>
          <w:sz w:val="26"/>
          <w:szCs w:val="26"/>
        </w:rPr>
        <w:t>trách</w:t>
      </w:r>
      <w:proofErr w:type="spellEnd"/>
      <w:r>
        <w:rPr>
          <w:bCs/>
          <w:sz w:val="26"/>
          <w:szCs w:val="26"/>
        </w:rPr>
        <w:t xml:space="preserve"> </w:t>
      </w:r>
      <w:proofErr w:type="spellStart"/>
      <w:r>
        <w:rPr>
          <w:bCs/>
          <w:sz w:val="26"/>
          <w:szCs w:val="26"/>
        </w:rPr>
        <w:t>nhiệm</w:t>
      </w:r>
      <w:proofErr w:type="spellEnd"/>
      <w:r>
        <w:rPr>
          <w:bCs/>
          <w:sz w:val="26"/>
          <w:szCs w:val="26"/>
        </w:rPr>
        <w:t xml:space="preserve"> </w:t>
      </w:r>
      <w:proofErr w:type="spellStart"/>
      <w:r>
        <w:rPr>
          <w:bCs/>
          <w:sz w:val="26"/>
          <w:szCs w:val="26"/>
        </w:rPr>
        <w:t>về</w:t>
      </w:r>
      <w:proofErr w:type="spellEnd"/>
      <w:r>
        <w:rPr>
          <w:bCs/>
          <w:sz w:val="26"/>
          <w:szCs w:val="26"/>
        </w:rPr>
        <w:t xml:space="preserve"> </w:t>
      </w:r>
      <w:proofErr w:type="spellStart"/>
      <w:r>
        <w:rPr>
          <w:bCs/>
          <w:sz w:val="26"/>
          <w:szCs w:val="26"/>
        </w:rPr>
        <w:t>tính</w:t>
      </w:r>
      <w:proofErr w:type="spellEnd"/>
      <w:r>
        <w:rPr>
          <w:bCs/>
          <w:sz w:val="26"/>
          <w:szCs w:val="26"/>
        </w:rPr>
        <w:t xml:space="preserve"> </w:t>
      </w:r>
      <w:proofErr w:type="spellStart"/>
      <w:r>
        <w:rPr>
          <w:bCs/>
          <w:sz w:val="26"/>
          <w:szCs w:val="26"/>
        </w:rPr>
        <w:t>chính</w:t>
      </w:r>
      <w:proofErr w:type="spellEnd"/>
      <w:r>
        <w:rPr>
          <w:bCs/>
          <w:sz w:val="26"/>
          <w:szCs w:val="26"/>
        </w:rPr>
        <w:t xml:space="preserve"> </w:t>
      </w:r>
      <w:proofErr w:type="spellStart"/>
      <w:r>
        <w:rPr>
          <w:bCs/>
          <w:sz w:val="26"/>
          <w:szCs w:val="26"/>
        </w:rPr>
        <w:t>xác</w:t>
      </w:r>
      <w:proofErr w:type="spellEnd"/>
      <w:r>
        <w:rPr>
          <w:bCs/>
          <w:sz w:val="26"/>
          <w:szCs w:val="26"/>
        </w:rPr>
        <w:t xml:space="preserve"> </w:t>
      </w:r>
      <w:proofErr w:type="spellStart"/>
      <w:r>
        <w:rPr>
          <w:bCs/>
          <w:sz w:val="26"/>
          <w:szCs w:val="26"/>
        </w:rPr>
        <w:t>số</w:t>
      </w:r>
      <w:proofErr w:type="spellEnd"/>
      <w:r>
        <w:rPr>
          <w:bCs/>
          <w:sz w:val="26"/>
          <w:szCs w:val="26"/>
        </w:rPr>
        <w:t xml:space="preserve"> </w:t>
      </w:r>
      <w:proofErr w:type="spellStart"/>
      <w:r>
        <w:rPr>
          <w:bCs/>
          <w:sz w:val="26"/>
          <w:szCs w:val="26"/>
        </w:rPr>
        <w:t>liệu</w:t>
      </w:r>
      <w:proofErr w:type="spellEnd"/>
      <w:r>
        <w:rPr>
          <w:bCs/>
          <w:sz w:val="26"/>
          <w:szCs w:val="26"/>
        </w:rPr>
        <w:t xml:space="preserve"> </w:t>
      </w:r>
      <w:proofErr w:type="spellStart"/>
      <w:r>
        <w:rPr>
          <w:bCs/>
          <w:sz w:val="26"/>
          <w:szCs w:val="26"/>
        </w:rPr>
        <w:t>thống</w:t>
      </w:r>
      <w:proofErr w:type="spellEnd"/>
      <w:r>
        <w:rPr>
          <w:bCs/>
          <w:sz w:val="26"/>
          <w:szCs w:val="26"/>
        </w:rPr>
        <w:t xml:space="preserve"> </w:t>
      </w:r>
      <w:proofErr w:type="spellStart"/>
      <w:r>
        <w:rPr>
          <w:bCs/>
          <w:sz w:val="26"/>
          <w:szCs w:val="26"/>
        </w:rPr>
        <w:t>kê</w:t>
      </w:r>
      <w:proofErr w:type="spellEnd"/>
      <w:r>
        <w:rPr>
          <w:bCs/>
          <w:sz w:val="26"/>
          <w:szCs w:val="26"/>
        </w:rPr>
        <w:t xml:space="preserve"> </w:t>
      </w:r>
      <w:proofErr w:type="spellStart"/>
      <w:r>
        <w:rPr>
          <w:bCs/>
          <w:sz w:val="26"/>
          <w:szCs w:val="26"/>
        </w:rPr>
        <w:t>trên</w:t>
      </w:r>
      <w:proofErr w:type="spellEnd"/>
      <w:r>
        <w:rPr>
          <w:bCs/>
          <w:sz w:val="26"/>
          <w:szCs w:val="26"/>
        </w:rPr>
        <w:t xml:space="preserve"> </w:t>
      </w:r>
      <w:proofErr w:type="spellStart"/>
      <w:r>
        <w:rPr>
          <w:bCs/>
          <w:sz w:val="26"/>
          <w:szCs w:val="26"/>
        </w:rPr>
        <w:t>Bảng</w:t>
      </w:r>
      <w:proofErr w:type="spellEnd"/>
      <w:r>
        <w:rPr>
          <w:bCs/>
          <w:sz w:val="26"/>
          <w:szCs w:val="26"/>
        </w:rPr>
        <w:t xml:space="preserve"> </w:t>
      </w:r>
      <w:proofErr w:type="spellStart"/>
      <w:r>
        <w:rPr>
          <w:bCs/>
          <w:sz w:val="26"/>
          <w:szCs w:val="26"/>
        </w:rPr>
        <w:t>kê</w:t>
      </w:r>
      <w:proofErr w:type="spellEnd"/>
      <w:r>
        <w:rPr>
          <w:bCs/>
          <w:sz w:val="26"/>
          <w:szCs w:val="26"/>
        </w:rPr>
        <w:t xml:space="preserve"> chi </w:t>
      </w:r>
      <w:proofErr w:type="spellStart"/>
      <w:r>
        <w:rPr>
          <w:bCs/>
          <w:sz w:val="26"/>
          <w:szCs w:val="26"/>
        </w:rPr>
        <w:t>phí</w:t>
      </w:r>
      <w:proofErr w:type="spellEnd"/>
      <w:r>
        <w:rPr>
          <w:bCs/>
          <w:sz w:val="26"/>
          <w:szCs w:val="26"/>
        </w:rPr>
        <w:t xml:space="preserve"> </w:t>
      </w:r>
      <w:proofErr w:type="spellStart"/>
      <w:r>
        <w:rPr>
          <w:bCs/>
          <w:sz w:val="26"/>
          <w:szCs w:val="26"/>
        </w:rPr>
        <w:t>khám</w:t>
      </w:r>
      <w:proofErr w:type="spellEnd"/>
      <w:r>
        <w:rPr>
          <w:bCs/>
          <w:sz w:val="26"/>
          <w:szCs w:val="26"/>
        </w:rPr>
        <w:t xml:space="preserve"> </w:t>
      </w:r>
      <w:proofErr w:type="spellStart"/>
      <w:r>
        <w:rPr>
          <w:bCs/>
          <w:sz w:val="26"/>
          <w:szCs w:val="26"/>
        </w:rPr>
        <w:t>bệnh</w:t>
      </w:r>
      <w:proofErr w:type="spellEnd"/>
      <w:r>
        <w:rPr>
          <w:bCs/>
          <w:sz w:val="26"/>
          <w:szCs w:val="26"/>
        </w:rPr>
        <w:t xml:space="preserve">, </w:t>
      </w:r>
      <w:proofErr w:type="spellStart"/>
      <w:r>
        <w:rPr>
          <w:bCs/>
          <w:sz w:val="26"/>
          <w:szCs w:val="26"/>
        </w:rPr>
        <w:t>chữa</w:t>
      </w:r>
      <w:proofErr w:type="spellEnd"/>
      <w:r>
        <w:rPr>
          <w:bCs/>
          <w:sz w:val="26"/>
          <w:szCs w:val="26"/>
        </w:rPr>
        <w:t xml:space="preserve"> </w:t>
      </w:r>
      <w:proofErr w:type="spellStart"/>
      <w:r>
        <w:rPr>
          <w:bCs/>
          <w:sz w:val="26"/>
          <w:szCs w:val="26"/>
        </w:rPr>
        <w:t>bệnh</w:t>
      </w:r>
      <w:proofErr w:type="spellEnd"/>
      <w:r>
        <w:rPr>
          <w:bCs/>
          <w:sz w:val="26"/>
          <w:szCs w:val="26"/>
        </w:rPr>
        <w:t xml:space="preserve">, </w:t>
      </w:r>
      <w:proofErr w:type="spellStart"/>
      <w:r>
        <w:rPr>
          <w:bCs/>
          <w:sz w:val="26"/>
          <w:szCs w:val="26"/>
        </w:rPr>
        <w:t>đồng</w:t>
      </w:r>
      <w:proofErr w:type="spellEnd"/>
      <w:r>
        <w:rPr>
          <w:bCs/>
          <w:sz w:val="26"/>
          <w:szCs w:val="26"/>
        </w:rPr>
        <w:t xml:space="preserve"> </w:t>
      </w:r>
      <w:proofErr w:type="spellStart"/>
      <w:r>
        <w:rPr>
          <w:bCs/>
          <w:sz w:val="26"/>
          <w:szCs w:val="26"/>
        </w:rPr>
        <w:t>thời</w:t>
      </w:r>
      <w:proofErr w:type="spellEnd"/>
      <w:r>
        <w:rPr>
          <w:bCs/>
          <w:sz w:val="26"/>
          <w:szCs w:val="26"/>
        </w:rPr>
        <w:t xml:space="preserve"> </w:t>
      </w:r>
      <w:proofErr w:type="spellStart"/>
      <w:r>
        <w:rPr>
          <w:bCs/>
          <w:sz w:val="26"/>
          <w:szCs w:val="26"/>
        </w:rPr>
        <w:t>chịu</w:t>
      </w:r>
      <w:proofErr w:type="spellEnd"/>
      <w:r>
        <w:rPr>
          <w:bCs/>
          <w:sz w:val="26"/>
          <w:szCs w:val="26"/>
        </w:rPr>
        <w:t xml:space="preserve"> </w:t>
      </w:r>
      <w:proofErr w:type="spellStart"/>
      <w:r>
        <w:rPr>
          <w:bCs/>
          <w:sz w:val="26"/>
          <w:szCs w:val="26"/>
        </w:rPr>
        <w:t>trách</w:t>
      </w:r>
      <w:proofErr w:type="spellEnd"/>
      <w:r>
        <w:rPr>
          <w:bCs/>
          <w:sz w:val="26"/>
          <w:szCs w:val="26"/>
        </w:rPr>
        <w:t xml:space="preserve"> </w:t>
      </w:r>
      <w:proofErr w:type="spellStart"/>
      <w:r>
        <w:rPr>
          <w:bCs/>
          <w:sz w:val="26"/>
          <w:szCs w:val="26"/>
        </w:rPr>
        <w:t>nhiệm</w:t>
      </w:r>
      <w:proofErr w:type="spellEnd"/>
      <w:r>
        <w:rPr>
          <w:bCs/>
          <w:sz w:val="26"/>
          <w:szCs w:val="26"/>
        </w:rPr>
        <w:t xml:space="preserve"> </w:t>
      </w:r>
      <w:proofErr w:type="spellStart"/>
      <w:r>
        <w:rPr>
          <w:bCs/>
          <w:sz w:val="26"/>
          <w:szCs w:val="26"/>
        </w:rPr>
        <w:t>quản</w:t>
      </w:r>
      <w:proofErr w:type="spellEnd"/>
      <w:r>
        <w:rPr>
          <w:bCs/>
          <w:sz w:val="26"/>
          <w:szCs w:val="26"/>
        </w:rPr>
        <w:t xml:space="preserve"> </w:t>
      </w:r>
      <w:proofErr w:type="spellStart"/>
      <w:r>
        <w:rPr>
          <w:bCs/>
          <w:sz w:val="26"/>
          <w:szCs w:val="26"/>
        </w:rPr>
        <w:t>lý</w:t>
      </w:r>
      <w:proofErr w:type="spellEnd"/>
      <w:r>
        <w:rPr>
          <w:bCs/>
          <w:sz w:val="26"/>
          <w:szCs w:val="26"/>
        </w:rPr>
        <w:t xml:space="preserve">, </w:t>
      </w:r>
      <w:proofErr w:type="spellStart"/>
      <w:r>
        <w:rPr>
          <w:bCs/>
          <w:sz w:val="26"/>
          <w:szCs w:val="26"/>
        </w:rPr>
        <w:t>sử</w:t>
      </w:r>
      <w:proofErr w:type="spellEnd"/>
      <w:r>
        <w:rPr>
          <w:bCs/>
          <w:sz w:val="26"/>
          <w:szCs w:val="26"/>
        </w:rPr>
        <w:t xml:space="preserve"> </w:t>
      </w:r>
      <w:proofErr w:type="spellStart"/>
      <w:r>
        <w:rPr>
          <w:bCs/>
          <w:sz w:val="26"/>
          <w:szCs w:val="26"/>
        </w:rPr>
        <w:t>dụng</w:t>
      </w:r>
      <w:proofErr w:type="spellEnd"/>
      <w:r>
        <w:rPr>
          <w:bCs/>
          <w:sz w:val="26"/>
          <w:szCs w:val="26"/>
        </w:rPr>
        <w:t xml:space="preserve">, </w:t>
      </w:r>
      <w:proofErr w:type="spellStart"/>
      <w:r>
        <w:rPr>
          <w:bCs/>
          <w:sz w:val="26"/>
          <w:szCs w:val="26"/>
        </w:rPr>
        <w:t>quyết</w:t>
      </w:r>
      <w:proofErr w:type="spellEnd"/>
      <w:r>
        <w:rPr>
          <w:bCs/>
          <w:sz w:val="26"/>
          <w:szCs w:val="26"/>
        </w:rPr>
        <w:t xml:space="preserve"> </w:t>
      </w:r>
      <w:proofErr w:type="spellStart"/>
      <w:r>
        <w:rPr>
          <w:bCs/>
          <w:sz w:val="26"/>
          <w:szCs w:val="26"/>
        </w:rPr>
        <w:t>toán</w:t>
      </w:r>
      <w:proofErr w:type="spellEnd"/>
      <w:r>
        <w:rPr>
          <w:bCs/>
          <w:sz w:val="26"/>
          <w:szCs w:val="26"/>
        </w:rPr>
        <w:t xml:space="preserve"> </w:t>
      </w:r>
      <w:proofErr w:type="spellStart"/>
      <w:r>
        <w:rPr>
          <w:bCs/>
          <w:sz w:val="26"/>
          <w:szCs w:val="26"/>
        </w:rPr>
        <w:t>kinh</w:t>
      </w:r>
      <w:proofErr w:type="spellEnd"/>
      <w:r>
        <w:rPr>
          <w:bCs/>
          <w:sz w:val="26"/>
          <w:szCs w:val="26"/>
        </w:rPr>
        <w:t xml:space="preserve"> </w:t>
      </w:r>
      <w:proofErr w:type="spellStart"/>
      <w:r>
        <w:rPr>
          <w:bCs/>
          <w:sz w:val="26"/>
          <w:szCs w:val="26"/>
        </w:rPr>
        <w:t>phí</w:t>
      </w:r>
      <w:proofErr w:type="spellEnd"/>
      <w:r>
        <w:rPr>
          <w:bCs/>
          <w:sz w:val="26"/>
          <w:szCs w:val="26"/>
        </w:rPr>
        <w:t xml:space="preserve"> </w:t>
      </w:r>
      <w:proofErr w:type="spellStart"/>
      <w:r>
        <w:rPr>
          <w:bCs/>
          <w:sz w:val="26"/>
          <w:szCs w:val="26"/>
        </w:rPr>
        <w:t>thực</w:t>
      </w:r>
      <w:proofErr w:type="spellEnd"/>
      <w:r>
        <w:rPr>
          <w:bCs/>
          <w:sz w:val="26"/>
          <w:szCs w:val="26"/>
        </w:rPr>
        <w:t xml:space="preserve"> </w:t>
      </w:r>
      <w:proofErr w:type="spellStart"/>
      <w:r>
        <w:rPr>
          <w:bCs/>
          <w:sz w:val="26"/>
          <w:szCs w:val="26"/>
        </w:rPr>
        <w:t>hiện</w:t>
      </w:r>
      <w:proofErr w:type="spellEnd"/>
      <w:r>
        <w:rPr>
          <w:bCs/>
          <w:sz w:val="26"/>
          <w:szCs w:val="26"/>
        </w:rPr>
        <w:t xml:space="preserve"> </w:t>
      </w:r>
      <w:proofErr w:type="spellStart"/>
      <w:r>
        <w:rPr>
          <w:bCs/>
          <w:sz w:val="26"/>
          <w:szCs w:val="26"/>
        </w:rPr>
        <w:t>theo</w:t>
      </w:r>
      <w:proofErr w:type="spellEnd"/>
      <w:r>
        <w:rPr>
          <w:bCs/>
          <w:sz w:val="26"/>
          <w:szCs w:val="26"/>
        </w:rPr>
        <w:t xml:space="preserve"> </w:t>
      </w:r>
      <w:proofErr w:type="spellStart"/>
      <w:r>
        <w:rPr>
          <w:bCs/>
          <w:sz w:val="26"/>
          <w:szCs w:val="26"/>
        </w:rPr>
        <w:t>quy</w:t>
      </w:r>
      <w:proofErr w:type="spellEnd"/>
      <w:r>
        <w:rPr>
          <w:bCs/>
          <w:sz w:val="26"/>
          <w:szCs w:val="26"/>
        </w:rPr>
        <w:t xml:space="preserve"> </w:t>
      </w:r>
      <w:proofErr w:type="spellStart"/>
      <w:r>
        <w:rPr>
          <w:bCs/>
          <w:sz w:val="26"/>
          <w:szCs w:val="26"/>
        </w:rPr>
        <w:t>định</w:t>
      </w:r>
      <w:proofErr w:type="spellEnd"/>
      <w:r>
        <w:rPr>
          <w:bCs/>
          <w:sz w:val="26"/>
          <w:szCs w:val="26"/>
        </w:rPr>
        <w:t xml:space="preserve"> </w:t>
      </w:r>
      <w:proofErr w:type="spellStart"/>
      <w:r>
        <w:rPr>
          <w:bCs/>
          <w:sz w:val="26"/>
          <w:szCs w:val="26"/>
        </w:rPr>
        <w:t>của</w:t>
      </w:r>
      <w:proofErr w:type="spellEnd"/>
      <w:r>
        <w:rPr>
          <w:bCs/>
          <w:sz w:val="26"/>
          <w:szCs w:val="26"/>
        </w:rPr>
        <w:t xml:space="preserve"> </w:t>
      </w:r>
      <w:proofErr w:type="spellStart"/>
      <w:r>
        <w:rPr>
          <w:bCs/>
          <w:sz w:val="26"/>
          <w:szCs w:val="26"/>
        </w:rPr>
        <w:t>pháp</w:t>
      </w:r>
      <w:proofErr w:type="spellEnd"/>
      <w:r>
        <w:rPr>
          <w:bCs/>
          <w:sz w:val="26"/>
          <w:szCs w:val="26"/>
        </w:rPr>
        <w:t xml:space="preserve"> </w:t>
      </w:r>
      <w:proofErr w:type="spellStart"/>
      <w:r>
        <w:rPr>
          <w:bCs/>
          <w:sz w:val="26"/>
          <w:szCs w:val="26"/>
        </w:rPr>
        <w:t>luật</w:t>
      </w:r>
      <w:proofErr w:type="spellEnd"/>
      <w:r>
        <w:rPr>
          <w:bCs/>
          <w:sz w:val="26"/>
          <w:szCs w:val="26"/>
        </w:rPr>
        <w:t>.</w:t>
      </w:r>
    </w:p>
    <w:p w14:paraId="46066F3A" w14:textId="77777777" w:rsidR="007D7AC1" w:rsidRPr="007D7AC1" w:rsidRDefault="007D7AC1" w:rsidP="007D7AC1">
      <w:pPr>
        <w:spacing w:before="80"/>
        <w:ind w:firstLine="567"/>
        <w:jc w:val="both"/>
        <w:rPr>
          <w:bCs/>
          <w:sz w:val="8"/>
          <w:szCs w:val="26"/>
        </w:rPr>
      </w:pPr>
    </w:p>
    <w:tbl>
      <w:tblPr>
        <w:tblW w:w="14880" w:type="dxa"/>
        <w:tblLook w:val="04A0" w:firstRow="1" w:lastRow="0" w:firstColumn="1" w:lastColumn="0" w:noHBand="0" w:noVBand="1"/>
      </w:tblPr>
      <w:tblGrid>
        <w:gridCol w:w="7225"/>
        <w:gridCol w:w="7655"/>
      </w:tblGrid>
      <w:tr w:rsidR="00087F95" w14:paraId="0D748EC2" w14:textId="77777777">
        <w:trPr>
          <w:trHeight w:val="396"/>
        </w:trPr>
        <w:tc>
          <w:tcPr>
            <w:tcW w:w="7225" w:type="dxa"/>
            <w:shd w:val="clear" w:color="auto" w:fill="auto"/>
            <w:noWrap/>
            <w:vAlign w:val="bottom"/>
          </w:tcPr>
          <w:p w14:paraId="221983D9" w14:textId="77777777" w:rsidR="00087F95" w:rsidRDefault="006F3EFE">
            <w:pPr>
              <w:spacing w:line="320" w:lineRule="exact"/>
              <w:jc w:val="center"/>
              <w:rPr>
                <w:b/>
                <w:bCs/>
                <w:sz w:val="26"/>
                <w:szCs w:val="26"/>
              </w:rPr>
            </w:pPr>
            <w:r>
              <w:rPr>
                <w:b/>
                <w:bCs/>
                <w:sz w:val="26"/>
                <w:szCs w:val="26"/>
              </w:rPr>
              <w:t>KẾ TOÁN TRƯỞNG</w:t>
            </w:r>
          </w:p>
        </w:tc>
        <w:tc>
          <w:tcPr>
            <w:tcW w:w="7655" w:type="dxa"/>
            <w:shd w:val="clear" w:color="auto" w:fill="auto"/>
            <w:noWrap/>
            <w:vAlign w:val="bottom"/>
          </w:tcPr>
          <w:p w14:paraId="47E3E928" w14:textId="77777777" w:rsidR="00087F95" w:rsidRDefault="006F3EFE">
            <w:pPr>
              <w:spacing w:line="320" w:lineRule="exact"/>
              <w:jc w:val="center"/>
              <w:rPr>
                <w:b/>
                <w:bCs/>
                <w:sz w:val="26"/>
                <w:szCs w:val="26"/>
              </w:rPr>
            </w:pPr>
            <w:r>
              <w:rPr>
                <w:b/>
                <w:bCs/>
                <w:sz w:val="26"/>
                <w:szCs w:val="26"/>
              </w:rPr>
              <w:t xml:space="preserve">THỦ TRƯỞNG ĐƠN VỊ </w:t>
            </w:r>
          </w:p>
        </w:tc>
      </w:tr>
      <w:tr w:rsidR="00087F95" w14:paraId="61DB957F" w14:textId="77777777">
        <w:trPr>
          <w:trHeight w:val="276"/>
        </w:trPr>
        <w:tc>
          <w:tcPr>
            <w:tcW w:w="7225" w:type="dxa"/>
            <w:shd w:val="clear" w:color="auto" w:fill="auto"/>
            <w:noWrap/>
            <w:vAlign w:val="bottom"/>
          </w:tcPr>
          <w:p w14:paraId="4B95592E" w14:textId="77777777" w:rsidR="00087F95" w:rsidRPr="0073300D" w:rsidRDefault="006F3EFE">
            <w:pPr>
              <w:spacing w:line="320" w:lineRule="exact"/>
              <w:jc w:val="center"/>
              <w:rPr>
                <w:i/>
                <w:iCs/>
                <w:sz w:val="26"/>
                <w:szCs w:val="26"/>
              </w:rPr>
            </w:pPr>
            <w:r w:rsidRPr="0073300D">
              <w:rPr>
                <w:i/>
                <w:iCs/>
                <w:sz w:val="26"/>
                <w:szCs w:val="26"/>
              </w:rPr>
              <w:t>(</w:t>
            </w:r>
            <w:proofErr w:type="spellStart"/>
            <w:r w:rsidRPr="0073300D">
              <w:rPr>
                <w:i/>
                <w:iCs/>
                <w:sz w:val="26"/>
                <w:szCs w:val="26"/>
              </w:rPr>
              <w:t>Ký</w:t>
            </w:r>
            <w:proofErr w:type="spellEnd"/>
            <w:r w:rsidRPr="0073300D">
              <w:rPr>
                <w:i/>
                <w:iCs/>
                <w:sz w:val="26"/>
                <w:szCs w:val="26"/>
              </w:rPr>
              <w:t xml:space="preserve"> </w:t>
            </w:r>
            <w:proofErr w:type="spellStart"/>
            <w:r w:rsidRPr="0073300D">
              <w:rPr>
                <w:i/>
                <w:iCs/>
                <w:sz w:val="26"/>
                <w:szCs w:val="26"/>
              </w:rPr>
              <w:t>tên</w:t>
            </w:r>
            <w:proofErr w:type="spellEnd"/>
            <w:r w:rsidRPr="0073300D">
              <w:rPr>
                <w:i/>
                <w:iCs/>
                <w:sz w:val="26"/>
                <w:szCs w:val="26"/>
              </w:rPr>
              <w:t xml:space="preserve">, </w:t>
            </w:r>
            <w:proofErr w:type="spellStart"/>
            <w:r w:rsidRPr="0073300D">
              <w:rPr>
                <w:i/>
                <w:iCs/>
                <w:sz w:val="26"/>
                <w:szCs w:val="26"/>
              </w:rPr>
              <w:t>đóng</w:t>
            </w:r>
            <w:proofErr w:type="spellEnd"/>
            <w:r w:rsidRPr="0073300D">
              <w:rPr>
                <w:i/>
                <w:iCs/>
                <w:sz w:val="26"/>
                <w:szCs w:val="26"/>
              </w:rPr>
              <w:t xml:space="preserve"> </w:t>
            </w:r>
            <w:proofErr w:type="spellStart"/>
            <w:r w:rsidRPr="0073300D">
              <w:rPr>
                <w:i/>
                <w:iCs/>
                <w:sz w:val="26"/>
                <w:szCs w:val="26"/>
              </w:rPr>
              <w:t>dấu</w:t>
            </w:r>
            <w:proofErr w:type="spellEnd"/>
            <w:r w:rsidRPr="0073300D">
              <w:rPr>
                <w:i/>
                <w:iCs/>
                <w:sz w:val="26"/>
                <w:szCs w:val="26"/>
              </w:rPr>
              <w:t>)</w:t>
            </w:r>
          </w:p>
        </w:tc>
        <w:tc>
          <w:tcPr>
            <w:tcW w:w="7655" w:type="dxa"/>
            <w:shd w:val="clear" w:color="auto" w:fill="auto"/>
            <w:noWrap/>
            <w:vAlign w:val="bottom"/>
          </w:tcPr>
          <w:p w14:paraId="3B8B1619" w14:textId="77777777" w:rsidR="00087F95" w:rsidRPr="0073300D" w:rsidRDefault="006F3EFE">
            <w:pPr>
              <w:spacing w:line="320" w:lineRule="exact"/>
              <w:jc w:val="center"/>
              <w:rPr>
                <w:i/>
                <w:iCs/>
                <w:sz w:val="26"/>
                <w:szCs w:val="26"/>
              </w:rPr>
            </w:pPr>
            <w:r w:rsidRPr="0073300D">
              <w:rPr>
                <w:i/>
                <w:iCs/>
                <w:sz w:val="26"/>
                <w:szCs w:val="26"/>
              </w:rPr>
              <w:t>(</w:t>
            </w:r>
            <w:proofErr w:type="spellStart"/>
            <w:r w:rsidRPr="0073300D">
              <w:rPr>
                <w:i/>
                <w:iCs/>
                <w:sz w:val="26"/>
                <w:szCs w:val="26"/>
              </w:rPr>
              <w:t>Ký</w:t>
            </w:r>
            <w:proofErr w:type="spellEnd"/>
            <w:r w:rsidRPr="0073300D">
              <w:rPr>
                <w:i/>
                <w:iCs/>
                <w:sz w:val="26"/>
                <w:szCs w:val="26"/>
              </w:rPr>
              <w:t xml:space="preserve"> </w:t>
            </w:r>
            <w:proofErr w:type="spellStart"/>
            <w:r w:rsidRPr="0073300D">
              <w:rPr>
                <w:i/>
                <w:iCs/>
                <w:sz w:val="26"/>
                <w:szCs w:val="26"/>
              </w:rPr>
              <w:t>tên</w:t>
            </w:r>
            <w:proofErr w:type="spellEnd"/>
            <w:r w:rsidRPr="0073300D">
              <w:rPr>
                <w:i/>
                <w:iCs/>
                <w:sz w:val="26"/>
                <w:szCs w:val="26"/>
              </w:rPr>
              <w:t xml:space="preserve">, </w:t>
            </w:r>
            <w:proofErr w:type="spellStart"/>
            <w:r w:rsidRPr="0073300D">
              <w:rPr>
                <w:i/>
                <w:iCs/>
                <w:sz w:val="26"/>
                <w:szCs w:val="26"/>
              </w:rPr>
              <w:t>đóng</w:t>
            </w:r>
            <w:proofErr w:type="spellEnd"/>
            <w:r w:rsidRPr="0073300D">
              <w:rPr>
                <w:i/>
                <w:iCs/>
                <w:sz w:val="26"/>
                <w:szCs w:val="26"/>
              </w:rPr>
              <w:t xml:space="preserve"> </w:t>
            </w:r>
            <w:proofErr w:type="spellStart"/>
            <w:r w:rsidRPr="0073300D">
              <w:rPr>
                <w:i/>
                <w:iCs/>
                <w:sz w:val="26"/>
                <w:szCs w:val="26"/>
              </w:rPr>
              <w:t>dấu</w:t>
            </w:r>
            <w:proofErr w:type="spellEnd"/>
            <w:r w:rsidRPr="0073300D">
              <w:rPr>
                <w:i/>
                <w:iCs/>
                <w:sz w:val="26"/>
                <w:szCs w:val="26"/>
              </w:rPr>
              <w:t>)</w:t>
            </w:r>
          </w:p>
        </w:tc>
      </w:tr>
    </w:tbl>
    <w:p w14:paraId="50846C3F" w14:textId="298F0E5B" w:rsidR="00087F95" w:rsidRDefault="00661618" w:rsidP="007D7AC1">
      <w:pPr>
        <w:ind w:firstLine="567"/>
      </w:pPr>
      <w:proofErr w:type="spellStart"/>
      <w:r>
        <w:t>Hướng</w:t>
      </w:r>
      <w:proofErr w:type="spellEnd"/>
      <w:r>
        <w:t xml:space="preserve"> </w:t>
      </w:r>
      <w:proofErr w:type="spellStart"/>
      <w:r>
        <w:t>dẫn</w:t>
      </w:r>
      <w:proofErr w:type="spellEnd"/>
      <w:r>
        <w:t xml:space="preserve"> </w:t>
      </w:r>
      <w:proofErr w:type="spellStart"/>
      <w:r>
        <w:t>cách</w:t>
      </w:r>
      <w:proofErr w:type="spellEnd"/>
      <w:r>
        <w:t xml:space="preserve"> </w:t>
      </w:r>
      <w:proofErr w:type="spellStart"/>
      <w:r>
        <w:t>ghi</w:t>
      </w:r>
      <w:proofErr w:type="spellEnd"/>
      <w:r>
        <w:t xml:space="preserve"> </w:t>
      </w:r>
      <w:proofErr w:type="spellStart"/>
      <w:r>
        <w:t>bảng</w:t>
      </w:r>
      <w:proofErr w:type="spellEnd"/>
      <w:r>
        <w:t xml:space="preserve">: </w:t>
      </w:r>
      <w:proofErr w:type="spellStart"/>
      <w:r>
        <w:t>ngoài</w:t>
      </w:r>
      <w:proofErr w:type="spellEnd"/>
      <w:r>
        <w:t xml:space="preserve"> </w:t>
      </w:r>
      <w:proofErr w:type="spellStart"/>
      <w:r>
        <w:t>các</w:t>
      </w:r>
      <w:proofErr w:type="spellEnd"/>
      <w:r>
        <w:t xml:space="preserve"> chi </w:t>
      </w:r>
      <w:proofErr w:type="spellStart"/>
      <w:r>
        <w:t>phí</w:t>
      </w:r>
      <w:proofErr w:type="spellEnd"/>
      <w:r>
        <w:t xml:space="preserve"> </w:t>
      </w:r>
      <w:proofErr w:type="spellStart"/>
      <w:r>
        <w:t>ghi</w:t>
      </w:r>
      <w:proofErr w:type="spellEnd"/>
      <w:r>
        <w:t xml:space="preserve"> </w:t>
      </w:r>
      <w:proofErr w:type="spellStart"/>
      <w:r>
        <w:t>tại</w:t>
      </w:r>
      <w:proofErr w:type="spellEnd"/>
      <w:r>
        <w:t xml:space="preserve"> </w:t>
      </w:r>
      <w:proofErr w:type="spellStart"/>
      <w:r>
        <w:t>cột</w:t>
      </w:r>
      <w:proofErr w:type="spellEnd"/>
      <w:r>
        <w:t xml:space="preserve"> 1, 2, 3, 4, 5 </w:t>
      </w:r>
      <w:proofErr w:type="spellStart"/>
      <w:r>
        <w:t>nếu</w:t>
      </w:r>
      <w:proofErr w:type="spellEnd"/>
      <w:r>
        <w:t xml:space="preserve"> </w:t>
      </w:r>
      <w:proofErr w:type="spellStart"/>
      <w:r>
        <w:t>cơ</w:t>
      </w:r>
      <w:proofErr w:type="spellEnd"/>
      <w:r>
        <w:t xml:space="preserve"> </w:t>
      </w:r>
      <w:proofErr w:type="spellStart"/>
      <w:r>
        <w:t>sở</w:t>
      </w:r>
      <w:proofErr w:type="spellEnd"/>
      <w:r>
        <w:t xml:space="preserve"> </w:t>
      </w:r>
      <w:proofErr w:type="spellStart"/>
      <w:r>
        <w:t>có</w:t>
      </w:r>
      <w:proofErr w:type="spellEnd"/>
      <w:r>
        <w:t xml:space="preserve"> </w:t>
      </w:r>
      <w:proofErr w:type="spellStart"/>
      <w:r>
        <w:t>thực</w:t>
      </w:r>
      <w:proofErr w:type="spellEnd"/>
      <w:r>
        <w:t xml:space="preserve"> </w:t>
      </w:r>
      <w:proofErr w:type="spellStart"/>
      <w:r>
        <w:t>hiện</w:t>
      </w:r>
      <w:proofErr w:type="spellEnd"/>
      <w:r>
        <w:t xml:space="preserve"> </w:t>
      </w:r>
      <w:proofErr w:type="spellStart"/>
      <w:r>
        <w:t>khám</w:t>
      </w:r>
      <w:proofErr w:type="spellEnd"/>
      <w:r>
        <w:t xml:space="preserve"> </w:t>
      </w:r>
      <w:proofErr w:type="spellStart"/>
      <w:r>
        <w:t>hoặc</w:t>
      </w:r>
      <w:proofErr w:type="spellEnd"/>
      <w:r>
        <w:t xml:space="preserve"> </w:t>
      </w:r>
      <w:proofErr w:type="spellStart"/>
      <w:r>
        <w:t>có</w:t>
      </w:r>
      <w:proofErr w:type="spellEnd"/>
      <w:r>
        <w:t xml:space="preserve"> </w:t>
      </w:r>
      <w:proofErr w:type="spellStart"/>
      <w:r>
        <w:t>phát</w:t>
      </w:r>
      <w:proofErr w:type="spellEnd"/>
      <w:r>
        <w:t xml:space="preserve"> </w:t>
      </w:r>
      <w:proofErr w:type="spellStart"/>
      <w:r>
        <w:t>sinh</w:t>
      </w:r>
      <w:proofErr w:type="spellEnd"/>
      <w:r>
        <w:t xml:space="preserve"> chi </w:t>
      </w:r>
      <w:proofErr w:type="spellStart"/>
      <w:r>
        <w:t>phí</w:t>
      </w:r>
      <w:proofErr w:type="spellEnd"/>
      <w:r>
        <w:t xml:space="preserve"> </w:t>
      </w:r>
      <w:proofErr w:type="spellStart"/>
      <w:r>
        <w:t>khám</w:t>
      </w:r>
      <w:proofErr w:type="spellEnd"/>
      <w:r>
        <w:t xml:space="preserve"> </w:t>
      </w:r>
      <w:proofErr w:type="spellStart"/>
      <w:r>
        <w:t>bệnh</w:t>
      </w:r>
      <w:proofErr w:type="spellEnd"/>
      <w:r>
        <w:t xml:space="preserve">, </w:t>
      </w:r>
      <w:proofErr w:type="spellStart"/>
      <w:r>
        <w:t>chữa</w:t>
      </w:r>
      <w:proofErr w:type="spellEnd"/>
      <w:r>
        <w:t xml:space="preserve"> </w:t>
      </w:r>
      <w:proofErr w:type="spellStart"/>
      <w:r>
        <w:t>bệnh</w:t>
      </w:r>
      <w:proofErr w:type="spellEnd"/>
      <w:r>
        <w:t xml:space="preserve"> </w:t>
      </w:r>
      <w:proofErr w:type="spellStart"/>
      <w:r>
        <w:t>khác</w:t>
      </w:r>
      <w:proofErr w:type="spellEnd"/>
      <w:r>
        <w:t xml:space="preserve"> </w:t>
      </w:r>
      <w:proofErr w:type="spellStart"/>
      <w:r>
        <w:t>thì</w:t>
      </w:r>
      <w:proofErr w:type="spellEnd"/>
      <w:r>
        <w:t xml:space="preserve"> </w:t>
      </w:r>
      <w:proofErr w:type="spellStart"/>
      <w:r>
        <w:t>thống</w:t>
      </w:r>
      <w:proofErr w:type="spellEnd"/>
      <w:r>
        <w:t xml:space="preserve"> </w:t>
      </w:r>
      <w:proofErr w:type="spellStart"/>
      <w:r>
        <w:t>kê</w:t>
      </w:r>
      <w:proofErr w:type="spellEnd"/>
      <w:r>
        <w:t xml:space="preserve"> chi </w:t>
      </w:r>
      <w:proofErr w:type="spellStart"/>
      <w:r>
        <w:t>phí</w:t>
      </w:r>
      <w:proofErr w:type="spellEnd"/>
      <w:r>
        <w:t xml:space="preserve"> </w:t>
      </w:r>
      <w:proofErr w:type="spellStart"/>
      <w:r>
        <w:t>tại</w:t>
      </w:r>
      <w:proofErr w:type="spellEnd"/>
      <w:r>
        <w:t xml:space="preserve"> </w:t>
      </w:r>
      <w:proofErr w:type="spellStart"/>
      <w:r>
        <w:t>cột</w:t>
      </w:r>
      <w:proofErr w:type="spellEnd"/>
      <w:r>
        <w:t xml:space="preserve"> 6</w:t>
      </w:r>
      <w:r w:rsidR="006905B9">
        <w:t>.</w:t>
      </w:r>
    </w:p>
    <w:sectPr w:rsidR="00087F95" w:rsidSect="007D7AC1">
      <w:footnotePr>
        <w:numRestart w:val="eachPage"/>
      </w:footnotePr>
      <w:endnotePr>
        <w:numFmt w:val="decimal"/>
        <w:numRestart w:val="eachSect"/>
      </w:endnotePr>
      <w:pgSz w:w="16840" w:h="11907" w:orient="landscape" w:code="9"/>
      <w:pgMar w:top="1191" w:right="1134" w:bottom="1276" w:left="1134"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7100D7" w14:textId="77777777" w:rsidR="000C6E9C" w:rsidRDefault="000C6E9C">
      <w:r>
        <w:separator/>
      </w:r>
    </w:p>
  </w:endnote>
  <w:endnote w:type="continuationSeparator" w:id="0">
    <w:p w14:paraId="1A08C001" w14:textId="77777777" w:rsidR="000C6E9C" w:rsidRDefault="000C6E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nArial">
    <w:altName w:val="Calibri"/>
    <w:charset w:val="00"/>
    <w:family w:val="swiss"/>
    <w:pitch w:val="variable"/>
    <w:sig w:usb0="00000007" w:usb1="00000000" w:usb2="00000000" w:usb3="00000000" w:csb0="00000013"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VnTimeH">
    <w:altName w:val="Arial"/>
    <w:charset w:val="00"/>
    <w:family w:val="swiss"/>
    <w:pitch w:val="variable"/>
    <w:sig w:usb0="00000007" w:usb1="00000000" w:usb2="00000000" w:usb3="00000000" w:csb0="00000013" w:csb1="00000000"/>
  </w:font>
  <w:font w:name=".VnTime">
    <w:altName w:val="Times New Roman"/>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DE"/>
    <w:family w:val="roman"/>
    <w:pitch w:val="variable"/>
    <w:sig w:usb0="81000003" w:usb1="00000000" w:usb2="00000000" w:usb3="00000000" w:csb0="00010001" w:csb1="00000000"/>
  </w:font>
  <w:font w:name="PMingLiU">
    <w:altName w:val="新細明體"/>
    <w:panose1 w:val="02010601000101010101"/>
    <w:charset w:val="88"/>
    <w:family w:val="roman"/>
    <w:pitch w:val="variable"/>
    <w:sig w:usb0="A00002FF" w:usb1="28CFFCFA" w:usb2="00000016" w:usb3="00000000" w:csb0="00100001" w:csb1="00000000"/>
  </w:font>
  <w:font w:name=".VnBlackH">
    <w:charset w:val="00"/>
    <w:family w:val="swiss"/>
    <w:pitch w:val="variable"/>
    <w:sig w:usb0="00000003" w:usb1="00000000" w:usb2="00000000" w:usb3="00000000" w:csb0="00000001" w:csb1="00000000"/>
  </w:font>
  <w:font w:name="Boton Pro Regular">
    <w:altName w:val="Cambria"/>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2F50E6" w14:textId="77777777" w:rsidR="000C6E9C" w:rsidRDefault="000C6E9C">
      <w:r>
        <w:separator/>
      </w:r>
    </w:p>
  </w:footnote>
  <w:footnote w:type="continuationSeparator" w:id="0">
    <w:p w14:paraId="2BFE3793" w14:textId="77777777" w:rsidR="000C6E9C" w:rsidRDefault="000C6E9C">
      <w:r>
        <w:continuationSeparator/>
      </w:r>
    </w:p>
  </w:footnote>
  <w:footnote w:id="1">
    <w:p w14:paraId="594D0645" w14:textId="77777777" w:rsidR="008B771F" w:rsidRPr="00BB1C95" w:rsidRDefault="008B771F" w:rsidP="0083554D">
      <w:pPr>
        <w:ind w:firstLine="567"/>
        <w:jc w:val="both"/>
        <w:rPr>
          <w:rFonts w:eastAsia="Calibri"/>
          <w:sz w:val="20"/>
          <w:szCs w:val="20"/>
          <w:lang w:val="vi-VN"/>
        </w:rPr>
      </w:pPr>
      <w:r w:rsidRPr="00BB1C95">
        <w:rPr>
          <w:rStyle w:val="FootnoteReference"/>
          <w:sz w:val="20"/>
          <w:szCs w:val="20"/>
        </w:rPr>
        <w:footnoteRef/>
      </w:r>
      <w:r w:rsidRPr="00BB1C95">
        <w:rPr>
          <w:sz w:val="20"/>
          <w:szCs w:val="20"/>
        </w:rPr>
        <w:t xml:space="preserve"> </w:t>
      </w:r>
      <w:r w:rsidRPr="00BB1C95">
        <w:rPr>
          <w:rFonts w:eastAsia="Calibri"/>
          <w:sz w:val="20"/>
          <w:szCs w:val="20"/>
          <w:lang w:val="vi-VN"/>
        </w:rPr>
        <w:t>Tên cơ quan, tổ chức chủ quản trực tiếp của cơ sở thực hành (nếu có).</w:t>
      </w:r>
    </w:p>
  </w:footnote>
  <w:footnote w:id="2">
    <w:p w14:paraId="7AF6595C" w14:textId="77777777" w:rsidR="008B771F" w:rsidRPr="00BB1C95" w:rsidRDefault="008B771F" w:rsidP="0083554D">
      <w:pPr>
        <w:pStyle w:val="FootnoteText"/>
        <w:ind w:firstLine="567"/>
        <w:rPr>
          <w:lang w:val="vi-VN"/>
        </w:rPr>
      </w:pPr>
      <w:r w:rsidRPr="00BB1C95">
        <w:rPr>
          <w:rStyle w:val="FootnoteReference"/>
        </w:rPr>
        <w:footnoteRef/>
      </w:r>
      <w:r w:rsidRPr="00BB1C95">
        <w:rPr>
          <w:lang w:val="vi-VN"/>
        </w:rPr>
        <w:t xml:space="preserve"> </w:t>
      </w:r>
      <w:r w:rsidRPr="00BB1C95">
        <w:rPr>
          <w:rFonts w:eastAsia="Calibri"/>
          <w:lang w:val="vi-VN"/>
        </w:rPr>
        <w:t>Tên cơ sở hướng dẫn thực hành.</w:t>
      </w:r>
    </w:p>
  </w:footnote>
  <w:footnote w:id="3">
    <w:p w14:paraId="57CF0586" w14:textId="77777777" w:rsidR="008B771F" w:rsidRPr="00BB1C95" w:rsidRDefault="008B771F" w:rsidP="0083554D">
      <w:pPr>
        <w:pStyle w:val="FootnoteText"/>
        <w:ind w:firstLine="567"/>
        <w:rPr>
          <w:lang w:val="vi-VN"/>
        </w:rPr>
      </w:pPr>
      <w:r w:rsidRPr="00BB1C95">
        <w:rPr>
          <w:rStyle w:val="FootnoteReference"/>
        </w:rPr>
        <w:footnoteRef/>
      </w:r>
      <w:r w:rsidRPr="00BB1C95">
        <w:rPr>
          <w:lang w:val="vi-VN"/>
        </w:rPr>
        <w:t xml:space="preserve"> Chữ viết tắt tên cơ quan, tổ chức ban hành văn bản công bố.</w:t>
      </w:r>
    </w:p>
  </w:footnote>
  <w:footnote w:id="4">
    <w:p w14:paraId="3C13BD1F" w14:textId="77777777" w:rsidR="008B771F" w:rsidRPr="00BB1C95" w:rsidRDefault="008B771F" w:rsidP="0083554D">
      <w:pPr>
        <w:ind w:firstLine="567"/>
        <w:jc w:val="both"/>
        <w:rPr>
          <w:rFonts w:eastAsia="Calibri"/>
          <w:sz w:val="20"/>
          <w:szCs w:val="20"/>
          <w:lang w:val="vi-VN"/>
        </w:rPr>
      </w:pPr>
      <w:r w:rsidRPr="00BB1C95">
        <w:rPr>
          <w:rStyle w:val="FootnoteReference"/>
          <w:sz w:val="20"/>
          <w:szCs w:val="20"/>
        </w:rPr>
        <w:footnoteRef/>
      </w:r>
      <w:r w:rsidRPr="00BB1C95">
        <w:rPr>
          <w:sz w:val="20"/>
          <w:szCs w:val="20"/>
          <w:lang w:val="vi-VN"/>
        </w:rPr>
        <w:t xml:space="preserve"> </w:t>
      </w:r>
      <w:r w:rsidRPr="00BB1C95">
        <w:rPr>
          <w:rFonts w:eastAsia="Calibri"/>
          <w:sz w:val="20"/>
          <w:szCs w:val="20"/>
          <w:lang w:val="vi-VN"/>
        </w:rPr>
        <w:t>Địa danh.</w:t>
      </w:r>
    </w:p>
  </w:footnote>
  <w:footnote w:id="5">
    <w:p w14:paraId="5C4B2720" w14:textId="77777777" w:rsidR="008B771F" w:rsidRPr="00BB1C95" w:rsidRDefault="008B771F" w:rsidP="0083554D">
      <w:pPr>
        <w:pStyle w:val="FootnoteText"/>
        <w:ind w:firstLine="567"/>
        <w:rPr>
          <w:lang w:val="vi-VN"/>
        </w:rPr>
      </w:pPr>
      <w:r w:rsidRPr="00BB1C95">
        <w:rPr>
          <w:rStyle w:val="FootnoteReference"/>
        </w:rPr>
        <w:footnoteRef/>
      </w:r>
      <w:r w:rsidRPr="00BB1C95">
        <w:rPr>
          <w:lang w:val="vi-VN"/>
        </w:rPr>
        <w:t xml:space="preserve"> </w:t>
      </w:r>
      <w:r w:rsidRPr="00BB1C95">
        <w:rPr>
          <w:rFonts w:eastAsia="Calibri"/>
          <w:lang w:val="vi-VN"/>
        </w:rPr>
        <w:t>Tên cơ quan tiếp nhận văn bản công bố.</w:t>
      </w:r>
    </w:p>
  </w:footnote>
  <w:footnote w:id="6">
    <w:p w14:paraId="4A28E0CC" w14:textId="77777777" w:rsidR="008B771F" w:rsidRPr="00BB1C95" w:rsidRDefault="008B771F" w:rsidP="0083554D">
      <w:pPr>
        <w:pStyle w:val="FootnoteText"/>
        <w:ind w:firstLine="567"/>
        <w:rPr>
          <w:lang w:val="vi-VN"/>
        </w:rPr>
      </w:pPr>
      <w:r w:rsidRPr="00BB1C95">
        <w:rPr>
          <w:rStyle w:val="FootnoteReference"/>
        </w:rPr>
        <w:footnoteRef/>
      </w:r>
      <w:r w:rsidRPr="00BB1C95">
        <w:rPr>
          <w:lang w:val="vi-VN"/>
        </w:rPr>
        <w:t xml:space="preserve"> Ghi rõ t</w:t>
      </w:r>
      <w:r w:rsidRPr="00BB1C95">
        <w:rPr>
          <w:rFonts w:eastAsia="Calibri"/>
          <w:lang w:val="vi-VN"/>
        </w:rPr>
        <w:t>ên cơ sở hướng dẫn thực hành.</w:t>
      </w:r>
    </w:p>
  </w:footnote>
  <w:footnote w:id="7">
    <w:p w14:paraId="1D44DAB6" w14:textId="77777777" w:rsidR="008B771F" w:rsidRPr="00BB1C95" w:rsidRDefault="008B771F" w:rsidP="0083554D">
      <w:pPr>
        <w:pStyle w:val="FootnoteText"/>
        <w:ind w:firstLine="567"/>
        <w:rPr>
          <w:lang w:val="vi-VN"/>
        </w:rPr>
      </w:pPr>
      <w:r w:rsidRPr="00BB1C95">
        <w:rPr>
          <w:rStyle w:val="FootnoteReference"/>
        </w:rPr>
        <w:footnoteRef/>
      </w:r>
      <w:r w:rsidRPr="00BB1C95">
        <w:rPr>
          <w:lang w:val="vi-VN"/>
        </w:rPr>
        <w:t xml:space="preserve"> Ghi rõ t</w:t>
      </w:r>
      <w:r w:rsidRPr="00BB1C95">
        <w:rPr>
          <w:rFonts w:eastAsia="Calibri"/>
          <w:lang w:val="vi-VN"/>
        </w:rPr>
        <w:t>ên cơ quan cấp giấy phép hoạt động cho cơ sở khám bệnh, chữa bệnh.</w:t>
      </w:r>
    </w:p>
  </w:footnote>
  <w:footnote w:id="8">
    <w:p w14:paraId="75874178" w14:textId="77777777" w:rsidR="008B771F" w:rsidRPr="00BB1C95" w:rsidRDefault="008B771F" w:rsidP="0083554D">
      <w:pPr>
        <w:pStyle w:val="FootnoteText"/>
        <w:ind w:firstLine="567"/>
        <w:rPr>
          <w:lang w:val="vi-VN"/>
        </w:rPr>
      </w:pPr>
      <w:r w:rsidRPr="00BB1C95">
        <w:rPr>
          <w:rStyle w:val="FootnoteReference"/>
        </w:rPr>
        <w:footnoteRef/>
      </w:r>
      <w:r w:rsidRPr="00BB1C95">
        <w:rPr>
          <w:lang w:val="vi-VN"/>
        </w:rPr>
        <w:t xml:space="preserve"> </w:t>
      </w:r>
      <w:r w:rsidRPr="00BB1C95">
        <w:rPr>
          <w:rFonts w:eastAsia="Calibri"/>
          <w:lang w:val="vi-VN"/>
        </w:rPr>
        <w:t>Địa chỉ ghi trên Giấy phép hoạt động.</w:t>
      </w:r>
    </w:p>
  </w:footnote>
  <w:footnote w:id="9">
    <w:p w14:paraId="60E79220" w14:textId="77777777" w:rsidR="008B771F" w:rsidRPr="00BB1C95" w:rsidRDefault="008B771F" w:rsidP="0083554D">
      <w:pPr>
        <w:pStyle w:val="FootnoteText"/>
        <w:ind w:firstLine="567"/>
        <w:rPr>
          <w:lang w:val="vi-VN"/>
        </w:rPr>
      </w:pPr>
      <w:r w:rsidRPr="00BB1C95">
        <w:rPr>
          <w:rStyle w:val="FootnoteReference"/>
        </w:rPr>
        <w:footnoteRef/>
      </w:r>
      <w:r w:rsidRPr="00BB1C95">
        <w:rPr>
          <w:lang w:val="vi-VN"/>
        </w:rPr>
        <w:t xml:space="preserve"> </w:t>
      </w:r>
      <w:r w:rsidRPr="00BB1C95">
        <w:rPr>
          <w:rFonts w:eastAsia="Calibri"/>
          <w:lang w:val="vi-VN"/>
        </w:rPr>
        <w:t>Đối tượng hướng dẫn thực hành: liệt kê các chức danh chuyên môn mà cơ sở hướng dẫn thực hành phù hợp với phạm vi hoạt động chuyên môn của cơ sở đã được cơ quan có thẩm quyền phê duyệt.</w:t>
      </w:r>
    </w:p>
  </w:footnote>
  <w:footnote w:id="10">
    <w:p w14:paraId="2EDDC771" w14:textId="77777777" w:rsidR="008B771F" w:rsidRPr="00BB1C95" w:rsidRDefault="008B771F" w:rsidP="0083554D">
      <w:pPr>
        <w:ind w:firstLine="567"/>
        <w:jc w:val="both"/>
        <w:rPr>
          <w:rFonts w:eastAsia="Calibri"/>
          <w:sz w:val="20"/>
          <w:szCs w:val="20"/>
          <w:lang w:val="vi-VN"/>
        </w:rPr>
      </w:pPr>
      <w:r w:rsidRPr="00BB1C95">
        <w:rPr>
          <w:rStyle w:val="FootnoteReference"/>
          <w:sz w:val="20"/>
          <w:szCs w:val="20"/>
        </w:rPr>
        <w:footnoteRef/>
      </w:r>
      <w:r w:rsidRPr="00BB1C95">
        <w:rPr>
          <w:sz w:val="20"/>
          <w:szCs w:val="20"/>
          <w:lang w:val="vi-VN"/>
        </w:rPr>
        <w:t xml:space="preserve"> </w:t>
      </w:r>
      <w:r w:rsidRPr="00BB1C95">
        <w:rPr>
          <w:rFonts w:eastAsia="Calibri"/>
          <w:sz w:val="20"/>
          <w:szCs w:val="20"/>
          <w:lang w:val="vi-VN"/>
        </w:rPr>
        <w:t>Liệt kê danh sách người hướng dẫn thực hành.</w:t>
      </w:r>
    </w:p>
  </w:footnote>
  <w:footnote w:id="11">
    <w:p w14:paraId="0D391085" w14:textId="5EEE07A7" w:rsidR="008B771F" w:rsidRPr="0058096C" w:rsidRDefault="008B771F" w:rsidP="0083554D">
      <w:pPr>
        <w:pStyle w:val="FootnoteText"/>
        <w:ind w:firstLine="567"/>
        <w:rPr>
          <w:sz w:val="22"/>
          <w:szCs w:val="22"/>
        </w:rPr>
      </w:pPr>
      <w:r w:rsidRPr="00BB1C95">
        <w:rPr>
          <w:rStyle w:val="FootnoteReference"/>
        </w:rPr>
        <w:footnoteRef/>
      </w:r>
      <w:r w:rsidRPr="00BB1C95">
        <w:rPr>
          <w:lang w:val="vi-VN"/>
        </w:rPr>
        <w:t xml:space="preserve"> </w:t>
      </w:r>
      <w:r w:rsidRPr="00BB1C95">
        <w:rPr>
          <w:rFonts w:eastAsia="Calibri"/>
          <w:lang w:val="vi-VN"/>
        </w:rPr>
        <w:t>Liệt kê nội dung người thực hành không thực hành tại cơ sở đó mà phải thực hành ở cơ sở khác (kèm theo hợp đồng hợp tác thực hành)</w:t>
      </w:r>
      <w:r>
        <w:rPr>
          <w:rFonts w:eastAsia="Calibri"/>
        </w:rPr>
        <w:t>.</w:t>
      </w:r>
    </w:p>
  </w:footnote>
  <w:footnote w:id="12">
    <w:p w14:paraId="30ABDECF" w14:textId="30FF8AFD" w:rsidR="008B771F" w:rsidRPr="008179A5" w:rsidRDefault="008B771F" w:rsidP="0083554D">
      <w:pPr>
        <w:pStyle w:val="FootnoteText"/>
        <w:ind w:firstLine="567"/>
        <w:rPr>
          <w:lang w:val="vi-VN"/>
        </w:rPr>
      </w:pPr>
      <w:r w:rsidRPr="00BB1C95">
        <w:rPr>
          <w:rStyle w:val="FootnoteReference"/>
        </w:rPr>
        <w:footnoteRef/>
      </w:r>
      <w:r w:rsidRPr="00BB1C95">
        <w:rPr>
          <w:lang w:val="vi-VN"/>
        </w:rPr>
        <w:t xml:space="preserve"> Ghi cụ thể chi phí hướng dẫn thực hành.</w:t>
      </w:r>
    </w:p>
  </w:footnote>
  <w:footnote w:id="13">
    <w:p w14:paraId="613B8951" w14:textId="77777777" w:rsidR="008B771F" w:rsidRDefault="008B771F" w:rsidP="0083554D">
      <w:pPr>
        <w:pStyle w:val="FootnoteText"/>
        <w:ind w:firstLine="567"/>
        <w:rPr>
          <w:lang w:val="vi-VN"/>
        </w:rPr>
      </w:pPr>
      <w:r>
        <w:rPr>
          <w:rStyle w:val="FootnoteReference"/>
        </w:rPr>
        <w:footnoteRef/>
      </w:r>
      <w:r>
        <w:rPr>
          <w:lang w:val="vi-VN"/>
        </w:rPr>
        <w:t xml:space="preserve"> </w:t>
      </w:r>
      <w:r>
        <w:rPr>
          <w:lang w:val="vi-VN"/>
          <w14:ligatures w14:val="none"/>
        </w:rPr>
        <w:t>Tên cơ quan cấp giấy xác nhận.</w:t>
      </w:r>
    </w:p>
  </w:footnote>
  <w:footnote w:id="14">
    <w:p w14:paraId="65B53733" w14:textId="77777777" w:rsidR="008B771F" w:rsidRPr="0058096C" w:rsidRDefault="008B771F" w:rsidP="0083554D">
      <w:pPr>
        <w:pStyle w:val="FootnoteText"/>
        <w:ind w:firstLine="567"/>
      </w:pPr>
      <w:r>
        <w:rPr>
          <w:rStyle w:val="FootnoteReference"/>
        </w:rPr>
        <w:footnoteRef/>
      </w:r>
      <w:r>
        <w:rPr>
          <w:lang w:val="vi-VN"/>
        </w:rPr>
        <w:t xml:space="preserve"> </w:t>
      </w:r>
      <w:r>
        <w:rPr>
          <w:lang w:val="vi-VN"/>
          <w14:ligatures w14:val="none"/>
        </w:rPr>
        <w:t>Chữ viết tắt tên cơ quan cấp</w:t>
      </w:r>
      <w:r>
        <w:rPr>
          <w14:ligatures w14:val="none"/>
        </w:rPr>
        <w:t>.</w:t>
      </w:r>
    </w:p>
  </w:footnote>
  <w:footnote w:id="15">
    <w:p w14:paraId="327CC3A0" w14:textId="77777777" w:rsidR="008B771F" w:rsidRPr="0058096C" w:rsidRDefault="008B771F" w:rsidP="0083554D">
      <w:pPr>
        <w:pStyle w:val="FootnoteText"/>
        <w:ind w:firstLine="567"/>
        <w:rPr>
          <w:sz w:val="22"/>
          <w:szCs w:val="22"/>
        </w:rPr>
      </w:pPr>
      <w:r>
        <w:rPr>
          <w:rStyle w:val="FootnoteReference"/>
        </w:rPr>
        <w:footnoteRef/>
      </w:r>
      <w:r>
        <w:rPr>
          <w:lang w:val="vi-VN"/>
        </w:rPr>
        <w:t xml:space="preserve"> </w:t>
      </w:r>
      <w:r>
        <w:rPr>
          <w:lang w:val="vi-VN"/>
          <w14:ligatures w14:val="none"/>
        </w:rPr>
        <w:t>Địa danh</w:t>
      </w:r>
      <w:r>
        <w:rPr>
          <w14:ligatures w14:val="none"/>
        </w:rPr>
        <w:t>.</w:t>
      </w:r>
    </w:p>
  </w:footnote>
  <w:footnote w:id="16">
    <w:p w14:paraId="07286C3D" w14:textId="631C5112" w:rsidR="008B771F" w:rsidRPr="0058096C" w:rsidRDefault="008B771F" w:rsidP="0083554D">
      <w:pPr>
        <w:pStyle w:val="FootnoteText"/>
        <w:ind w:firstLine="567"/>
      </w:pPr>
      <w:r>
        <w:rPr>
          <w:rStyle w:val="FootnoteReference"/>
        </w:rPr>
        <w:footnoteRef/>
      </w:r>
      <w:r>
        <w:rPr>
          <w:lang w:val="vi-VN"/>
        </w:rPr>
        <w:t xml:space="preserve"> Ghi rõ nội dung hồ sơ công bố (ví dụ: cơ sở khám bệnh, chữa bệnh đủ điều kiện khám sức khỏe; cơ sở đủ điều kiện là cơ sở thực hành</w:t>
      </w:r>
      <w:r>
        <w:t xml:space="preserve">, </w:t>
      </w:r>
      <w:r>
        <w:rPr>
          <w:lang w:val="vi-VN"/>
        </w:rPr>
        <w:t>...)</w:t>
      </w:r>
      <w:r>
        <w:t>.</w:t>
      </w:r>
    </w:p>
  </w:footnote>
  <w:footnote w:id="17">
    <w:p w14:paraId="34CD0C4B" w14:textId="38E5CC54" w:rsidR="008B771F" w:rsidRPr="0058096C" w:rsidRDefault="008B771F" w:rsidP="0083554D">
      <w:pPr>
        <w:pStyle w:val="FootnoteText"/>
        <w:ind w:firstLine="567"/>
      </w:pPr>
      <w:r>
        <w:rPr>
          <w:rStyle w:val="FootnoteReference"/>
        </w:rPr>
        <w:footnoteRef/>
      </w:r>
      <w:r>
        <w:rPr>
          <w:lang w:val="vi-VN"/>
        </w:rPr>
        <w:t xml:space="preserve"> </w:t>
      </w:r>
      <w:r>
        <w:rPr>
          <w:lang w:val="vi-VN"/>
        </w:rPr>
        <w:t>Viết chữ in hoa đầy đủ tên theo</w:t>
      </w:r>
      <w:r>
        <w:t xml:space="preserve"> </w:t>
      </w:r>
      <w:proofErr w:type="spellStart"/>
      <w:r>
        <w:t>chứng</w:t>
      </w:r>
      <w:proofErr w:type="spellEnd"/>
      <w:r>
        <w:t xml:space="preserve"> </w:t>
      </w:r>
      <w:proofErr w:type="spellStart"/>
      <w:r>
        <w:t>minh</w:t>
      </w:r>
      <w:proofErr w:type="spellEnd"/>
      <w:r>
        <w:t xml:space="preserve"> </w:t>
      </w:r>
      <w:proofErr w:type="spellStart"/>
      <w:r>
        <w:t>nhân</w:t>
      </w:r>
      <w:proofErr w:type="spellEnd"/>
      <w:r>
        <w:t xml:space="preserve"> </w:t>
      </w:r>
      <w:proofErr w:type="spellStart"/>
      <w:r>
        <w:t>dân</w:t>
      </w:r>
      <w:proofErr w:type="spellEnd"/>
      <w:r>
        <w:t>/</w:t>
      </w:r>
      <w:r>
        <w:rPr>
          <w:lang w:val="vi-VN"/>
        </w:rPr>
        <w:t>căn cước công dân</w:t>
      </w:r>
      <w:r>
        <w:t>/</w:t>
      </w:r>
      <w:proofErr w:type="spellStart"/>
      <w:r>
        <w:t>căn</w:t>
      </w:r>
      <w:proofErr w:type="spellEnd"/>
      <w:r>
        <w:t xml:space="preserve"> </w:t>
      </w:r>
      <w:proofErr w:type="spellStart"/>
      <w:r>
        <w:t>cước</w:t>
      </w:r>
      <w:proofErr w:type="spellEnd"/>
      <w:r>
        <w:t>/</w:t>
      </w:r>
      <w:proofErr w:type="spellStart"/>
      <w:r>
        <w:t>hộ</w:t>
      </w:r>
      <w:proofErr w:type="spellEnd"/>
      <w:r>
        <w:t xml:space="preserve"> </w:t>
      </w:r>
      <w:proofErr w:type="spellStart"/>
      <w:r>
        <w:t>chiếu</w:t>
      </w:r>
      <w:proofErr w:type="spellEnd"/>
      <w:r>
        <w:t>.</w:t>
      </w:r>
    </w:p>
  </w:footnote>
  <w:footnote w:id="18">
    <w:p w14:paraId="395D7290" w14:textId="71409B71" w:rsidR="008B771F" w:rsidRPr="0058096C" w:rsidRDefault="008B771F" w:rsidP="0083554D">
      <w:pPr>
        <w:pStyle w:val="FootnoteText"/>
        <w:ind w:firstLine="567"/>
      </w:pPr>
      <w:r>
        <w:rPr>
          <w:rStyle w:val="FootnoteReference"/>
        </w:rPr>
        <w:footnoteRef/>
      </w:r>
      <w:r>
        <w:rPr>
          <w:lang w:val="vi-VN"/>
        </w:rPr>
        <w:t xml:space="preserve"> </w:t>
      </w:r>
      <w:r>
        <w:rPr>
          <w:lang w:val="vi-VN"/>
        </w:rPr>
        <w:t xml:space="preserve">Ghi theo địa chỉ trên </w:t>
      </w:r>
      <w:proofErr w:type="spellStart"/>
      <w:r>
        <w:t>chứng</w:t>
      </w:r>
      <w:proofErr w:type="spellEnd"/>
      <w:r>
        <w:t xml:space="preserve"> </w:t>
      </w:r>
      <w:proofErr w:type="spellStart"/>
      <w:r>
        <w:t>minh</w:t>
      </w:r>
      <w:proofErr w:type="spellEnd"/>
      <w:r>
        <w:t xml:space="preserve"> </w:t>
      </w:r>
      <w:proofErr w:type="spellStart"/>
      <w:r>
        <w:t>nhân</w:t>
      </w:r>
      <w:proofErr w:type="spellEnd"/>
      <w:r>
        <w:t xml:space="preserve"> </w:t>
      </w:r>
      <w:proofErr w:type="spellStart"/>
      <w:r>
        <w:t>dân</w:t>
      </w:r>
      <w:proofErr w:type="spellEnd"/>
      <w:r>
        <w:t>/</w:t>
      </w:r>
      <w:r>
        <w:rPr>
          <w:lang w:val="vi-VN"/>
        </w:rPr>
        <w:t>căn cước công dân</w:t>
      </w:r>
      <w:r>
        <w:t>/</w:t>
      </w:r>
      <w:proofErr w:type="spellStart"/>
      <w:r>
        <w:t>căn</w:t>
      </w:r>
      <w:proofErr w:type="spellEnd"/>
      <w:r>
        <w:t xml:space="preserve"> </w:t>
      </w:r>
      <w:proofErr w:type="spellStart"/>
      <w:r>
        <w:t>cước</w:t>
      </w:r>
      <w:proofErr w:type="spellEnd"/>
      <w:r>
        <w:t>/</w:t>
      </w:r>
      <w:proofErr w:type="spellStart"/>
      <w:r>
        <w:t>hộ</w:t>
      </w:r>
      <w:proofErr w:type="spellEnd"/>
      <w:r>
        <w:t xml:space="preserve"> </w:t>
      </w:r>
      <w:proofErr w:type="spellStart"/>
      <w:r>
        <w:t>chiếu</w:t>
      </w:r>
      <w:proofErr w:type="spellEnd"/>
      <w:r>
        <w:t>.</w:t>
      </w:r>
    </w:p>
  </w:footnote>
  <w:footnote w:id="19">
    <w:p w14:paraId="5100C592" w14:textId="759A9FBE" w:rsidR="008B771F" w:rsidRPr="0058096C" w:rsidRDefault="008B771F" w:rsidP="0083554D">
      <w:pPr>
        <w:pStyle w:val="FootnoteText"/>
        <w:ind w:firstLine="567"/>
      </w:pPr>
      <w:r>
        <w:rPr>
          <w:rStyle w:val="FootnoteReference"/>
        </w:rPr>
        <w:footnoteRef/>
      </w:r>
      <w:r>
        <w:rPr>
          <w:lang w:val="vi-VN"/>
        </w:rPr>
        <w:t xml:space="preserve"> Ghi rõ tên </w:t>
      </w:r>
      <w:r>
        <w:t>t</w:t>
      </w:r>
      <w:r>
        <w:rPr>
          <w:lang w:val="vi-VN"/>
        </w:rPr>
        <w:t xml:space="preserve">hủ tục hành chính (VD: </w:t>
      </w:r>
      <w:r>
        <w:t>c</w:t>
      </w:r>
      <w:r>
        <w:rPr>
          <w:lang w:val="vi-VN"/>
        </w:rPr>
        <w:t>ông bố cơ sở đủ điều kiện thực hành</w:t>
      </w:r>
      <w:r>
        <w:t xml:space="preserve">, </w:t>
      </w:r>
      <w:r>
        <w:rPr>
          <w:lang w:val="vi-VN"/>
        </w:rPr>
        <w:t>...)</w:t>
      </w:r>
      <w:r>
        <w:t>.</w:t>
      </w:r>
    </w:p>
  </w:footnote>
  <w:footnote w:id="20">
    <w:p w14:paraId="25A841EA" w14:textId="09006379" w:rsidR="008B771F" w:rsidRPr="0058096C" w:rsidRDefault="008B771F" w:rsidP="0083554D">
      <w:pPr>
        <w:pStyle w:val="FootnoteText"/>
        <w:ind w:firstLine="567"/>
      </w:pPr>
      <w:r>
        <w:rPr>
          <w:rStyle w:val="FootnoteReference"/>
        </w:rPr>
        <w:footnoteRef/>
      </w:r>
      <w:r>
        <w:rPr>
          <w:lang w:val="vi-VN"/>
        </w:rPr>
        <w:t xml:space="preserve"> Phải liệt kê đầy đủ các giấy tờ, tài liệu nộp kèm theo đơn. Các giấy tờ tài liệu phải đầy đủ và được sắp xếp theo thứ tự quy định tại Nghị định số ……/2023/NĐ-CP</w:t>
      </w:r>
      <w:r>
        <w:t>.</w:t>
      </w:r>
    </w:p>
    <w:p w14:paraId="42F5799C" w14:textId="0F09E0C3" w:rsidR="008B771F" w:rsidRDefault="008B771F" w:rsidP="0083554D">
      <w:pPr>
        <w:pStyle w:val="FootnoteText"/>
        <w:ind w:firstLine="567"/>
        <w:jc w:val="both"/>
        <w:rPr>
          <w:spacing w:val="-6"/>
          <w:lang w:val="vi-VN"/>
        </w:rPr>
      </w:pPr>
      <w:r>
        <w:rPr>
          <w:spacing w:val="-6"/>
          <w:lang w:val="vi-VN"/>
        </w:rPr>
        <w:t xml:space="preserve">Ghi chú: Trường hợp thực hiện thủ tục trên môi trường điện tử, người thực hiện thủ tục hành chính chỉ cần kê khai các thông tin: </w:t>
      </w:r>
      <w:r>
        <w:rPr>
          <w:spacing w:val="-6"/>
        </w:rPr>
        <w:t>h</w:t>
      </w:r>
      <w:r>
        <w:rPr>
          <w:spacing w:val="-6"/>
          <w:lang w:val="vi-VN"/>
        </w:rPr>
        <w:t>ọ và tên</w:t>
      </w:r>
      <w:r>
        <w:rPr>
          <w:spacing w:val="-6"/>
        </w:rPr>
        <w:t>;</w:t>
      </w:r>
      <w:r>
        <w:rPr>
          <w:spacing w:val="-6"/>
          <w:lang w:val="vi-VN"/>
        </w:rPr>
        <w:t xml:space="preserve"> </w:t>
      </w:r>
      <w:r>
        <w:rPr>
          <w:spacing w:val="-6"/>
        </w:rPr>
        <w:t>n</w:t>
      </w:r>
      <w:r>
        <w:rPr>
          <w:spacing w:val="-6"/>
          <w:lang w:val="vi-VN"/>
        </w:rPr>
        <w:t>gày tháng năm sinh</w:t>
      </w:r>
      <w:r>
        <w:rPr>
          <w:spacing w:val="-6"/>
        </w:rPr>
        <w:t>;</w:t>
      </w:r>
      <w:r>
        <w:rPr>
          <w:spacing w:val="-6"/>
          <w:lang w:val="vi-VN"/>
        </w:rPr>
        <w:t xml:space="preserve"> </w:t>
      </w:r>
      <w:r>
        <w:rPr>
          <w:spacing w:val="-6"/>
        </w:rPr>
        <w:t>s</w:t>
      </w:r>
      <w:r>
        <w:rPr>
          <w:spacing w:val="-6"/>
          <w:lang w:val="vi-VN"/>
        </w:rPr>
        <w:t>ố định danh cá nhân/</w:t>
      </w:r>
      <w:r>
        <w:rPr>
          <w:spacing w:val="-6"/>
        </w:rPr>
        <w:t>s</w:t>
      </w:r>
      <w:r>
        <w:rPr>
          <w:spacing w:val="-6"/>
          <w:lang w:val="vi-VN"/>
        </w:rPr>
        <w:t>ố căn cước công dân</w:t>
      </w:r>
      <w:r>
        <w:rPr>
          <w:spacing w:val="-6"/>
        </w:rPr>
        <w:t>/</w:t>
      </w:r>
      <w:proofErr w:type="spellStart"/>
      <w:r>
        <w:rPr>
          <w:spacing w:val="-6"/>
        </w:rPr>
        <w:t>số</w:t>
      </w:r>
      <w:proofErr w:type="spellEnd"/>
      <w:r>
        <w:rPr>
          <w:spacing w:val="-6"/>
        </w:rPr>
        <w:t xml:space="preserve"> </w:t>
      </w:r>
      <w:proofErr w:type="spellStart"/>
      <w:r>
        <w:rPr>
          <w:spacing w:val="-6"/>
        </w:rPr>
        <w:t>căn</w:t>
      </w:r>
      <w:proofErr w:type="spellEnd"/>
      <w:r>
        <w:rPr>
          <w:spacing w:val="-6"/>
        </w:rPr>
        <w:t xml:space="preserve"> </w:t>
      </w:r>
      <w:proofErr w:type="spellStart"/>
      <w:r>
        <w:rPr>
          <w:spacing w:val="-6"/>
        </w:rPr>
        <w:t>cước</w:t>
      </w:r>
      <w:proofErr w:type="spellEnd"/>
      <w:r>
        <w:rPr>
          <w:spacing w:val="-6"/>
          <w:lang w:val="vi-VN"/>
        </w:rPr>
        <w:t>.</w:t>
      </w:r>
    </w:p>
    <w:p w14:paraId="5E473A13" w14:textId="77777777" w:rsidR="008B771F" w:rsidRDefault="008B771F">
      <w:pPr>
        <w:pStyle w:val="FootnoteText"/>
        <w:rPr>
          <w:lang w:val="vi-VN"/>
        </w:rPr>
      </w:pPr>
    </w:p>
  </w:footnote>
  <w:footnote w:id="21">
    <w:p w14:paraId="6D8BD406" w14:textId="77777777" w:rsidR="008B771F" w:rsidRPr="004E0CBE" w:rsidRDefault="008B771F" w:rsidP="0083554D">
      <w:pPr>
        <w:pStyle w:val="FootnoteText"/>
        <w:ind w:firstLine="567"/>
        <w:rPr>
          <w:lang w:val="vi-VN"/>
        </w:rPr>
      </w:pPr>
      <w:r w:rsidRPr="004E0CBE">
        <w:rPr>
          <w:rStyle w:val="FootnoteReference"/>
        </w:rPr>
        <w:footnoteRef/>
      </w:r>
      <w:r w:rsidRPr="004E0CBE">
        <w:rPr>
          <w:lang w:val="vi-VN"/>
        </w:rPr>
        <w:t xml:space="preserve"> Địa danh.</w:t>
      </w:r>
    </w:p>
  </w:footnote>
  <w:footnote w:id="22">
    <w:p w14:paraId="2851E451" w14:textId="77777777" w:rsidR="008B771F" w:rsidRPr="004E0CBE" w:rsidRDefault="008B771F" w:rsidP="0083554D">
      <w:pPr>
        <w:pStyle w:val="FootnoteText"/>
        <w:ind w:firstLine="567"/>
        <w:rPr>
          <w:lang w:val="vi-VN"/>
        </w:rPr>
      </w:pPr>
      <w:r w:rsidRPr="004E0CBE">
        <w:rPr>
          <w:rStyle w:val="FootnoteReference"/>
        </w:rPr>
        <w:footnoteRef/>
      </w:r>
      <w:r w:rsidRPr="004E0CBE">
        <w:rPr>
          <w:lang w:val="vi-VN"/>
        </w:rPr>
        <w:t xml:space="preserve"> Ghi rõ tên cơ sở đề nghị đăng ký thực hành.</w:t>
      </w:r>
    </w:p>
  </w:footnote>
  <w:footnote w:id="23">
    <w:p w14:paraId="68B0ADE6" w14:textId="24BB53F6" w:rsidR="008B771F" w:rsidRPr="004E0CBE" w:rsidRDefault="008B771F" w:rsidP="0083554D">
      <w:pPr>
        <w:ind w:firstLine="567"/>
        <w:rPr>
          <w:sz w:val="20"/>
          <w:szCs w:val="20"/>
          <w:lang w:val="vi-VN"/>
        </w:rPr>
      </w:pPr>
      <w:r w:rsidRPr="004E0CBE">
        <w:rPr>
          <w:rStyle w:val="FootnoteReference"/>
          <w:sz w:val="20"/>
          <w:szCs w:val="20"/>
        </w:rPr>
        <w:footnoteRef/>
      </w:r>
      <w:r w:rsidRPr="004E0CBE">
        <w:rPr>
          <w:sz w:val="20"/>
          <w:szCs w:val="20"/>
          <w:lang w:val="vi-VN"/>
        </w:rPr>
        <w:t xml:space="preserve"> </w:t>
      </w:r>
      <w:r w:rsidRPr="004E0CBE">
        <w:rPr>
          <w:sz w:val="20"/>
          <w:szCs w:val="20"/>
          <w:lang w:val="vi-VN"/>
        </w:rPr>
        <w:t xml:space="preserve">Ghi một trong </w:t>
      </w:r>
      <w:proofErr w:type="spellStart"/>
      <w:r w:rsidRPr="004E0CBE">
        <w:rPr>
          <w:sz w:val="20"/>
          <w:szCs w:val="20"/>
        </w:rPr>
        <w:t>năm</w:t>
      </w:r>
      <w:proofErr w:type="spellEnd"/>
      <w:r w:rsidRPr="004E0CBE">
        <w:rPr>
          <w:sz w:val="20"/>
          <w:szCs w:val="20"/>
          <w:lang w:val="vi-VN"/>
        </w:rPr>
        <w:t xml:space="preserve"> thông tin về số chứng minh nhân dân/số căn cước công dân/số căn cước/số định danh cá nhân/</w:t>
      </w:r>
      <w:proofErr w:type="spellStart"/>
      <w:r w:rsidRPr="004E0CBE">
        <w:rPr>
          <w:sz w:val="20"/>
          <w:szCs w:val="20"/>
        </w:rPr>
        <w:t>số</w:t>
      </w:r>
      <w:proofErr w:type="spellEnd"/>
      <w:r w:rsidRPr="004E0CBE">
        <w:rPr>
          <w:sz w:val="20"/>
          <w:szCs w:val="20"/>
        </w:rPr>
        <w:t xml:space="preserve"> </w:t>
      </w:r>
      <w:r w:rsidRPr="004E0CBE">
        <w:rPr>
          <w:sz w:val="20"/>
          <w:szCs w:val="20"/>
          <w:lang w:val="vi-VN"/>
        </w:rPr>
        <w:t>hộ chiếu còn hạn sử dụng.</w:t>
      </w:r>
    </w:p>
  </w:footnote>
  <w:footnote w:id="24">
    <w:p w14:paraId="5D0C2C6A" w14:textId="53C1646A" w:rsidR="008B771F" w:rsidRPr="004E0CBE" w:rsidRDefault="008B771F" w:rsidP="0083554D">
      <w:pPr>
        <w:pStyle w:val="FootnoteText"/>
        <w:ind w:firstLine="567"/>
        <w:rPr>
          <w:lang w:val="vi-VN"/>
        </w:rPr>
      </w:pPr>
      <w:r w:rsidRPr="004E0CBE">
        <w:rPr>
          <w:rStyle w:val="FootnoteReference"/>
        </w:rPr>
        <w:footnoteRef/>
      </w:r>
      <w:r w:rsidRPr="004E0CBE">
        <w:rPr>
          <w:lang w:val="vi-VN"/>
        </w:rPr>
        <w:t xml:space="preserve"> Ghi </w:t>
      </w:r>
      <w:r w:rsidRPr="004E0CBE">
        <w:rPr>
          <w:lang w:val="vi-VN"/>
        </w:rPr>
        <w:t xml:space="preserve">theo địa chỉ trên </w:t>
      </w:r>
      <w:proofErr w:type="spellStart"/>
      <w:r w:rsidRPr="004E0CBE">
        <w:t>chứng</w:t>
      </w:r>
      <w:proofErr w:type="spellEnd"/>
      <w:r w:rsidRPr="004E0CBE">
        <w:t xml:space="preserve"> </w:t>
      </w:r>
      <w:proofErr w:type="spellStart"/>
      <w:r w:rsidRPr="004E0CBE">
        <w:t>minh</w:t>
      </w:r>
      <w:proofErr w:type="spellEnd"/>
      <w:r w:rsidRPr="004E0CBE">
        <w:t xml:space="preserve"> </w:t>
      </w:r>
      <w:proofErr w:type="spellStart"/>
      <w:r w:rsidRPr="004E0CBE">
        <w:t>nhân</w:t>
      </w:r>
      <w:proofErr w:type="spellEnd"/>
      <w:r w:rsidRPr="004E0CBE">
        <w:t xml:space="preserve"> </w:t>
      </w:r>
      <w:proofErr w:type="spellStart"/>
      <w:r w:rsidRPr="004E0CBE">
        <w:t>dân</w:t>
      </w:r>
      <w:proofErr w:type="spellEnd"/>
      <w:r w:rsidRPr="004E0CBE">
        <w:t>/</w:t>
      </w:r>
      <w:r w:rsidRPr="004E0CBE">
        <w:rPr>
          <w:lang w:val="vi-VN"/>
        </w:rPr>
        <w:t>căn cước công dân</w:t>
      </w:r>
      <w:r w:rsidRPr="004E0CBE">
        <w:t>/</w:t>
      </w:r>
      <w:proofErr w:type="spellStart"/>
      <w:r w:rsidRPr="004E0CBE">
        <w:t>căn</w:t>
      </w:r>
      <w:proofErr w:type="spellEnd"/>
      <w:r w:rsidRPr="004E0CBE">
        <w:t xml:space="preserve"> </w:t>
      </w:r>
      <w:proofErr w:type="spellStart"/>
      <w:r w:rsidRPr="004E0CBE">
        <w:t>cước</w:t>
      </w:r>
      <w:proofErr w:type="spellEnd"/>
      <w:r w:rsidRPr="004E0CBE">
        <w:t>/</w:t>
      </w:r>
      <w:proofErr w:type="spellStart"/>
      <w:r w:rsidRPr="004E0CBE">
        <w:t>hộ</w:t>
      </w:r>
      <w:proofErr w:type="spellEnd"/>
      <w:r w:rsidRPr="004E0CBE">
        <w:t xml:space="preserve"> </w:t>
      </w:r>
      <w:proofErr w:type="spellStart"/>
      <w:r w:rsidRPr="004E0CBE">
        <w:t>chiếu</w:t>
      </w:r>
      <w:proofErr w:type="spellEnd"/>
      <w:r w:rsidRPr="004E0CBE">
        <w:rPr>
          <w:lang w:val="vi-VN"/>
        </w:rPr>
        <w:t>.</w:t>
      </w:r>
    </w:p>
  </w:footnote>
  <w:footnote w:id="25">
    <w:p w14:paraId="3710D2DF" w14:textId="77777777" w:rsidR="008B771F" w:rsidRDefault="008B771F" w:rsidP="0083554D">
      <w:pPr>
        <w:pStyle w:val="FootnoteText"/>
        <w:ind w:firstLine="567"/>
        <w:rPr>
          <w:lang w:val="vi-VN"/>
        </w:rPr>
      </w:pPr>
      <w:r w:rsidRPr="004E0CBE">
        <w:rPr>
          <w:rStyle w:val="FootnoteReference"/>
        </w:rPr>
        <w:footnoteRef/>
      </w:r>
      <w:r w:rsidRPr="004E0CBE">
        <w:rPr>
          <w:lang w:val="vi-VN"/>
        </w:rPr>
        <w:t xml:space="preserve"> Ghi theo văn bằng đào tạo.</w:t>
      </w:r>
    </w:p>
  </w:footnote>
  <w:footnote w:id="26">
    <w:p w14:paraId="1B76923A" w14:textId="77777777" w:rsidR="008B771F" w:rsidRDefault="008B771F" w:rsidP="0083554D">
      <w:pPr>
        <w:pStyle w:val="FootnoteText"/>
        <w:ind w:firstLine="567"/>
        <w:rPr>
          <w:lang w:val="vi-VN"/>
        </w:rPr>
      </w:pPr>
      <w:r>
        <w:rPr>
          <w:rStyle w:val="FootnoteReference"/>
        </w:rPr>
        <w:footnoteRef/>
      </w:r>
      <w:r>
        <w:rPr>
          <w:lang w:val="vi-VN"/>
        </w:rPr>
        <w:t xml:space="preserve"> Tên cơ quan chủ quản của cơ sở khám bệnh, chữa bệnh.</w:t>
      </w:r>
    </w:p>
  </w:footnote>
  <w:footnote w:id="27">
    <w:p w14:paraId="2ED46D0D" w14:textId="77777777" w:rsidR="008B771F" w:rsidRDefault="008B771F" w:rsidP="0083554D">
      <w:pPr>
        <w:pStyle w:val="FootnoteText"/>
        <w:ind w:firstLine="567"/>
        <w:rPr>
          <w:lang w:val="vi-VN"/>
        </w:rPr>
      </w:pPr>
      <w:r>
        <w:rPr>
          <w:rStyle w:val="FootnoteReference"/>
        </w:rPr>
        <w:footnoteRef/>
      </w:r>
      <w:r>
        <w:rPr>
          <w:lang w:val="vi-VN"/>
        </w:rPr>
        <w:t xml:space="preserve"> Tên cơ sở thực hành.</w:t>
      </w:r>
    </w:p>
  </w:footnote>
  <w:footnote w:id="28">
    <w:p w14:paraId="1B20E6B4" w14:textId="77777777" w:rsidR="008B771F" w:rsidRDefault="008B771F" w:rsidP="0083554D">
      <w:pPr>
        <w:pStyle w:val="FootnoteText"/>
        <w:ind w:firstLine="567"/>
        <w:rPr>
          <w:lang w:val="vi-VN"/>
        </w:rPr>
      </w:pPr>
      <w:r>
        <w:rPr>
          <w:rStyle w:val="FootnoteReference"/>
        </w:rPr>
        <w:footnoteRef/>
      </w:r>
      <w:r>
        <w:rPr>
          <w:lang w:val="vi-VN"/>
        </w:rPr>
        <w:t xml:space="preserve"> Chữ viết tắt tên của cơ sở khám bệnh, chữa bệnh.</w:t>
      </w:r>
    </w:p>
  </w:footnote>
  <w:footnote w:id="29">
    <w:p w14:paraId="0EBE2476" w14:textId="77777777" w:rsidR="008B771F" w:rsidRDefault="008B771F" w:rsidP="0083554D">
      <w:pPr>
        <w:pStyle w:val="FootnoteText"/>
        <w:ind w:firstLine="567"/>
        <w:rPr>
          <w:lang w:val="vi-VN"/>
        </w:rPr>
      </w:pPr>
      <w:r>
        <w:rPr>
          <w:rStyle w:val="FootnoteReference"/>
        </w:rPr>
        <w:footnoteRef/>
      </w:r>
      <w:r>
        <w:rPr>
          <w:lang w:val="vi-VN"/>
        </w:rPr>
        <w:t xml:space="preserve"> Địa danh.</w:t>
      </w:r>
    </w:p>
  </w:footnote>
  <w:footnote w:id="30">
    <w:p w14:paraId="398090D4" w14:textId="77777777" w:rsidR="008B771F" w:rsidRDefault="008B771F" w:rsidP="0083554D">
      <w:pPr>
        <w:pStyle w:val="FootnoteText"/>
        <w:ind w:firstLine="567"/>
        <w:rPr>
          <w:lang w:val="vi-VN"/>
        </w:rPr>
      </w:pPr>
      <w:r>
        <w:rPr>
          <w:rStyle w:val="FootnoteReference"/>
        </w:rPr>
        <w:footnoteRef/>
      </w:r>
      <w:r>
        <w:rPr>
          <w:lang w:val="vi-VN"/>
        </w:rPr>
        <w:t xml:space="preserve"> Ghi rõ theo văn bằng đào tạo.</w:t>
      </w:r>
    </w:p>
  </w:footnote>
  <w:footnote w:id="31">
    <w:p w14:paraId="64016DE3" w14:textId="3AEBA714" w:rsidR="008B771F" w:rsidRDefault="008B771F" w:rsidP="0083554D">
      <w:pPr>
        <w:pStyle w:val="FootnoteText"/>
        <w:ind w:firstLine="567"/>
        <w:rPr>
          <w:lang w:val="vi-VN"/>
        </w:rPr>
      </w:pPr>
      <w:r>
        <w:rPr>
          <w:rStyle w:val="FootnoteReference"/>
        </w:rPr>
        <w:footnoteRef/>
      </w:r>
      <w:r>
        <w:rPr>
          <w:lang w:val="vi-VN"/>
        </w:rPr>
        <w:t xml:space="preserve"> </w:t>
      </w:r>
      <w:r>
        <w:rPr>
          <w:lang w:val="vi-VN"/>
          <w14:ligatures w14:val="none"/>
        </w:rPr>
        <w:t xml:space="preserve">Ghi một trong các thông tin về </w:t>
      </w:r>
      <w:r>
        <w:rPr>
          <w14:ligatures w14:val="none"/>
        </w:rPr>
        <w:t>s</w:t>
      </w:r>
      <w:r w:rsidRPr="00DB6860">
        <w:rPr>
          <w:lang w:val="vi-VN"/>
          <w14:ligatures w14:val="none"/>
        </w:rPr>
        <w:t>ố chứng minh nhân dân/số căn cước công dân/số căn cước/số định danh cá nhân/số hộ chiếu</w:t>
      </w:r>
      <w:r>
        <w:rPr>
          <w:lang w:val="vi-VN"/>
          <w14:ligatures w14:val="none"/>
        </w:rPr>
        <w:t xml:space="preserve"> còn hạn sử dụng</w:t>
      </w:r>
      <w:r>
        <w:rPr>
          <w:lang w:val="vi-VN"/>
        </w:rPr>
        <w:t>.</w:t>
      </w:r>
    </w:p>
  </w:footnote>
  <w:footnote w:id="32">
    <w:p w14:paraId="05376C4C" w14:textId="6098E3E6" w:rsidR="008B771F" w:rsidRPr="00DB6860" w:rsidRDefault="008B771F" w:rsidP="0083554D">
      <w:pPr>
        <w:pStyle w:val="FootnoteText"/>
        <w:ind w:firstLine="567"/>
      </w:pPr>
      <w:r>
        <w:rPr>
          <w:rStyle w:val="FootnoteReference"/>
        </w:rPr>
        <w:footnoteRef/>
      </w:r>
      <w:r>
        <w:t xml:space="preserve"> </w:t>
      </w:r>
      <w:r>
        <w:rPr>
          <w:lang w:val="vi-VN"/>
        </w:rPr>
        <w:t>Ghi rõ theo văn bằng đào tạo</w:t>
      </w:r>
      <w:r>
        <w:t>.</w:t>
      </w:r>
    </w:p>
  </w:footnote>
  <w:footnote w:id="33">
    <w:p w14:paraId="1A547684" w14:textId="5A726401" w:rsidR="008B771F" w:rsidRDefault="008B771F" w:rsidP="0083554D">
      <w:pPr>
        <w:pStyle w:val="FootnoteText"/>
        <w:ind w:firstLine="567"/>
        <w:rPr>
          <w:lang w:val="vi-VN"/>
        </w:rPr>
      </w:pPr>
      <w:r>
        <w:rPr>
          <w:rStyle w:val="FootnoteReference"/>
        </w:rPr>
        <w:footnoteRef/>
      </w:r>
      <w:r>
        <w:rPr>
          <w:lang w:val="vi-VN"/>
        </w:rPr>
        <w:t xml:space="preserve"> Ghi rõ tên</w:t>
      </w:r>
      <w:r>
        <w:t xml:space="preserve"> </w:t>
      </w:r>
      <w:r>
        <w:rPr>
          <w:lang w:val="vi-VN"/>
        </w:rPr>
        <w:t>bộ phận chuyên môn nơi thực hành.</w:t>
      </w:r>
    </w:p>
  </w:footnote>
  <w:footnote w:id="34">
    <w:p w14:paraId="35537587" w14:textId="77777777" w:rsidR="008B771F" w:rsidRDefault="008B771F" w:rsidP="0083554D">
      <w:pPr>
        <w:pStyle w:val="FootnoteText"/>
        <w:ind w:firstLine="567"/>
        <w:rPr>
          <w:lang w:val="vi-VN"/>
        </w:rPr>
      </w:pPr>
      <w:r>
        <w:rPr>
          <w:rStyle w:val="FootnoteReference"/>
        </w:rPr>
        <w:footnoteRef/>
      </w:r>
      <w:r>
        <w:rPr>
          <w:lang w:val="vi-VN"/>
        </w:rPr>
        <w:t xml:space="preserve"> Ghi cụ thể nhiệm vụ chuyên môn của người đề nghị thực hành.</w:t>
      </w:r>
    </w:p>
  </w:footnote>
  <w:footnote w:id="35">
    <w:p w14:paraId="5DD09222" w14:textId="77777777" w:rsidR="008B771F" w:rsidRDefault="008B771F" w:rsidP="0083554D">
      <w:pPr>
        <w:pStyle w:val="FootnoteText"/>
        <w:ind w:firstLine="567"/>
        <w:rPr>
          <w:lang w:val="vi-VN"/>
        </w:rPr>
      </w:pPr>
      <w:r>
        <w:rPr>
          <w:rStyle w:val="FootnoteReference"/>
        </w:rPr>
        <w:footnoteRef/>
      </w:r>
      <w:r>
        <w:rPr>
          <w:lang w:val="vi-VN"/>
        </w:rPr>
        <w:t xml:space="preserve"> Ghi cụ thể các phương tiện, trang thiết bị bảo hộ trang bị cho người thực hành.</w:t>
      </w:r>
    </w:p>
  </w:footnote>
  <w:footnote w:id="36">
    <w:p w14:paraId="311F66CA" w14:textId="77777777" w:rsidR="008B771F" w:rsidRDefault="008B771F" w:rsidP="00AE18F1">
      <w:pPr>
        <w:pStyle w:val="FootnoteText"/>
        <w:ind w:firstLine="567"/>
        <w:rPr>
          <w:lang w:val="vi-VN"/>
        </w:rPr>
      </w:pPr>
      <w:r>
        <w:rPr>
          <w:rStyle w:val="FootnoteReference"/>
        </w:rPr>
        <w:footnoteRef/>
      </w:r>
      <w:r>
        <w:rPr>
          <w:lang w:val="vi-VN"/>
        </w:rPr>
        <w:t xml:space="preserve"> </w:t>
      </w:r>
      <w:r>
        <w:rPr>
          <w:lang w:val="vi-VN"/>
        </w:rPr>
        <w:t>Tên cơ quan chủ quản của cơ sở khám bệnh, chữa bệnh.</w:t>
      </w:r>
    </w:p>
  </w:footnote>
  <w:footnote w:id="37">
    <w:p w14:paraId="1CB70EE1" w14:textId="77777777" w:rsidR="008B771F" w:rsidRDefault="008B771F" w:rsidP="00AE18F1">
      <w:pPr>
        <w:pStyle w:val="FootnoteText"/>
        <w:ind w:firstLine="567"/>
        <w:rPr>
          <w:lang w:val="vi-VN"/>
        </w:rPr>
      </w:pPr>
      <w:r>
        <w:rPr>
          <w:rStyle w:val="FootnoteReference"/>
        </w:rPr>
        <w:footnoteRef/>
      </w:r>
      <w:r>
        <w:rPr>
          <w:lang w:val="vi-VN"/>
        </w:rPr>
        <w:t xml:space="preserve"> Tên cơ sở khám bệnh, chữa bệnh.</w:t>
      </w:r>
    </w:p>
  </w:footnote>
  <w:footnote w:id="38">
    <w:p w14:paraId="1BD54B94" w14:textId="77777777" w:rsidR="008B771F" w:rsidRDefault="008B771F" w:rsidP="00AE18F1">
      <w:pPr>
        <w:pStyle w:val="FootnoteText"/>
        <w:ind w:firstLine="567"/>
        <w:rPr>
          <w:lang w:val="vi-VN"/>
        </w:rPr>
      </w:pPr>
      <w:r>
        <w:rPr>
          <w:rStyle w:val="FootnoteReference"/>
        </w:rPr>
        <w:footnoteRef/>
      </w:r>
      <w:r>
        <w:rPr>
          <w:lang w:val="vi-VN"/>
        </w:rPr>
        <w:t xml:space="preserve"> Chữ viết tắt tên của cơ sở khám bệnh, chữa bệnh.</w:t>
      </w:r>
    </w:p>
  </w:footnote>
  <w:footnote w:id="39">
    <w:p w14:paraId="3C8711D7" w14:textId="77777777" w:rsidR="008B771F" w:rsidRDefault="008B771F" w:rsidP="00AE18F1">
      <w:pPr>
        <w:pStyle w:val="FootnoteText"/>
        <w:ind w:firstLine="567"/>
        <w:rPr>
          <w:lang w:val="vi-VN"/>
        </w:rPr>
      </w:pPr>
      <w:r>
        <w:rPr>
          <w:rStyle w:val="FootnoteReference"/>
        </w:rPr>
        <w:footnoteRef/>
      </w:r>
      <w:r>
        <w:rPr>
          <w:lang w:val="vi-VN"/>
        </w:rPr>
        <w:t xml:space="preserve"> Địa danh.</w:t>
      </w:r>
    </w:p>
  </w:footnote>
  <w:footnote w:id="40">
    <w:p w14:paraId="3B55C398" w14:textId="77777777" w:rsidR="008B771F" w:rsidRDefault="008B771F" w:rsidP="00AE18F1">
      <w:pPr>
        <w:pStyle w:val="FootnoteText"/>
        <w:ind w:firstLine="567"/>
        <w:rPr>
          <w:lang w:val="vi-VN"/>
        </w:rPr>
      </w:pPr>
      <w:r>
        <w:rPr>
          <w:rStyle w:val="FootnoteReference"/>
        </w:rPr>
        <w:footnoteRef/>
      </w:r>
      <w:r>
        <w:rPr>
          <w:lang w:val="vi-VN"/>
        </w:rPr>
        <w:t xml:space="preserve"> Căn cứ văn bản quy định chức năng, nhiệm vụ của cơ sở.</w:t>
      </w:r>
    </w:p>
  </w:footnote>
  <w:footnote w:id="41">
    <w:p w14:paraId="643D70CA" w14:textId="77777777" w:rsidR="008B771F" w:rsidRDefault="008B771F" w:rsidP="00AE18F1">
      <w:pPr>
        <w:pStyle w:val="FootnoteText"/>
        <w:ind w:firstLine="567"/>
        <w:rPr>
          <w:lang w:val="vi-VN"/>
        </w:rPr>
      </w:pPr>
      <w:r>
        <w:rPr>
          <w:rStyle w:val="FootnoteReference"/>
        </w:rPr>
        <w:footnoteRef/>
      </w:r>
      <w:r>
        <w:rPr>
          <w:lang w:val="vi-VN"/>
        </w:rPr>
        <w:t xml:space="preserve"> Ghi rõ chức danh của người đứng đầu đơn vị hoặc bộ phận được giao đầu mối về đào tạo thực hành.</w:t>
      </w:r>
    </w:p>
  </w:footnote>
  <w:footnote w:id="42">
    <w:p w14:paraId="241CECAC" w14:textId="77777777" w:rsidR="008B771F" w:rsidRDefault="008B771F" w:rsidP="00AE18F1">
      <w:pPr>
        <w:pStyle w:val="FootnoteText"/>
        <w:ind w:firstLine="567"/>
        <w:rPr>
          <w:lang w:val="vi-VN"/>
        </w:rPr>
      </w:pPr>
      <w:r>
        <w:rPr>
          <w:rStyle w:val="FootnoteReference"/>
        </w:rPr>
        <w:footnoteRef/>
      </w:r>
      <w:r>
        <w:rPr>
          <w:lang w:val="vi-VN"/>
        </w:rPr>
        <w:t xml:space="preserve"> Ghi rõ họ tên người đăng ký thực hành.</w:t>
      </w:r>
    </w:p>
  </w:footnote>
  <w:footnote w:id="43">
    <w:p w14:paraId="04B03C8F" w14:textId="77777777" w:rsidR="008B771F" w:rsidRDefault="008B771F" w:rsidP="00AE18F1">
      <w:pPr>
        <w:pStyle w:val="FootnoteText"/>
        <w:ind w:firstLine="567"/>
        <w:rPr>
          <w:lang w:val="vi-VN"/>
        </w:rPr>
      </w:pPr>
      <w:r>
        <w:rPr>
          <w:rStyle w:val="FootnoteReference"/>
        </w:rPr>
        <w:footnoteRef/>
      </w:r>
      <w:r>
        <w:rPr>
          <w:lang w:val="vi-VN"/>
        </w:rPr>
        <w:t xml:space="preserve"> Tên cơ sở khám bệnh, chữa bệnh.</w:t>
      </w:r>
    </w:p>
  </w:footnote>
  <w:footnote w:id="44">
    <w:p w14:paraId="780FE4A8" w14:textId="77777777" w:rsidR="008B771F" w:rsidRDefault="008B771F" w:rsidP="00AE18F1">
      <w:pPr>
        <w:pStyle w:val="FootnoteText"/>
        <w:ind w:firstLine="567"/>
        <w:rPr>
          <w:lang w:val="vi-VN"/>
        </w:rPr>
      </w:pPr>
      <w:r>
        <w:rPr>
          <w:rStyle w:val="FootnoteReference"/>
        </w:rPr>
        <w:footnoteRef/>
      </w:r>
      <w:r>
        <w:rPr>
          <w:lang w:val="vi-VN"/>
        </w:rPr>
        <w:t xml:space="preserve"> Ghi rõ họ tên của người hướng dẫn thực hành chính.</w:t>
      </w:r>
    </w:p>
  </w:footnote>
  <w:footnote w:id="45">
    <w:p w14:paraId="14C3EF67" w14:textId="77777777" w:rsidR="008B771F" w:rsidRDefault="008B771F" w:rsidP="00AE18F1">
      <w:pPr>
        <w:pStyle w:val="FootnoteText"/>
        <w:ind w:firstLine="567"/>
        <w:rPr>
          <w:lang w:val="vi-VN"/>
        </w:rPr>
      </w:pPr>
      <w:r>
        <w:rPr>
          <w:rStyle w:val="FootnoteReference"/>
        </w:rPr>
        <w:footnoteRef/>
      </w:r>
      <w:r>
        <w:rPr>
          <w:lang w:val="vi-VN"/>
        </w:rPr>
        <w:t xml:space="preserve"> Ghi rõ trình độ đào tạo, trình độ chuyên môn theo văn bằng của người hướng dẫn thực hành chính.</w:t>
      </w:r>
    </w:p>
  </w:footnote>
  <w:footnote w:id="46">
    <w:p w14:paraId="3BC40B53" w14:textId="77777777" w:rsidR="008B771F" w:rsidRDefault="008B771F" w:rsidP="00AE18F1">
      <w:pPr>
        <w:pStyle w:val="FootnoteText"/>
        <w:ind w:firstLine="567"/>
        <w:rPr>
          <w:lang w:val="vi-VN"/>
        </w:rPr>
      </w:pPr>
      <w:r>
        <w:rPr>
          <w:rStyle w:val="FootnoteReference"/>
        </w:rPr>
        <w:footnoteRef/>
      </w:r>
      <w:r>
        <w:rPr>
          <w:lang w:val="vi-VN"/>
        </w:rPr>
        <w:t xml:space="preserve"> </w:t>
      </w:r>
      <w:r>
        <w:rPr>
          <w:color w:val="000000"/>
          <w:lang w:val="vi-VN"/>
        </w:rPr>
        <w:t>Ghi cụ thể các cá nhân, đơn vị có liên quan (nếu cần).</w:t>
      </w:r>
    </w:p>
  </w:footnote>
  <w:footnote w:id="47">
    <w:p w14:paraId="6AF33EE0" w14:textId="530D471D" w:rsidR="008B771F" w:rsidRPr="004E0CBE" w:rsidRDefault="008B771F" w:rsidP="00AE18F1">
      <w:pPr>
        <w:pStyle w:val="FootnoteText"/>
        <w:ind w:firstLine="567"/>
        <w:rPr>
          <w:lang w:val="vi-VN"/>
        </w:rPr>
      </w:pPr>
      <w:r w:rsidRPr="004E0CBE">
        <w:rPr>
          <w:rStyle w:val="FootnoteReference"/>
        </w:rPr>
        <w:footnoteRef/>
      </w:r>
      <w:r w:rsidRPr="004E0CBE">
        <w:rPr>
          <w:lang w:val="vi-VN"/>
        </w:rPr>
        <w:t xml:space="preserve"> </w:t>
      </w:r>
      <w:r w:rsidRPr="004E0CBE">
        <w:rPr>
          <w:lang w:val="vi-VN"/>
          <w14:ligatures w14:val="none"/>
        </w:rPr>
        <w:t xml:space="preserve">Tên cơ quan chủ quản của cơ sở </w:t>
      </w:r>
      <w:proofErr w:type="spellStart"/>
      <w:r w:rsidRPr="004E0CBE">
        <w:rPr>
          <w14:ligatures w14:val="none"/>
        </w:rPr>
        <w:t>hướng</w:t>
      </w:r>
      <w:proofErr w:type="spellEnd"/>
      <w:r w:rsidRPr="004E0CBE">
        <w:rPr>
          <w14:ligatures w14:val="none"/>
        </w:rPr>
        <w:t xml:space="preserve"> </w:t>
      </w:r>
      <w:proofErr w:type="spellStart"/>
      <w:r w:rsidRPr="004E0CBE">
        <w:rPr>
          <w14:ligatures w14:val="none"/>
        </w:rPr>
        <w:t>dẫn</w:t>
      </w:r>
      <w:proofErr w:type="spellEnd"/>
      <w:r w:rsidRPr="004E0CBE">
        <w:rPr>
          <w14:ligatures w14:val="none"/>
        </w:rPr>
        <w:t xml:space="preserve"> </w:t>
      </w:r>
      <w:proofErr w:type="spellStart"/>
      <w:r w:rsidRPr="004E0CBE">
        <w:rPr>
          <w14:ligatures w14:val="none"/>
        </w:rPr>
        <w:t>thực</w:t>
      </w:r>
      <w:proofErr w:type="spellEnd"/>
      <w:r w:rsidRPr="004E0CBE">
        <w:rPr>
          <w14:ligatures w14:val="none"/>
        </w:rPr>
        <w:t xml:space="preserve"> </w:t>
      </w:r>
      <w:proofErr w:type="spellStart"/>
      <w:r w:rsidRPr="004E0CBE">
        <w:rPr>
          <w14:ligatures w14:val="none"/>
        </w:rPr>
        <w:t>hành</w:t>
      </w:r>
      <w:proofErr w:type="spellEnd"/>
      <w:r w:rsidRPr="004E0CBE">
        <w:rPr>
          <w:lang w:val="vi-VN"/>
          <w14:ligatures w14:val="none"/>
        </w:rPr>
        <w:t>.</w:t>
      </w:r>
    </w:p>
  </w:footnote>
  <w:footnote w:id="48">
    <w:p w14:paraId="301C8B24" w14:textId="56EE942B" w:rsidR="008B771F" w:rsidRPr="004E0CBE" w:rsidRDefault="008B771F" w:rsidP="00AE18F1">
      <w:pPr>
        <w:ind w:firstLine="567"/>
        <w:jc w:val="both"/>
        <w:rPr>
          <w:sz w:val="20"/>
          <w:szCs w:val="20"/>
          <w14:ligatures w14:val="none"/>
        </w:rPr>
      </w:pPr>
      <w:r w:rsidRPr="004E0CBE">
        <w:rPr>
          <w:rStyle w:val="FootnoteReference"/>
          <w:sz w:val="20"/>
          <w:szCs w:val="20"/>
        </w:rPr>
        <w:footnoteRef/>
      </w:r>
      <w:r w:rsidRPr="004E0CBE">
        <w:rPr>
          <w:sz w:val="20"/>
          <w:szCs w:val="20"/>
          <w:lang w:val="vi-VN"/>
        </w:rPr>
        <w:t xml:space="preserve"> </w:t>
      </w:r>
      <w:proofErr w:type="spellStart"/>
      <w:r w:rsidRPr="004E0CBE">
        <w:rPr>
          <w:sz w:val="20"/>
          <w:szCs w:val="20"/>
          <w14:ligatures w14:val="none"/>
        </w:rPr>
        <w:t>Tên</w:t>
      </w:r>
      <w:proofErr w:type="spellEnd"/>
      <w:r w:rsidRPr="004E0CBE">
        <w:rPr>
          <w:sz w:val="20"/>
          <w:szCs w:val="20"/>
          <w14:ligatures w14:val="none"/>
        </w:rPr>
        <w:t xml:space="preserve"> </w:t>
      </w:r>
      <w:proofErr w:type="spellStart"/>
      <w:r w:rsidRPr="004E0CBE">
        <w:rPr>
          <w:sz w:val="20"/>
          <w:szCs w:val="20"/>
          <w14:ligatures w14:val="none"/>
        </w:rPr>
        <w:t>cơ</w:t>
      </w:r>
      <w:proofErr w:type="spellEnd"/>
      <w:r w:rsidRPr="004E0CBE">
        <w:rPr>
          <w:sz w:val="20"/>
          <w:szCs w:val="20"/>
          <w14:ligatures w14:val="none"/>
        </w:rPr>
        <w:t xml:space="preserve"> </w:t>
      </w:r>
      <w:proofErr w:type="spellStart"/>
      <w:r w:rsidRPr="004E0CBE">
        <w:rPr>
          <w:sz w:val="20"/>
          <w:szCs w:val="20"/>
          <w14:ligatures w14:val="none"/>
        </w:rPr>
        <w:t>sở</w:t>
      </w:r>
      <w:proofErr w:type="spellEnd"/>
      <w:r w:rsidRPr="004E0CBE">
        <w:rPr>
          <w:sz w:val="20"/>
          <w:szCs w:val="20"/>
          <w14:ligatures w14:val="none"/>
        </w:rPr>
        <w:t xml:space="preserve"> </w:t>
      </w:r>
      <w:proofErr w:type="spellStart"/>
      <w:r w:rsidRPr="004E0CBE">
        <w:rPr>
          <w:sz w:val="20"/>
          <w:szCs w:val="20"/>
          <w14:ligatures w14:val="none"/>
        </w:rPr>
        <w:t>hướng</w:t>
      </w:r>
      <w:proofErr w:type="spellEnd"/>
      <w:r w:rsidRPr="004E0CBE">
        <w:rPr>
          <w:sz w:val="20"/>
          <w:szCs w:val="20"/>
          <w14:ligatures w14:val="none"/>
        </w:rPr>
        <w:t xml:space="preserve"> </w:t>
      </w:r>
      <w:proofErr w:type="spellStart"/>
      <w:r w:rsidRPr="004E0CBE">
        <w:rPr>
          <w:sz w:val="20"/>
          <w:szCs w:val="20"/>
          <w14:ligatures w14:val="none"/>
        </w:rPr>
        <w:t>dẫn</w:t>
      </w:r>
      <w:proofErr w:type="spellEnd"/>
      <w:r w:rsidRPr="004E0CBE">
        <w:rPr>
          <w:sz w:val="20"/>
          <w:szCs w:val="20"/>
          <w14:ligatures w14:val="none"/>
        </w:rPr>
        <w:t xml:space="preserve"> </w:t>
      </w:r>
      <w:proofErr w:type="spellStart"/>
      <w:r w:rsidRPr="004E0CBE">
        <w:rPr>
          <w:sz w:val="20"/>
          <w:szCs w:val="20"/>
          <w14:ligatures w14:val="none"/>
        </w:rPr>
        <w:t>thực</w:t>
      </w:r>
      <w:proofErr w:type="spellEnd"/>
      <w:r w:rsidRPr="004E0CBE">
        <w:rPr>
          <w:sz w:val="20"/>
          <w:szCs w:val="20"/>
          <w14:ligatures w14:val="none"/>
        </w:rPr>
        <w:t xml:space="preserve"> </w:t>
      </w:r>
      <w:proofErr w:type="spellStart"/>
      <w:r w:rsidRPr="004E0CBE">
        <w:rPr>
          <w:sz w:val="20"/>
          <w:szCs w:val="20"/>
          <w14:ligatures w14:val="none"/>
        </w:rPr>
        <w:t>hành</w:t>
      </w:r>
      <w:proofErr w:type="spellEnd"/>
      <w:r w:rsidRPr="004E0CBE">
        <w:rPr>
          <w:sz w:val="20"/>
          <w:szCs w:val="20"/>
          <w14:ligatures w14:val="none"/>
        </w:rPr>
        <w:t>.</w:t>
      </w:r>
    </w:p>
  </w:footnote>
  <w:footnote w:id="49">
    <w:p w14:paraId="5212AD0F" w14:textId="2F06FB79" w:rsidR="008B771F" w:rsidRPr="004E0CBE" w:rsidRDefault="008B771F" w:rsidP="00AE18F1">
      <w:pPr>
        <w:pStyle w:val="FootnoteText"/>
        <w:ind w:firstLine="567"/>
        <w:rPr>
          <w:lang w:val="vi-VN"/>
        </w:rPr>
      </w:pPr>
      <w:r w:rsidRPr="004E0CBE">
        <w:rPr>
          <w:rStyle w:val="FootnoteReference"/>
        </w:rPr>
        <w:footnoteRef/>
      </w:r>
      <w:r w:rsidRPr="004E0CBE">
        <w:rPr>
          <w:lang w:val="vi-VN"/>
        </w:rPr>
        <w:t xml:space="preserve"> </w:t>
      </w:r>
      <w:r w:rsidRPr="004E0CBE">
        <w:rPr>
          <w:lang w:val="vi-VN"/>
        </w:rPr>
        <w:t xml:space="preserve">Ghi một trong </w:t>
      </w:r>
      <w:proofErr w:type="spellStart"/>
      <w:r w:rsidRPr="004E0CBE">
        <w:t>năm</w:t>
      </w:r>
      <w:proofErr w:type="spellEnd"/>
      <w:r w:rsidRPr="004E0CBE">
        <w:rPr>
          <w:lang w:val="vi-VN"/>
        </w:rPr>
        <w:t xml:space="preserve"> thông tin về số chứng minh nhân dân/số căn cước công dân/số căn cước/số định danh cá nhân/</w:t>
      </w:r>
      <w:proofErr w:type="spellStart"/>
      <w:r w:rsidRPr="004E0CBE">
        <w:t>số</w:t>
      </w:r>
      <w:proofErr w:type="spellEnd"/>
      <w:r w:rsidRPr="004E0CBE">
        <w:t xml:space="preserve"> </w:t>
      </w:r>
      <w:r w:rsidRPr="004E0CBE">
        <w:rPr>
          <w:lang w:val="vi-VN"/>
        </w:rPr>
        <w:t>hộ chiếu còn hạn sử dụng</w:t>
      </w:r>
      <w:r w:rsidRPr="004E0CBE">
        <w:rPr>
          <w:lang w:val="vi-VN"/>
          <w14:ligatures w14:val="none"/>
        </w:rPr>
        <w:t>.</w:t>
      </w:r>
    </w:p>
  </w:footnote>
  <w:footnote w:id="50">
    <w:p w14:paraId="3185EF24" w14:textId="77777777" w:rsidR="008B771F" w:rsidRPr="004E0CBE" w:rsidRDefault="008B771F" w:rsidP="00AE18F1">
      <w:pPr>
        <w:ind w:firstLine="567"/>
        <w:jc w:val="both"/>
        <w:rPr>
          <w:sz w:val="20"/>
          <w:szCs w:val="20"/>
          <w:lang w:val="vi-VN"/>
          <w14:ligatures w14:val="none"/>
        </w:rPr>
      </w:pPr>
      <w:r w:rsidRPr="004E0CBE">
        <w:rPr>
          <w:rStyle w:val="FootnoteReference"/>
          <w:sz w:val="20"/>
          <w:szCs w:val="20"/>
        </w:rPr>
        <w:footnoteRef/>
      </w:r>
      <w:r w:rsidRPr="004E0CBE">
        <w:rPr>
          <w:sz w:val="20"/>
          <w:szCs w:val="20"/>
          <w:lang w:val="vi-VN"/>
        </w:rPr>
        <w:t xml:space="preserve"> </w:t>
      </w:r>
      <w:r w:rsidRPr="004E0CBE">
        <w:rPr>
          <w:sz w:val="20"/>
          <w:szCs w:val="20"/>
          <w:lang w:val="vi-VN"/>
          <w14:ligatures w14:val="none"/>
        </w:rPr>
        <w:t>Ghi rõ văn bằng, chuyên môn theo văn bằng đào tạo.</w:t>
      </w:r>
    </w:p>
  </w:footnote>
  <w:footnote w:id="51">
    <w:p w14:paraId="7A3417FC" w14:textId="43A2CE48" w:rsidR="008B771F" w:rsidRPr="004E0CBE" w:rsidRDefault="008B771F" w:rsidP="00AE18F1">
      <w:pPr>
        <w:pStyle w:val="FootnoteText"/>
        <w:ind w:firstLine="567"/>
        <w:rPr>
          <w:lang w:val="vi-VN"/>
        </w:rPr>
      </w:pPr>
      <w:r w:rsidRPr="004E0CBE">
        <w:rPr>
          <w:rStyle w:val="FootnoteReference"/>
        </w:rPr>
        <w:footnoteRef/>
      </w:r>
      <w:r w:rsidRPr="004E0CBE">
        <w:rPr>
          <w:lang w:val="vi-VN"/>
        </w:rPr>
        <w:t xml:space="preserve"> </w:t>
      </w:r>
      <w:r w:rsidRPr="004E0CBE">
        <w:rPr>
          <w:lang w:val="vi-VN"/>
          <w14:ligatures w14:val="none"/>
        </w:rPr>
        <w:t xml:space="preserve">Ghi các </w:t>
      </w:r>
      <w:proofErr w:type="spellStart"/>
      <w:r w:rsidRPr="004E0CBE">
        <w:rPr>
          <w14:ligatures w14:val="none"/>
        </w:rPr>
        <w:t>bộ</w:t>
      </w:r>
      <w:proofErr w:type="spellEnd"/>
      <w:r w:rsidRPr="004E0CBE">
        <w:rPr>
          <w14:ligatures w14:val="none"/>
        </w:rPr>
        <w:t xml:space="preserve"> </w:t>
      </w:r>
      <w:proofErr w:type="spellStart"/>
      <w:r w:rsidRPr="004E0CBE">
        <w:rPr>
          <w14:ligatures w14:val="none"/>
        </w:rPr>
        <w:t>phận</w:t>
      </w:r>
      <w:proofErr w:type="spellEnd"/>
      <w:r w:rsidRPr="004E0CBE">
        <w:rPr>
          <w14:ligatures w14:val="none"/>
        </w:rPr>
        <w:t xml:space="preserve"> </w:t>
      </w:r>
      <w:proofErr w:type="spellStart"/>
      <w:r w:rsidRPr="004E0CBE">
        <w:rPr>
          <w14:ligatures w14:val="none"/>
        </w:rPr>
        <w:t>chuyên</w:t>
      </w:r>
      <w:proofErr w:type="spellEnd"/>
      <w:r w:rsidRPr="004E0CBE">
        <w:rPr>
          <w14:ligatures w14:val="none"/>
        </w:rPr>
        <w:t xml:space="preserve"> </w:t>
      </w:r>
      <w:proofErr w:type="spellStart"/>
      <w:r w:rsidRPr="004E0CBE">
        <w:rPr>
          <w14:ligatures w14:val="none"/>
        </w:rPr>
        <w:t>môn</w:t>
      </w:r>
      <w:proofErr w:type="spellEnd"/>
      <w:r w:rsidRPr="004E0CBE">
        <w:rPr>
          <w:lang w:val="vi-VN"/>
          <w14:ligatures w14:val="none"/>
        </w:rPr>
        <w:t xml:space="preserve"> đã thực hành.</w:t>
      </w:r>
    </w:p>
  </w:footnote>
  <w:footnote w:id="52">
    <w:p w14:paraId="3B890B91" w14:textId="77777777" w:rsidR="008B771F" w:rsidRPr="004E0CBE" w:rsidRDefault="008B771F" w:rsidP="00AE18F1">
      <w:pPr>
        <w:pStyle w:val="FootnoteText"/>
        <w:ind w:firstLine="567"/>
        <w:rPr>
          <w:lang w:val="vi-VN"/>
        </w:rPr>
      </w:pPr>
      <w:r w:rsidRPr="004E0CBE">
        <w:rPr>
          <w:rStyle w:val="FootnoteReference"/>
        </w:rPr>
        <w:footnoteRef/>
      </w:r>
      <w:r w:rsidRPr="004E0CBE">
        <w:rPr>
          <w:lang w:val="vi-VN"/>
        </w:rPr>
        <w:t xml:space="preserve"> </w:t>
      </w:r>
      <w:r w:rsidRPr="004E0CBE">
        <w:rPr>
          <w:lang w:val="vi-VN"/>
          <w14:ligatures w14:val="none"/>
        </w:rPr>
        <w:t>Họ và tên người chịu trách nhiệm chính trong việc hướng dẫn thực hành.</w:t>
      </w:r>
    </w:p>
  </w:footnote>
  <w:footnote w:id="53">
    <w:p w14:paraId="138D9E9B" w14:textId="39728496" w:rsidR="008B771F" w:rsidRPr="004E0CBE" w:rsidRDefault="008B771F" w:rsidP="00AE18F1">
      <w:pPr>
        <w:pStyle w:val="FootnoteText"/>
        <w:ind w:firstLine="567"/>
        <w:rPr>
          <w:lang w:val="vi-VN"/>
        </w:rPr>
      </w:pPr>
      <w:r w:rsidRPr="004E0CBE">
        <w:rPr>
          <w:rStyle w:val="FootnoteReference"/>
        </w:rPr>
        <w:footnoteRef/>
      </w:r>
      <w:r w:rsidRPr="004E0CBE">
        <w:rPr>
          <w:lang w:val="vi-VN"/>
        </w:rPr>
        <w:t xml:space="preserve"> </w:t>
      </w:r>
      <w:r w:rsidRPr="004E0CBE">
        <w:rPr>
          <w:lang w:val="vi-VN"/>
          <w14:ligatures w14:val="none"/>
        </w:rPr>
        <w:t xml:space="preserve">Nhận xét cụ thể về khả năng </w:t>
      </w:r>
      <w:proofErr w:type="spellStart"/>
      <w:r w:rsidRPr="004E0CBE">
        <w:rPr>
          <w14:ligatures w14:val="none"/>
        </w:rPr>
        <w:t>khám</w:t>
      </w:r>
      <w:proofErr w:type="spellEnd"/>
      <w:r w:rsidRPr="004E0CBE">
        <w:rPr>
          <w14:ligatures w14:val="none"/>
        </w:rPr>
        <w:t xml:space="preserve"> </w:t>
      </w:r>
      <w:proofErr w:type="spellStart"/>
      <w:r w:rsidRPr="004E0CBE">
        <w:rPr>
          <w14:ligatures w14:val="none"/>
        </w:rPr>
        <w:t>bệnh</w:t>
      </w:r>
      <w:proofErr w:type="spellEnd"/>
      <w:r w:rsidRPr="004E0CBE">
        <w:rPr>
          <w14:ligatures w14:val="none"/>
        </w:rPr>
        <w:t xml:space="preserve">, </w:t>
      </w:r>
      <w:proofErr w:type="spellStart"/>
      <w:r w:rsidRPr="004E0CBE">
        <w:rPr>
          <w14:ligatures w14:val="none"/>
        </w:rPr>
        <w:t>chữa</w:t>
      </w:r>
      <w:proofErr w:type="spellEnd"/>
      <w:r w:rsidRPr="004E0CBE">
        <w:rPr>
          <w14:ligatures w14:val="none"/>
        </w:rPr>
        <w:t xml:space="preserve"> </w:t>
      </w:r>
      <w:proofErr w:type="spellStart"/>
      <w:r w:rsidRPr="004E0CBE">
        <w:rPr>
          <w14:ligatures w14:val="none"/>
        </w:rPr>
        <w:t>bệnh</w:t>
      </w:r>
      <w:proofErr w:type="spellEnd"/>
      <w:r w:rsidRPr="004E0CBE">
        <w:rPr>
          <w:lang w:val="vi-VN"/>
          <w14:ligatures w14:val="none"/>
        </w:rPr>
        <w:t xml:space="preserve"> theo chuyên khoa đăng ký thực hành.</w:t>
      </w:r>
    </w:p>
  </w:footnote>
  <w:footnote w:id="54">
    <w:p w14:paraId="3B0A6D7C" w14:textId="77777777" w:rsidR="008B771F" w:rsidRPr="004E0CBE" w:rsidRDefault="008B771F" w:rsidP="00AE18F1">
      <w:pPr>
        <w:pStyle w:val="FootnoteText"/>
        <w:ind w:firstLine="567"/>
        <w:rPr>
          <w:lang w:val="vi-VN"/>
        </w:rPr>
      </w:pPr>
      <w:r w:rsidRPr="004E0CBE">
        <w:rPr>
          <w:rStyle w:val="FootnoteReference"/>
        </w:rPr>
        <w:footnoteRef/>
      </w:r>
      <w:r w:rsidRPr="004E0CBE">
        <w:rPr>
          <w:lang w:val="vi-VN"/>
        </w:rPr>
        <w:t xml:space="preserve"> </w:t>
      </w:r>
      <w:r w:rsidRPr="004E0CBE">
        <w:rPr>
          <w:lang w:val="vi-VN"/>
          <w14:ligatures w14:val="none"/>
        </w:rPr>
        <w:t>Nhận xét cụ thể về giao tiếp, ứng xử của người đăng ký thực hành đối với đồng nghiệp và người bệnh.</w:t>
      </w:r>
    </w:p>
  </w:footnote>
  <w:footnote w:id="55">
    <w:p w14:paraId="2287C91F" w14:textId="279BBA0B" w:rsidR="008B771F" w:rsidRDefault="008B771F" w:rsidP="00AE18F1">
      <w:pPr>
        <w:pStyle w:val="FootnoteText"/>
        <w:ind w:firstLine="567"/>
      </w:pPr>
      <w:r w:rsidRPr="004E0CBE">
        <w:rPr>
          <w:rStyle w:val="FootnoteReference"/>
        </w:rPr>
        <w:footnoteRef/>
      </w:r>
      <w:r w:rsidRPr="004E0CBE">
        <w:t xml:space="preserve"> </w:t>
      </w:r>
      <w:proofErr w:type="spellStart"/>
      <w:r w:rsidRPr="004E0CBE">
        <w:t>Người</w:t>
      </w:r>
      <w:proofErr w:type="spellEnd"/>
      <w:r w:rsidRPr="004E0CBE">
        <w:t xml:space="preserve"> </w:t>
      </w:r>
      <w:proofErr w:type="spellStart"/>
      <w:r w:rsidRPr="004E0CBE">
        <w:t>đứng</w:t>
      </w:r>
      <w:proofErr w:type="spellEnd"/>
      <w:r w:rsidRPr="004E0CBE">
        <w:t xml:space="preserve"> </w:t>
      </w:r>
      <w:proofErr w:type="spellStart"/>
      <w:r w:rsidRPr="004E0CBE">
        <w:t>đầu</w:t>
      </w:r>
      <w:proofErr w:type="spellEnd"/>
      <w:r w:rsidRPr="004E0CBE">
        <w:t xml:space="preserve"> </w:t>
      </w:r>
      <w:proofErr w:type="spellStart"/>
      <w:r w:rsidRPr="004E0CBE">
        <w:t>hoặc</w:t>
      </w:r>
      <w:proofErr w:type="spellEnd"/>
      <w:r w:rsidRPr="004E0CBE">
        <w:t xml:space="preserve"> </w:t>
      </w:r>
      <w:proofErr w:type="spellStart"/>
      <w:r w:rsidRPr="004E0CBE">
        <w:t>người</w:t>
      </w:r>
      <w:proofErr w:type="spellEnd"/>
      <w:r w:rsidRPr="004E0CBE">
        <w:t xml:space="preserve"> </w:t>
      </w:r>
      <w:proofErr w:type="spellStart"/>
      <w:r w:rsidRPr="004E0CBE">
        <w:t>được</w:t>
      </w:r>
      <w:proofErr w:type="spellEnd"/>
      <w:r w:rsidRPr="004E0CBE">
        <w:t xml:space="preserve"> </w:t>
      </w:r>
      <w:proofErr w:type="spellStart"/>
      <w:r w:rsidRPr="004E0CBE">
        <w:t>người</w:t>
      </w:r>
      <w:proofErr w:type="spellEnd"/>
      <w:r w:rsidRPr="004E0CBE">
        <w:t xml:space="preserve"> </w:t>
      </w:r>
      <w:proofErr w:type="spellStart"/>
      <w:r w:rsidRPr="004E0CBE">
        <w:t>đứng</w:t>
      </w:r>
      <w:proofErr w:type="spellEnd"/>
      <w:r w:rsidRPr="004E0CBE">
        <w:t xml:space="preserve"> </w:t>
      </w:r>
      <w:proofErr w:type="spellStart"/>
      <w:r w:rsidRPr="004E0CBE">
        <w:t>đầu</w:t>
      </w:r>
      <w:proofErr w:type="spellEnd"/>
      <w:r w:rsidRPr="004E0CBE">
        <w:t xml:space="preserve"> </w:t>
      </w:r>
      <w:proofErr w:type="spellStart"/>
      <w:r w:rsidRPr="004E0CBE">
        <w:t>ủy</w:t>
      </w:r>
      <w:proofErr w:type="spellEnd"/>
      <w:r w:rsidRPr="004E0CBE">
        <w:t xml:space="preserve"> </w:t>
      </w:r>
      <w:proofErr w:type="spellStart"/>
      <w:r w:rsidRPr="004E0CBE">
        <w:t>quyền</w:t>
      </w:r>
      <w:proofErr w:type="spellEnd"/>
      <w:r w:rsidRPr="004E0CBE">
        <w:t xml:space="preserve"> </w:t>
      </w:r>
      <w:proofErr w:type="spellStart"/>
      <w:r w:rsidRPr="004E0CBE">
        <w:t>ký</w:t>
      </w:r>
      <w:proofErr w:type="spellEnd"/>
      <w:r w:rsidRPr="004E0CBE">
        <w:t xml:space="preserve"> </w:t>
      </w:r>
      <w:proofErr w:type="spellStart"/>
      <w:r w:rsidRPr="004E0CBE">
        <w:t>ghi</w:t>
      </w:r>
      <w:proofErr w:type="spellEnd"/>
      <w:r w:rsidRPr="004E0CBE">
        <w:t xml:space="preserve"> </w:t>
      </w:r>
      <w:proofErr w:type="spellStart"/>
      <w:r w:rsidRPr="004E0CBE">
        <w:t>rõ</w:t>
      </w:r>
      <w:proofErr w:type="spellEnd"/>
      <w:r w:rsidRPr="004E0CBE">
        <w:t xml:space="preserve"> </w:t>
      </w:r>
      <w:proofErr w:type="spellStart"/>
      <w:r w:rsidRPr="004E0CBE">
        <w:t>họ</w:t>
      </w:r>
      <w:proofErr w:type="spellEnd"/>
      <w:r w:rsidRPr="004E0CBE">
        <w:t xml:space="preserve">, </w:t>
      </w:r>
      <w:proofErr w:type="spellStart"/>
      <w:r w:rsidRPr="004E0CBE">
        <w:t>tên</w:t>
      </w:r>
      <w:proofErr w:type="spellEnd"/>
      <w:r w:rsidRPr="004E0CBE">
        <w:t xml:space="preserve"> </w:t>
      </w:r>
      <w:proofErr w:type="spellStart"/>
      <w:r w:rsidRPr="004E0CBE">
        <w:t>và</w:t>
      </w:r>
      <w:proofErr w:type="spellEnd"/>
      <w:r w:rsidRPr="004E0CBE">
        <w:t xml:space="preserve"> </w:t>
      </w:r>
      <w:proofErr w:type="spellStart"/>
      <w:r w:rsidRPr="004E0CBE">
        <w:t>đóng</w:t>
      </w:r>
      <w:proofErr w:type="spellEnd"/>
      <w:r w:rsidRPr="004E0CBE">
        <w:t xml:space="preserve"> </w:t>
      </w:r>
      <w:proofErr w:type="spellStart"/>
      <w:r w:rsidRPr="004E0CBE">
        <w:t>dấu</w:t>
      </w:r>
      <w:proofErr w:type="spellEnd"/>
      <w:r w:rsidRPr="004E0CBE">
        <w:t>.</w:t>
      </w:r>
    </w:p>
  </w:footnote>
  <w:footnote w:id="56">
    <w:p w14:paraId="1A170B56" w14:textId="77777777" w:rsidR="008B771F" w:rsidRDefault="008B771F" w:rsidP="00AE18F1">
      <w:pPr>
        <w:pStyle w:val="FootnoteText"/>
        <w:ind w:firstLine="567"/>
        <w:jc w:val="both"/>
        <w:rPr>
          <w:lang w:val="vi-VN"/>
        </w:rPr>
      </w:pPr>
      <w:r>
        <w:rPr>
          <w:rStyle w:val="FootnoteReference"/>
        </w:rPr>
        <w:footnoteRef/>
      </w:r>
      <w:r>
        <w:rPr>
          <w:lang w:val="vi-VN"/>
        </w:rPr>
        <w:t xml:space="preserve"> Địa danh.</w:t>
      </w:r>
    </w:p>
  </w:footnote>
  <w:footnote w:id="57">
    <w:p w14:paraId="011A9B31" w14:textId="77777777" w:rsidR="008B771F" w:rsidRDefault="008B771F" w:rsidP="00AE18F1">
      <w:pPr>
        <w:pStyle w:val="FootnoteText"/>
        <w:ind w:firstLine="567"/>
        <w:jc w:val="both"/>
        <w:rPr>
          <w:lang w:val="vi-VN"/>
        </w:rPr>
      </w:pPr>
      <w:r>
        <w:rPr>
          <w:rStyle w:val="FootnoteReference"/>
        </w:rPr>
        <w:footnoteRef/>
      </w:r>
      <w:r>
        <w:rPr>
          <w:lang w:val="vi-VN"/>
        </w:rPr>
        <w:t xml:space="preserve"> Tên cơ quan cấp giấy phép hành nghề.</w:t>
      </w:r>
    </w:p>
  </w:footnote>
  <w:footnote w:id="58">
    <w:p w14:paraId="74C05C12" w14:textId="5B268149" w:rsidR="008B771F" w:rsidRDefault="008B771F" w:rsidP="00AE18F1">
      <w:pPr>
        <w:pStyle w:val="FootnoteText"/>
        <w:ind w:firstLine="567"/>
        <w:jc w:val="both"/>
        <w:rPr>
          <w:lang w:val="vi-VN"/>
        </w:rPr>
      </w:pPr>
      <w:r>
        <w:rPr>
          <w:rStyle w:val="FootnoteReference"/>
        </w:rPr>
        <w:footnoteRef/>
      </w:r>
      <w:r>
        <w:rPr>
          <w:lang w:val="vi-VN"/>
        </w:rPr>
        <w:t xml:space="preserve"> </w:t>
      </w:r>
      <w:r>
        <w:rPr>
          <w:lang w:val="vi-VN"/>
        </w:rPr>
        <w:t xml:space="preserve">Ghi một trong </w:t>
      </w:r>
      <w:proofErr w:type="spellStart"/>
      <w:r>
        <w:t>năm</w:t>
      </w:r>
      <w:proofErr w:type="spellEnd"/>
      <w:r>
        <w:rPr>
          <w:lang w:val="vi-VN"/>
        </w:rPr>
        <w:t xml:space="preserve"> thông tin về số</w:t>
      </w:r>
      <w:r w:rsidRPr="0058096C">
        <w:rPr>
          <w:lang w:val="vi-VN"/>
        </w:rPr>
        <w:t xml:space="preserve"> chứng minh nhân dân/số căn cước công dân/số căn cước/số định danh cá nhân/</w:t>
      </w:r>
      <w:proofErr w:type="spellStart"/>
      <w:r>
        <w:t>số</w:t>
      </w:r>
      <w:proofErr w:type="spellEnd"/>
      <w:r>
        <w:t xml:space="preserve"> </w:t>
      </w:r>
      <w:r w:rsidRPr="0058096C">
        <w:rPr>
          <w:lang w:val="vi-VN"/>
        </w:rPr>
        <w:t>hộ chiếu</w:t>
      </w:r>
      <w:r>
        <w:rPr>
          <w:lang w:val="vi-VN"/>
        </w:rPr>
        <w:t xml:space="preserve"> còn hạn sử dụng.</w:t>
      </w:r>
    </w:p>
  </w:footnote>
  <w:footnote w:id="59">
    <w:p w14:paraId="1299245E" w14:textId="02ACA754" w:rsidR="008B771F" w:rsidRDefault="008B771F" w:rsidP="00AE18F1">
      <w:pPr>
        <w:pStyle w:val="FootnoteText"/>
        <w:ind w:firstLine="567"/>
        <w:jc w:val="both"/>
        <w:rPr>
          <w:lang w:val="vi-VN"/>
        </w:rPr>
      </w:pPr>
      <w:r>
        <w:rPr>
          <w:rStyle w:val="FootnoteReference"/>
        </w:rPr>
        <w:footnoteRef/>
      </w:r>
      <w:r>
        <w:rPr>
          <w:lang w:val="vi-VN"/>
        </w:rPr>
        <w:t xml:space="preserve"> Ghi </w:t>
      </w:r>
      <w:r>
        <w:rPr>
          <w:lang w:val="vi-VN"/>
        </w:rPr>
        <w:t>đúng tên trên giấy phép hoạt động của cơ sở khám bệnh, chữa bệnh đang làm việc, trường hợp không làm việc tại cơ sở khám bệnh, chữa bệnh nào ghi “Đang không làm việc</w:t>
      </w:r>
      <w:r>
        <w:t xml:space="preserve"> </w:t>
      </w:r>
      <w:proofErr w:type="spellStart"/>
      <w:r>
        <w:t>tại</w:t>
      </w:r>
      <w:proofErr w:type="spellEnd"/>
      <w:r>
        <w:t xml:space="preserve"> </w:t>
      </w:r>
      <w:proofErr w:type="spellStart"/>
      <w:r>
        <w:t>cơ</w:t>
      </w:r>
      <w:proofErr w:type="spellEnd"/>
      <w:r>
        <w:t xml:space="preserve"> </w:t>
      </w:r>
      <w:proofErr w:type="spellStart"/>
      <w:r>
        <w:t>sở</w:t>
      </w:r>
      <w:proofErr w:type="spellEnd"/>
      <w:r>
        <w:t xml:space="preserve"> </w:t>
      </w:r>
      <w:proofErr w:type="spellStart"/>
      <w:r>
        <w:t>khám</w:t>
      </w:r>
      <w:proofErr w:type="spellEnd"/>
      <w:r>
        <w:t xml:space="preserve"> </w:t>
      </w:r>
      <w:proofErr w:type="spellStart"/>
      <w:r>
        <w:t>bệnh</w:t>
      </w:r>
      <w:proofErr w:type="spellEnd"/>
      <w:r>
        <w:t xml:space="preserve">, </w:t>
      </w:r>
      <w:proofErr w:type="spellStart"/>
      <w:r>
        <w:t>chữa</w:t>
      </w:r>
      <w:proofErr w:type="spellEnd"/>
      <w:r>
        <w:t xml:space="preserve"> </w:t>
      </w:r>
      <w:proofErr w:type="spellStart"/>
      <w:r>
        <w:t>bệnh</w:t>
      </w:r>
      <w:proofErr w:type="spellEnd"/>
      <w:r>
        <w:rPr>
          <w:lang w:val="vi-VN"/>
        </w:rPr>
        <w:t>”.</w:t>
      </w:r>
    </w:p>
  </w:footnote>
  <w:footnote w:id="60">
    <w:p w14:paraId="1814D28A" w14:textId="77777777" w:rsidR="008B771F" w:rsidRDefault="008B771F" w:rsidP="00AE18F1">
      <w:pPr>
        <w:pStyle w:val="FootnoteText"/>
        <w:ind w:firstLine="567"/>
        <w:jc w:val="both"/>
        <w:rPr>
          <w:lang w:val="vi-VN"/>
        </w:rPr>
      </w:pPr>
      <w:r>
        <w:rPr>
          <w:rStyle w:val="FootnoteReference"/>
        </w:rPr>
        <w:footnoteRef/>
      </w:r>
      <w:r>
        <w:rPr>
          <w:lang w:val="vi-VN"/>
        </w:rPr>
        <w:t xml:space="preserve"> Ghi theo văn bằng đào tạo đã được cấp. </w:t>
      </w:r>
    </w:p>
  </w:footnote>
  <w:footnote w:id="61">
    <w:p w14:paraId="71DDA7EF" w14:textId="281D4905" w:rsidR="008B771F" w:rsidRDefault="008B771F" w:rsidP="00AE18F1">
      <w:pPr>
        <w:pStyle w:val="FootnoteText"/>
        <w:ind w:firstLine="567"/>
        <w:jc w:val="both"/>
        <w:rPr>
          <w:lang w:val="vi-VN"/>
        </w:rPr>
      </w:pPr>
      <w:r>
        <w:rPr>
          <w:rStyle w:val="FootnoteReference"/>
        </w:rPr>
        <w:footnoteRef/>
      </w:r>
      <w:r>
        <w:rPr>
          <w:lang w:val="vi-VN"/>
        </w:rPr>
        <w:t xml:space="preserve"> </w:t>
      </w:r>
      <w:r>
        <w:rPr>
          <w:lang w:val="vi-VN"/>
          <w14:ligatures w14:val="none"/>
        </w:rPr>
        <w:t xml:space="preserve">Ghi </w:t>
      </w:r>
      <w:proofErr w:type="spellStart"/>
      <w:r>
        <w:rPr>
          <w14:ligatures w14:val="none"/>
        </w:rPr>
        <w:t>theo</w:t>
      </w:r>
      <w:proofErr w:type="spellEnd"/>
      <w:r>
        <w:rPr>
          <w14:ligatures w14:val="none"/>
        </w:rPr>
        <w:t xml:space="preserve"> </w:t>
      </w:r>
      <w:proofErr w:type="spellStart"/>
      <w:r>
        <w:rPr>
          <w14:ligatures w14:val="none"/>
        </w:rPr>
        <w:t>một</w:t>
      </w:r>
      <w:proofErr w:type="spellEnd"/>
      <w:r>
        <w:rPr>
          <w14:ligatures w14:val="none"/>
        </w:rPr>
        <w:t xml:space="preserve"> </w:t>
      </w:r>
      <w:proofErr w:type="spellStart"/>
      <w:r>
        <w:rPr>
          <w14:ligatures w14:val="none"/>
        </w:rPr>
        <w:t>trong</w:t>
      </w:r>
      <w:proofErr w:type="spellEnd"/>
      <w:r>
        <w:rPr>
          <w14:ligatures w14:val="none"/>
        </w:rPr>
        <w:t xml:space="preserve"> </w:t>
      </w:r>
      <w:proofErr w:type="spellStart"/>
      <w:r>
        <w:rPr>
          <w14:ligatures w14:val="none"/>
        </w:rPr>
        <w:t>các</w:t>
      </w:r>
      <w:proofErr w:type="spellEnd"/>
      <w:r>
        <w:rPr>
          <w14:ligatures w14:val="none"/>
        </w:rPr>
        <w:t xml:space="preserve"> </w:t>
      </w:r>
      <w:proofErr w:type="spellStart"/>
      <w:r>
        <w:rPr>
          <w14:ligatures w14:val="none"/>
        </w:rPr>
        <w:t>chức</w:t>
      </w:r>
      <w:proofErr w:type="spellEnd"/>
      <w:r>
        <w:rPr>
          <w14:ligatures w14:val="none"/>
        </w:rPr>
        <w:t xml:space="preserve"> </w:t>
      </w:r>
      <w:proofErr w:type="spellStart"/>
      <w:r>
        <w:rPr>
          <w14:ligatures w14:val="none"/>
        </w:rPr>
        <w:t>danh</w:t>
      </w:r>
      <w:proofErr w:type="spellEnd"/>
      <w:r>
        <w:rPr>
          <w14:ligatures w14:val="none"/>
        </w:rPr>
        <w:t xml:space="preserve"> </w:t>
      </w:r>
      <w:proofErr w:type="spellStart"/>
      <w:r>
        <w:rPr>
          <w14:ligatures w14:val="none"/>
        </w:rPr>
        <w:t>chuyên</w:t>
      </w:r>
      <w:proofErr w:type="spellEnd"/>
      <w:r>
        <w:rPr>
          <w14:ligatures w14:val="none"/>
        </w:rPr>
        <w:t xml:space="preserve"> </w:t>
      </w:r>
      <w:proofErr w:type="spellStart"/>
      <w:r>
        <w:rPr>
          <w14:ligatures w14:val="none"/>
        </w:rPr>
        <w:t>môn</w:t>
      </w:r>
      <w:proofErr w:type="spellEnd"/>
      <w:r>
        <w:rPr>
          <w:lang w:val="vi-VN"/>
          <w14:ligatures w14:val="none"/>
        </w:rPr>
        <w:t xml:space="preserve"> quy định tại khoản 1 Điều 26</w:t>
      </w:r>
      <w:r>
        <w:rPr>
          <w14:ligatures w14:val="none"/>
        </w:rPr>
        <w:t xml:space="preserve"> </w:t>
      </w:r>
      <w:proofErr w:type="spellStart"/>
      <w:r>
        <w:rPr>
          <w14:ligatures w14:val="none"/>
        </w:rPr>
        <w:t>của</w:t>
      </w:r>
      <w:proofErr w:type="spellEnd"/>
      <w:r>
        <w:rPr>
          <w:lang w:val="vi-VN"/>
          <w14:ligatures w14:val="none"/>
        </w:rPr>
        <w:t xml:space="preserve"> Luật </w:t>
      </w:r>
      <w:r>
        <w:rPr>
          <w14:ligatures w14:val="none"/>
        </w:rPr>
        <w:t>K</w:t>
      </w:r>
      <w:r>
        <w:rPr>
          <w:lang w:val="vi-VN"/>
          <w14:ligatures w14:val="none"/>
        </w:rPr>
        <w:t>hám bệnh, chữa bệnh.</w:t>
      </w:r>
    </w:p>
  </w:footnote>
  <w:footnote w:id="62">
    <w:p w14:paraId="5F8077AE" w14:textId="479A5EB2" w:rsidR="008B771F" w:rsidRDefault="008B771F" w:rsidP="00AE18F1">
      <w:pPr>
        <w:pStyle w:val="FootnoteText"/>
        <w:ind w:firstLine="567"/>
        <w:jc w:val="both"/>
        <w:rPr>
          <w:lang w:val="vi-VN"/>
        </w:rPr>
      </w:pPr>
      <w:r>
        <w:rPr>
          <w:rStyle w:val="FootnoteReference"/>
        </w:rPr>
        <w:footnoteRef/>
      </w:r>
      <w:r>
        <w:rPr>
          <w:lang w:val="vi-VN"/>
        </w:rPr>
        <w:t xml:space="preserve"> </w:t>
      </w:r>
      <w:r>
        <w:rPr>
          <w:lang w:val="vi-VN"/>
          <w14:ligatures w14:val="none"/>
        </w:rPr>
        <w:t xml:space="preserve">Trường </w:t>
      </w:r>
      <w:r>
        <w:rPr>
          <w:lang w:val="vi-VN"/>
          <w14:ligatures w14:val="none"/>
        </w:rPr>
        <w:t xml:space="preserve">hợp đề nghị cấp: </w:t>
      </w:r>
      <w:r>
        <w:rPr>
          <w14:ligatures w14:val="none"/>
        </w:rPr>
        <w:t>g</w:t>
      </w:r>
      <w:r>
        <w:rPr>
          <w:lang w:val="vi-VN"/>
          <w14:ligatures w14:val="none"/>
        </w:rPr>
        <w:t>hi rõ cấp mới, cấp lại, cấp gia hạn, cấp điều chỉnh giấy phép hành nghề với</w:t>
      </w:r>
      <w:r>
        <w:rPr>
          <w14:ligatures w14:val="none"/>
        </w:rPr>
        <w:t xml:space="preserve"> </w:t>
      </w:r>
      <w:proofErr w:type="spellStart"/>
      <w:r>
        <w:rPr>
          <w14:ligatures w14:val="none"/>
        </w:rPr>
        <w:t>từng</w:t>
      </w:r>
      <w:proofErr w:type="spellEnd"/>
      <w:r>
        <w:rPr>
          <w:lang w:val="vi-VN"/>
          <w14:ligatures w14:val="none"/>
        </w:rPr>
        <w:t xml:space="preserve"> trường hợp cụ thể theo quy định tại </w:t>
      </w:r>
      <w:r>
        <w:rPr>
          <w:lang w:val="vi-VN"/>
        </w:rPr>
        <w:t>Nghị định số ……/2023/NĐ-CP.</w:t>
      </w:r>
    </w:p>
  </w:footnote>
  <w:footnote w:id="63">
    <w:p w14:paraId="51565DDE" w14:textId="542C7F63" w:rsidR="008B771F" w:rsidRPr="00AE18F1" w:rsidRDefault="008B771F" w:rsidP="00AE18F1">
      <w:pPr>
        <w:pStyle w:val="FootnoteText"/>
        <w:ind w:firstLine="567"/>
        <w:jc w:val="both"/>
      </w:pPr>
      <w:r>
        <w:rPr>
          <w:rStyle w:val="FootnoteReference"/>
        </w:rPr>
        <w:footnoteRef/>
      </w:r>
      <w:r>
        <w:rPr>
          <w:lang w:val="vi-VN"/>
        </w:rPr>
        <w:t xml:space="preserve"> Phải liệt kê đầy đủ các giấy tờ, tài liệu nộp kèm theo đơn. Các giấy tờ tài liệu phải đầy đủ và được sắp xếp theo thứ tự quy định tại Nghị định số ……/2023/NĐ-CP</w:t>
      </w:r>
      <w:r>
        <w:t>.</w:t>
      </w:r>
    </w:p>
    <w:p w14:paraId="795BE636" w14:textId="5AC2B04D" w:rsidR="008B771F" w:rsidRPr="00AE18F1" w:rsidRDefault="008B771F" w:rsidP="002A16D0">
      <w:pPr>
        <w:pStyle w:val="FootnoteText"/>
        <w:ind w:firstLine="567"/>
        <w:jc w:val="both"/>
        <w:rPr>
          <w:lang w:val="vi-VN"/>
        </w:rPr>
      </w:pPr>
      <w:r w:rsidRPr="002A16D0">
        <w:rPr>
          <w:b/>
          <w:i/>
          <w:spacing w:val="-6"/>
          <w:lang w:val="vi-VN"/>
        </w:rPr>
        <w:t>Ghi chú:</w:t>
      </w:r>
      <w:r>
        <w:rPr>
          <w:spacing w:val="-6"/>
          <w:lang w:val="vi-VN"/>
        </w:rPr>
        <w:t xml:space="preserve"> Trường hợp thực hiện thủ tục trên môi trường điện tử, người thực hiện thủ tục hành chính chỉ cần kê khai các thông tin: Họ và tên, </w:t>
      </w:r>
      <w:r>
        <w:rPr>
          <w:spacing w:val="-6"/>
        </w:rPr>
        <w:t>n</w:t>
      </w:r>
      <w:r>
        <w:rPr>
          <w:spacing w:val="-6"/>
          <w:lang w:val="vi-VN"/>
        </w:rPr>
        <w:t xml:space="preserve">gày tháng năm sinh, </w:t>
      </w:r>
      <w:r>
        <w:rPr>
          <w:spacing w:val="-6"/>
        </w:rPr>
        <w:t>s</w:t>
      </w:r>
      <w:r>
        <w:rPr>
          <w:spacing w:val="-6"/>
          <w:lang w:val="vi-VN"/>
        </w:rPr>
        <w:t>ố định danh cá nhân/</w:t>
      </w:r>
      <w:r>
        <w:rPr>
          <w:spacing w:val="-6"/>
        </w:rPr>
        <w:t>s</w:t>
      </w:r>
      <w:r>
        <w:rPr>
          <w:spacing w:val="-6"/>
          <w:lang w:val="vi-VN"/>
        </w:rPr>
        <w:t xml:space="preserve">ố căn cước công dân. </w:t>
      </w:r>
      <w:r>
        <w:rPr>
          <w:spacing w:val="-10"/>
          <w:lang w:val="vi-VN"/>
        </w:rPr>
        <w:t xml:space="preserve">Trường hợp thực hiện thủ tục </w:t>
      </w:r>
      <w:r w:rsidRPr="00AE18F1">
        <w:rPr>
          <w:lang w:val="vi-VN"/>
        </w:rPr>
        <w:t xml:space="preserve">hành chính bằng hồ sơ giấy người hành nghề </w:t>
      </w:r>
      <w:r w:rsidRPr="00AE18F1">
        <w:rPr>
          <w:lang w:val="vi-VN"/>
        </w:rPr>
        <w:t>cần kê khai đ</w:t>
      </w:r>
      <w:proofErr w:type="spellStart"/>
      <w:r w:rsidR="005A36EE">
        <w:t>ầy</w:t>
      </w:r>
      <w:proofErr w:type="spellEnd"/>
      <w:r w:rsidRPr="00AE18F1">
        <w:rPr>
          <w:lang w:val="vi-VN"/>
        </w:rPr>
        <w:t xml:space="preserve"> đ</w:t>
      </w:r>
      <w:r>
        <w:t>ủ</w:t>
      </w:r>
      <w:r w:rsidRPr="00AE18F1">
        <w:rPr>
          <w:lang w:val="vi-VN"/>
        </w:rPr>
        <w:t xml:space="preserve"> các thông tin hành chính trong đơn.</w:t>
      </w:r>
    </w:p>
  </w:footnote>
  <w:footnote w:id="64">
    <w:p w14:paraId="76629F12" w14:textId="2E9E7AC3" w:rsidR="008B771F" w:rsidRPr="004E0CBE" w:rsidRDefault="008B771F" w:rsidP="00AE18F1">
      <w:pPr>
        <w:pStyle w:val="FootnoteText"/>
        <w:ind w:firstLine="567"/>
        <w:jc w:val="both"/>
      </w:pPr>
      <w:r w:rsidRPr="004E0CBE">
        <w:rPr>
          <w:rStyle w:val="FootnoteReference"/>
        </w:rPr>
        <w:footnoteRef/>
      </w:r>
      <w:r w:rsidRPr="004E0CBE">
        <w:rPr>
          <w:lang w:val="vi-VN"/>
        </w:rPr>
        <w:t xml:space="preserve"> Ghi </w:t>
      </w:r>
      <w:r w:rsidRPr="004E0CBE">
        <w:rPr>
          <w:lang w:val="vi-VN"/>
        </w:rPr>
        <w:t xml:space="preserve">một trong </w:t>
      </w:r>
      <w:proofErr w:type="spellStart"/>
      <w:r w:rsidRPr="004E0CBE">
        <w:t>năm</w:t>
      </w:r>
      <w:proofErr w:type="spellEnd"/>
      <w:r w:rsidRPr="004E0CBE">
        <w:rPr>
          <w:lang w:val="vi-VN"/>
        </w:rPr>
        <w:t xml:space="preserve"> thông tin về số chứng minh nhân dân/số căn cước công dân/số căn cước/số định danh cá nhân/</w:t>
      </w:r>
      <w:proofErr w:type="spellStart"/>
      <w:r w:rsidRPr="004E0CBE">
        <w:t>số</w:t>
      </w:r>
      <w:proofErr w:type="spellEnd"/>
      <w:r w:rsidRPr="004E0CBE">
        <w:t xml:space="preserve"> </w:t>
      </w:r>
      <w:r w:rsidRPr="004E0CBE">
        <w:rPr>
          <w:lang w:val="vi-VN"/>
        </w:rPr>
        <w:t>hộ chiếu còn hạn sử dụng</w:t>
      </w:r>
      <w:r w:rsidRPr="004E0CBE">
        <w:t>.</w:t>
      </w:r>
    </w:p>
    <w:p w14:paraId="4603297D" w14:textId="3CD1FCE1" w:rsidR="008B771F" w:rsidRPr="00F413C2" w:rsidRDefault="008B771F" w:rsidP="002A16D0">
      <w:pPr>
        <w:pStyle w:val="FootnoteText"/>
        <w:ind w:firstLine="567"/>
        <w:jc w:val="both"/>
      </w:pPr>
      <w:r w:rsidRPr="002A16D0">
        <w:rPr>
          <w:b/>
          <w:i/>
          <w:spacing w:val="-6"/>
          <w:lang w:val="vi-VN"/>
        </w:rPr>
        <w:t>Ghi chú:</w:t>
      </w:r>
      <w:r w:rsidRPr="004E0CBE">
        <w:rPr>
          <w:spacing w:val="-6"/>
          <w:lang w:val="vi-VN"/>
        </w:rPr>
        <w:t xml:space="preserve"> Trường hợp thực hiện thủ tục trên môi trường điện tử, người thực hiện thủ tục hành chính chỉ cần kê khai các thông tin: Họ và tên, </w:t>
      </w:r>
      <w:r>
        <w:rPr>
          <w:spacing w:val="-6"/>
        </w:rPr>
        <w:t>n</w:t>
      </w:r>
      <w:r w:rsidRPr="004E0CBE">
        <w:rPr>
          <w:spacing w:val="-6"/>
          <w:lang w:val="vi-VN"/>
        </w:rPr>
        <w:t xml:space="preserve">gày tháng năm sinh, </w:t>
      </w:r>
      <w:r>
        <w:rPr>
          <w:spacing w:val="-6"/>
        </w:rPr>
        <w:t>s</w:t>
      </w:r>
      <w:r w:rsidRPr="004E0CBE">
        <w:rPr>
          <w:spacing w:val="-6"/>
          <w:lang w:val="vi-VN"/>
        </w:rPr>
        <w:t>ố định danh cá nhân/</w:t>
      </w:r>
      <w:r>
        <w:rPr>
          <w:spacing w:val="-6"/>
        </w:rPr>
        <w:t>s</w:t>
      </w:r>
      <w:r w:rsidRPr="004E0CBE">
        <w:rPr>
          <w:spacing w:val="-6"/>
          <w:lang w:val="vi-VN"/>
        </w:rPr>
        <w:t xml:space="preserve">ố căn cước công dân. </w:t>
      </w:r>
      <w:r w:rsidRPr="004E0CBE">
        <w:rPr>
          <w:spacing w:val="-10"/>
          <w:lang w:val="vi-VN"/>
        </w:rPr>
        <w:t>Trường hợp thực hiện thủ tục hành chính bằng hồ sơ giấy người hành nghề cần kê khai đ</w:t>
      </w:r>
      <w:proofErr w:type="spellStart"/>
      <w:r w:rsidR="005A36EE">
        <w:rPr>
          <w:spacing w:val="-10"/>
        </w:rPr>
        <w:t>ầy</w:t>
      </w:r>
      <w:proofErr w:type="spellEnd"/>
      <w:r w:rsidRPr="004E0CBE">
        <w:rPr>
          <w:spacing w:val="-10"/>
          <w:lang w:val="vi-VN"/>
        </w:rPr>
        <w:t xml:space="preserve"> đ</w:t>
      </w:r>
      <w:r>
        <w:rPr>
          <w:spacing w:val="-10"/>
        </w:rPr>
        <w:t>ủ</w:t>
      </w:r>
      <w:r w:rsidRPr="004E0CBE">
        <w:rPr>
          <w:spacing w:val="-10"/>
          <w:lang w:val="vi-VN"/>
        </w:rPr>
        <w:t xml:space="preserve"> các thông tin hành chính trong đơn.</w:t>
      </w:r>
    </w:p>
  </w:footnote>
  <w:footnote w:id="65">
    <w:p w14:paraId="55F4F762" w14:textId="272BA7E5" w:rsidR="008B771F" w:rsidRPr="008179A5" w:rsidRDefault="008B771F" w:rsidP="00A37D07">
      <w:pPr>
        <w:pStyle w:val="FootnoteText"/>
        <w:ind w:firstLine="567"/>
        <w:rPr>
          <w:lang w:val="vi-VN"/>
        </w:rPr>
      </w:pPr>
      <w:r>
        <w:rPr>
          <w:rStyle w:val="FootnoteReference"/>
        </w:rPr>
        <w:footnoteRef/>
      </w:r>
      <w:r w:rsidRPr="008179A5">
        <w:rPr>
          <w:lang w:val="vi-VN"/>
        </w:rPr>
        <w:t xml:space="preserve"> </w:t>
      </w:r>
      <w:r>
        <w:rPr>
          <w:lang w:val="vi-VN"/>
        </w:rPr>
        <w:t>Trường hợp người đề nghị đang không làm việc tại cơ s</w:t>
      </w:r>
      <w:r w:rsidRPr="00D3119A">
        <w:rPr>
          <w:lang w:val="vi-VN"/>
        </w:rPr>
        <w:t>ở</w:t>
      </w:r>
      <w:r>
        <w:rPr>
          <w:lang w:val="vi-VN"/>
        </w:rPr>
        <w:t xml:space="preserve"> khám bệnh, chữa bệnh nào thì không </w:t>
      </w:r>
      <w:r w:rsidRPr="00D3119A">
        <w:rPr>
          <w:lang w:val="vi-VN"/>
        </w:rPr>
        <w:t>phải xác nhận nội dung này</w:t>
      </w:r>
      <w:r>
        <w:rPr>
          <w:lang w:val="vi-VN"/>
        </w:rPr>
        <w:t>.</w:t>
      </w:r>
    </w:p>
  </w:footnote>
  <w:footnote w:id="66">
    <w:p w14:paraId="4D7A8EF4" w14:textId="77777777" w:rsidR="008B771F" w:rsidRPr="004E0CBE" w:rsidRDefault="008B771F" w:rsidP="00A020F7">
      <w:pPr>
        <w:pStyle w:val="FootnoteText"/>
        <w:ind w:firstLine="567"/>
        <w:jc w:val="both"/>
        <w:rPr>
          <w:lang w:val="vi-VN"/>
        </w:rPr>
      </w:pPr>
      <w:r w:rsidRPr="004E0CBE">
        <w:rPr>
          <w:rStyle w:val="FootnoteReference"/>
        </w:rPr>
        <w:footnoteRef/>
      </w:r>
      <w:r w:rsidRPr="004E0CBE">
        <w:rPr>
          <w:lang w:val="vi-VN"/>
        </w:rPr>
        <w:t xml:space="preserve"> </w:t>
      </w:r>
      <w:r w:rsidRPr="004E0CBE">
        <w:rPr>
          <w:lang w:val="vi-VN"/>
          <w14:ligatures w14:val="none"/>
        </w:rPr>
        <w:t>Tên tỉnh, thành phố trực thuộc trung ương.</w:t>
      </w:r>
    </w:p>
  </w:footnote>
  <w:footnote w:id="67">
    <w:p w14:paraId="71CAF576" w14:textId="77777777" w:rsidR="008B771F" w:rsidRPr="004E0CBE" w:rsidRDefault="008B771F" w:rsidP="00A020F7">
      <w:pPr>
        <w:pStyle w:val="FootnoteText"/>
        <w:ind w:firstLine="567"/>
        <w:jc w:val="both"/>
        <w:rPr>
          <w:lang w:val="vi-VN"/>
        </w:rPr>
      </w:pPr>
      <w:r w:rsidRPr="004E0CBE">
        <w:rPr>
          <w:rStyle w:val="FootnoteReference"/>
        </w:rPr>
        <w:footnoteRef/>
      </w:r>
      <w:r w:rsidRPr="004E0CBE">
        <w:rPr>
          <w:lang w:val="vi-VN"/>
        </w:rPr>
        <w:t xml:space="preserve"> </w:t>
      </w:r>
      <w:r w:rsidRPr="004E0CBE">
        <w:rPr>
          <w:lang w:val="vi-VN"/>
          <w14:ligatures w14:val="none"/>
        </w:rPr>
        <w:t>Chữ viết tắt tên của đơn vị trình.</w:t>
      </w:r>
    </w:p>
  </w:footnote>
  <w:footnote w:id="68">
    <w:p w14:paraId="1237B35F" w14:textId="77777777" w:rsidR="008B771F" w:rsidRPr="004E0CBE" w:rsidRDefault="008B771F" w:rsidP="00A020F7">
      <w:pPr>
        <w:pStyle w:val="FootnoteText"/>
        <w:ind w:firstLine="567"/>
        <w:jc w:val="both"/>
        <w:rPr>
          <w:lang w:val="vi-VN"/>
        </w:rPr>
      </w:pPr>
      <w:r w:rsidRPr="004E0CBE">
        <w:rPr>
          <w:rStyle w:val="FootnoteReference"/>
        </w:rPr>
        <w:footnoteRef/>
      </w:r>
      <w:r w:rsidRPr="004E0CBE">
        <w:rPr>
          <w:lang w:val="vi-VN"/>
        </w:rPr>
        <w:t xml:space="preserve"> </w:t>
      </w:r>
      <w:r w:rsidRPr="004E0CBE">
        <w:rPr>
          <w:lang w:val="vi-VN"/>
          <w14:ligatures w14:val="none"/>
        </w:rPr>
        <w:t>Địa danh.</w:t>
      </w:r>
    </w:p>
  </w:footnote>
  <w:footnote w:id="69">
    <w:p w14:paraId="7DE8EE98" w14:textId="77777777" w:rsidR="008B771F" w:rsidRPr="004E0CBE" w:rsidRDefault="008B771F" w:rsidP="00A020F7">
      <w:pPr>
        <w:pStyle w:val="FootnoteText"/>
        <w:ind w:firstLine="567"/>
        <w:jc w:val="both"/>
        <w:rPr>
          <w:lang w:val="vi-VN"/>
        </w:rPr>
      </w:pPr>
      <w:r w:rsidRPr="004E0CBE">
        <w:rPr>
          <w:rStyle w:val="FootnoteReference"/>
        </w:rPr>
        <w:footnoteRef/>
      </w:r>
      <w:r w:rsidRPr="004E0CBE">
        <w:rPr>
          <w:lang w:val="vi-VN"/>
        </w:rPr>
        <w:t xml:space="preserve"> </w:t>
      </w:r>
      <w:r w:rsidRPr="004E0CBE">
        <w:rPr>
          <w:lang w:val="vi-VN"/>
          <w14:ligatures w14:val="none"/>
        </w:rPr>
        <w:t>Ghi rõ chức danh người đứng đầu của đơn vị được giao chức năng đầu mối cấp, cấp lại như: Cục trưởng Cục.., Trưởng phòng....</w:t>
      </w:r>
    </w:p>
  </w:footnote>
  <w:footnote w:id="70">
    <w:p w14:paraId="6C162810" w14:textId="77777777" w:rsidR="008B771F" w:rsidRPr="004E0CBE" w:rsidRDefault="008B771F" w:rsidP="00A020F7">
      <w:pPr>
        <w:pStyle w:val="FootnoteText"/>
        <w:ind w:firstLine="567"/>
        <w:jc w:val="both"/>
        <w:rPr>
          <w:lang w:val="vi-VN"/>
        </w:rPr>
      </w:pPr>
      <w:r w:rsidRPr="004E0CBE">
        <w:rPr>
          <w:rStyle w:val="FootnoteReference"/>
        </w:rPr>
        <w:footnoteRef/>
      </w:r>
      <w:r w:rsidRPr="004E0CBE">
        <w:rPr>
          <w:lang w:val="vi-VN"/>
        </w:rPr>
        <w:t xml:space="preserve"> </w:t>
      </w:r>
      <w:r w:rsidRPr="004E0CBE">
        <w:rPr>
          <w:lang w:val="vi-VN"/>
          <w14:ligatures w14:val="none"/>
        </w:rPr>
        <w:t>Ghi rõ tên của người được điều chỉnh phạm vi hành nghề bằng chữ in hoa đậm; trường hợp là người nước ngoài phải ghi đúng theo tên trong hộ chiếu của người đó.</w:t>
      </w:r>
    </w:p>
  </w:footnote>
  <w:footnote w:id="71">
    <w:p w14:paraId="290BEEEA" w14:textId="411BAA8C" w:rsidR="008B771F" w:rsidRPr="002A16D0" w:rsidRDefault="008B771F" w:rsidP="00A020F7">
      <w:pPr>
        <w:pStyle w:val="FootnoteText"/>
        <w:ind w:firstLine="567"/>
        <w:jc w:val="both"/>
      </w:pPr>
      <w:r w:rsidRPr="004E0CBE">
        <w:rPr>
          <w:rStyle w:val="FootnoteReference"/>
        </w:rPr>
        <w:footnoteRef/>
      </w:r>
      <w:r w:rsidRPr="004E0CBE">
        <w:rPr>
          <w:lang w:val="vi-VN"/>
        </w:rPr>
        <w:t xml:space="preserve"> </w:t>
      </w:r>
      <w:r w:rsidRPr="004E0CBE">
        <w:rPr>
          <w:lang w:val="vi-VN"/>
        </w:rPr>
        <w:t xml:space="preserve">Ghi một trong </w:t>
      </w:r>
      <w:proofErr w:type="spellStart"/>
      <w:r w:rsidRPr="004E0CBE">
        <w:t>năm</w:t>
      </w:r>
      <w:proofErr w:type="spellEnd"/>
      <w:r w:rsidRPr="004E0CBE">
        <w:rPr>
          <w:lang w:val="vi-VN"/>
        </w:rPr>
        <w:t xml:space="preserve"> thông tin về số chứng minh nhân dân/số căn cước công dân/số căn cước/số định danh cá nhân/</w:t>
      </w:r>
      <w:proofErr w:type="spellStart"/>
      <w:r w:rsidRPr="004E0CBE">
        <w:t>số</w:t>
      </w:r>
      <w:proofErr w:type="spellEnd"/>
      <w:r w:rsidRPr="004E0CBE">
        <w:t xml:space="preserve"> </w:t>
      </w:r>
      <w:r w:rsidRPr="004E0CBE">
        <w:rPr>
          <w:lang w:val="vi-VN"/>
        </w:rPr>
        <w:t>hộ chiếu còn hạn sử dụng</w:t>
      </w:r>
      <w:r>
        <w:t>.</w:t>
      </w:r>
    </w:p>
  </w:footnote>
  <w:footnote w:id="72">
    <w:p w14:paraId="49D95FA6" w14:textId="3BDCF3E4" w:rsidR="008B771F" w:rsidRPr="00A020F7" w:rsidRDefault="008B771F" w:rsidP="00A020F7">
      <w:pPr>
        <w:pStyle w:val="FootnoteText"/>
        <w:ind w:firstLine="567"/>
        <w:jc w:val="both"/>
        <w:rPr>
          <w:spacing w:val="2"/>
        </w:rPr>
      </w:pPr>
      <w:r w:rsidRPr="00A020F7">
        <w:rPr>
          <w:rStyle w:val="FootnoteReference"/>
          <w:spacing w:val="2"/>
        </w:rPr>
        <w:footnoteRef/>
      </w:r>
      <w:r w:rsidRPr="00A020F7">
        <w:rPr>
          <w:spacing w:val="2"/>
          <w:lang w:val="vi-VN"/>
        </w:rPr>
        <w:t xml:space="preserve"> </w:t>
      </w:r>
      <w:r w:rsidRPr="00A020F7">
        <w:rPr>
          <w:spacing w:val="2"/>
          <w:lang w:val="vi-VN"/>
          <w14:ligatures w14:val="none"/>
        </w:rPr>
        <w:t xml:space="preserve">Ghi </w:t>
      </w:r>
      <w:proofErr w:type="spellStart"/>
      <w:r w:rsidRPr="00A020F7">
        <w:rPr>
          <w:spacing w:val="2"/>
          <w14:ligatures w14:val="none"/>
        </w:rPr>
        <w:t>theo</w:t>
      </w:r>
      <w:proofErr w:type="spellEnd"/>
      <w:r w:rsidRPr="00A020F7">
        <w:rPr>
          <w:spacing w:val="2"/>
          <w14:ligatures w14:val="none"/>
        </w:rPr>
        <w:t xml:space="preserve"> </w:t>
      </w:r>
      <w:proofErr w:type="spellStart"/>
      <w:r w:rsidRPr="00A020F7">
        <w:rPr>
          <w:spacing w:val="2"/>
          <w14:ligatures w14:val="none"/>
        </w:rPr>
        <w:t>một</w:t>
      </w:r>
      <w:proofErr w:type="spellEnd"/>
      <w:r w:rsidRPr="00A020F7">
        <w:rPr>
          <w:spacing w:val="2"/>
          <w14:ligatures w14:val="none"/>
        </w:rPr>
        <w:t xml:space="preserve"> </w:t>
      </w:r>
      <w:proofErr w:type="spellStart"/>
      <w:r w:rsidRPr="00A020F7">
        <w:rPr>
          <w:spacing w:val="2"/>
          <w14:ligatures w14:val="none"/>
        </w:rPr>
        <w:t>trong</w:t>
      </w:r>
      <w:proofErr w:type="spellEnd"/>
      <w:r w:rsidRPr="00A020F7">
        <w:rPr>
          <w:spacing w:val="2"/>
          <w14:ligatures w14:val="none"/>
        </w:rPr>
        <w:t xml:space="preserve"> </w:t>
      </w:r>
      <w:proofErr w:type="spellStart"/>
      <w:r w:rsidRPr="00A020F7">
        <w:rPr>
          <w:spacing w:val="2"/>
          <w14:ligatures w14:val="none"/>
        </w:rPr>
        <w:t>các</w:t>
      </w:r>
      <w:proofErr w:type="spellEnd"/>
      <w:r w:rsidRPr="00A020F7">
        <w:rPr>
          <w:spacing w:val="2"/>
          <w14:ligatures w14:val="none"/>
        </w:rPr>
        <w:t xml:space="preserve"> </w:t>
      </w:r>
      <w:proofErr w:type="spellStart"/>
      <w:r w:rsidRPr="00A020F7">
        <w:rPr>
          <w:spacing w:val="2"/>
          <w14:ligatures w14:val="none"/>
        </w:rPr>
        <w:t>chức</w:t>
      </w:r>
      <w:proofErr w:type="spellEnd"/>
      <w:r w:rsidRPr="00A020F7">
        <w:rPr>
          <w:spacing w:val="2"/>
          <w14:ligatures w14:val="none"/>
        </w:rPr>
        <w:t xml:space="preserve"> </w:t>
      </w:r>
      <w:proofErr w:type="spellStart"/>
      <w:r w:rsidRPr="00A020F7">
        <w:rPr>
          <w:spacing w:val="2"/>
          <w14:ligatures w14:val="none"/>
        </w:rPr>
        <w:t>danh</w:t>
      </w:r>
      <w:proofErr w:type="spellEnd"/>
      <w:r w:rsidRPr="00A020F7">
        <w:rPr>
          <w:spacing w:val="2"/>
          <w14:ligatures w14:val="none"/>
        </w:rPr>
        <w:t xml:space="preserve"> </w:t>
      </w:r>
      <w:proofErr w:type="spellStart"/>
      <w:r w:rsidRPr="00A020F7">
        <w:rPr>
          <w:spacing w:val="2"/>
          <w14:ligatures w14:val="none"/>
        </w:rPr>
        <w:t>chuyên</w:t>
      </w:r>
      <w:proofErr w:type="spellEnd"/>
      <w:r w:rsidRPr="00A020F7">
        <w:rPr>
          <w:spacing w:val="2"/>
          <w14:ligatures w14:val="none"/>
        </w:rPr>
        <w:t xml:space="preserve"> </w:t>
      </w:r>
      <w:proofErr w:type="spellStart"/>
      <w:r w:rsidRPr="00A020F7">
        <w:rPr>
          <w:spacing w:val="2"/>
          <w14:ligatures w14:val="none"/>
        </w:rPr>
        <w:t>môn</w:t>
      </w:r>
      <w:proofErr w:type="spellEnd"/>
      <w:r w:rsidRPr="00A020F7">
        <w:rPr>
          <w:spacing w:val="2"/>
          <w:lang w:val="vi-VN"/>
          <w14:ligatures w14:val="none"/>
        </w:rPr>
        <w:t xml:space="preserve"> quy định tại khoản 1 Điều 26</w:t>
      </w:r>
      <w:r w:rsidRPr="00A020F7">
        <w:rPr>
          <w:spacing w:val="2"/>
          <w14:ligatures w14:val="none"/>
        </w:rPr>
        <w:t xml:space="preserve"> </w:t>
      </w:r>
      <w:proofErr w:type="spellStart"/>
      <w:r w:rsidRPr="00A020F7">
        <w:rPr>
          <w:spacing w:val="2"/>
          <w14:ligatures w14:val="none"/>
        </w:rPr>
        <w:t>của</w:t>
      </w:r>
      <w:proofErr w:type="spellEnd"/>
      <w:r w:rsidRPr="00A020F7">
        <w:rPr>
          <w:spacing w:val="2"/>
          <w:lang w:val="vi-VN"/>
          <w14:ligatures w14:val="none"/>
        </w:rPr>
        <w:t xml:space="preserve"> Luật </w:t>
      </w:r>
      <w:r w:rsidRPr="00A020F7">
        <w:rPr>
          <w:spacing w:val="2"/>
          <w14:ligatures w14:val="none"/>
        </w:rPr>
        <w:t>K</w:t>
      </w:r>
      <w:r w:rsidRPr="00A020F7">
        <w:rPr>
          <w:spacing w:val="2"/>
          <w:lang w:val="vi-VN"/>
          <w14:ligatures w14:val="none"/>
        </w:rPr>
        <w:t>hám bệnh, chữa bệnh</w:t>
      </w:r>
      <w:r w:rsidRPr="00A020F7">
        <w:rPr>
          <w:spacing w:val="2"/>
          <w14:ligatures w14:val="none"/>
        </w:rPr>
        <w:t>.</w:t>
      </w:r>
    </w:p>
  </w:footnote>
  <w:footnote w:id="73">
    <w:p w14:paraId="68822E00" w14:textId="77777777" w:rsidR="008B771F" w:rsidRDefault="008B771F" w:rsidP="00A020F7">
      <w:pPr>
        <w:pStyle w:val="FootnoteText"/>
        <w:ind w:firstLine="567"/>
        <w:jc w:val="both"/>
        <w:rPr>
          <w:lang w:val="vi-VN"/>
        </w:rPr>
      </w:pPr>
      <w:r>
        <w:rPr>
          <w:rStyle w:val="FootnoteReference"/>
        </w:rPr>
        <w:footnoteRef/>
      </w:r>
      <w:r>
        <w:rPr>
          <w:lang w:val="vi-VN"/>
        </w:rPr>
        <w:t xml:space="preserve"> Các đơn vị quản lý liên quan quyết định.</w:t>
      </w:r>
    </w:p>
  </w:footnote>
  <w:footnote w:id="74">
    <w:p w14:paraId="652BA498" w14:textId="77777777" w:rsidR="008B771F" w:rsidRPr="004E0CBE" w:rsidRDefault="008B771F" w:rsidP="00A020F7">
      <w:pPr>
        <w:pStyle w:val="FootnoteText"/>
        <w:ind w:firstLine="567"/>
        <w:jc w:val="both"/>
        <w:rPr>
          <w:lang w:val="vi-VN"/>
        </w:rPr>
      </w:pPr>
      <w:r w:rsidRPr="004E0CBE">
        <w:rPr>
          <w:rStyle w:val="FootnoteReference"/>
          <w:rFonts w:eastAsia="Calibri"/>
        </w:rPr>
        <w:footnoteRef/>
      </w:r>
      <w:r w:rsidRPr="004E0CBE">
        <w:rPr>
          <w:lang w:val="vi-VN"/>
        </w:rPr>
        <w:t xml:space="preserve"> </w:t>
      </w:r>
      <w:r w:rsidRPr="004E0CBE">
        <w:rPr>
          <w:lang w:val="vi-VN"/>
          <w14:ligatures w14:val="none"/>
        </w:rPr>
        <w:t>Tên cơ quan chủ quản của cơ sở khám bệnh, chữa bệnh.</w:t>
      </w:r>
    </w:p>
  </w:footnote>
  <w:footnote w:id="75">
    <w:p w14:paraId="565638F4" w14:textId="5A1E8578" w:rsidR="008B771F" w:rsidRPr="002A16D0" w:rsidRDefault="008B771F" w:rsidP="00A020F7">
      <w:pPr>
        <w:pStyle w:val="FootnoteText"/>
        <w:ind w:firstLine="567"/>
        <w:jc w:val="both"/>
      </w:pPr>
      <w:r w:rsidRPr="004E0CBE">
        <w:rPr>
          <w:rStyle w:val="FootnoteReference"/>
          <w:rFonts w:eastAsia="Calibri"/>
          <w:lang w:val="vi-VN"/>
        </w:rPr>
        <w:t>2</w:t>
      </w:r>
      <w:r w:rsidRPr="004E0CBE">
        <w:rPr>
          <w:lang w:val="vi-VN"/>
        </w:rPr>
        <w:t xml:space="preserve"> </w:t>
      </w:r>
      <w:r w:rsidRPr="004E0CBE">
        <w:rPr>
          <w:lang w:val="vi-VN"/>
          <w14:ligatures w14:val="none"/>
        </w:rPr>
        <w:t>Tên cơ sở khám bệnh chữa bệnh</w:t>
      </w:r>
      <w:r>
        <w:rPr>
          <w14:ligatures w14:val="none"/>
        </w:rPr>
        <w:t>.</w:t>
      </w:r>
    </w:p>
  </w:footnote>
  <w:footnote w:id="76">
    <w:p w14:paraId="067FB57D" w14:textId="77777777" w:rsidR="008B771F" w:rsidRPr="004E0CBE" w:rsidRDefault="008B771F" w:rsidP="00A020F7">
      <w:pPr>
        <w:pStyle w:val="FootnoteText"/>
        <w:ind w:firstLine="567"/>
        <w:jc w:val="both"/>
        <w:rPr>
          <w:lang w:val="vi-VN"/>
        </w:rPr>
      </w:pPr>
      <w:r w:rsidRPr="004E0CBE">
        <w:rPr>
          <w:rStyle w:val="FootnoteReference"/>
        </w:rPr>
        <w:footnoteRef/>
      </w:r>
      <w:r w:rsidRPr="004E0CBE">
        <w:rPr>
          <w:lang w:val="vi-VN"/>
        </w:rPr>
        <w:t xml:space="preserve"> </w:t>
      </w:r>
      <w:r w:rsidRPr="004E0CBE">
        <w:rPr>
          <w:lang w:val="vi-VN"/>
        </w:rPr>
        <w:t xml:space="preserve">Ghi một trong </w:t>
      </w:r>
      <w:proofErr w:type="spellStart"/>
      <w:r w:rsidRPr="004E0CBE">
        <w:t>năm</w:t>
      </w:r>
      <w:proofErr w:type="spellEnd"/>
      <w:r w:rsidRPr="004E0CBE">
        <w:rPr>
          <w:lang w:val="vi-VN"/>
        </w:rPr>
        <w:t xml:space="preserve"> thông tin về số chứng minh nhân dân/số căn cước công dân/số căn cước/số định danh cá nhân/</w:t>
      </w:r>
      <w:proofErr w:type="spellStart"/>
      <w:r w:rsidRPr="004E0CBE">
        <w:t>số</w:t>
      </w:r>
      <w:proofErr w:type="spellEnd"/>
      <w:r w:rsidRPr="004E0CBE">
        <w:t xml:space="preserve"> </w:t>
      </w:r>
      <w:r w:rsidRPr="004E0CBE">
        <w:rPr>
          <w:lang w:val="vi-VN"/>
        </w:rPr>
        <w:t>hộ chiếu còn hạn sử dụng.</w:t>
      </w:r>
    </w:p>
  </w:footnote>
  <w:footnote w:id="77">
    <w:p w14:paraId="0C2ECAF8" w14:textId="77777777" w:rsidR="008B771F" w:rsidRPr="004E0CBE" w:rsidRDefault="008B771F" w:rsidP="00A020F7">
      <w:pPr>
        <w:ind w:firstLine="567"/>
        <w:jc w:val="both"/>
        <w:rPr>
          <w:sz w:val="20"/>
          <w:szCs w:val="20"/>
          <w:lang w:val="vi-VN"/>
          <w14:ligatures w14:val="none"/>
        </w:rPr>
      </w:pPr>
      <w:r w:rsidRPr="004E0CBE">
        <w:rPr>
          <w:rStyle w:val="FootnoteReference"/>
          <w:rFonts w:eastAsia="Calibri"/>
          <w:sz w:val="20"/>
          <w:szCs w:val="20"/>
        </w:rPr>
        <w:footnoteRef/>
      </w:r>
      <w:r w:rsidRPr="004E0CBE">
        <w:rPr>
          <w:sz w:val="20"/>
          <w:szCs w:val="20"/>
          <w:lang w:val="vi-VN"/>
        </w:rPr>
        <w:t xml:space="preserve"> </w:t>
      </w:r>
      <w:r w:rsidRPr="004E0CBE">
        <w:rPr>
          <w:sz w:val="20"/>
          <w:szCs w:val="20"/>
          <w:lang w:val="vi-VN"/>
          <w14:ligatures w14:val="none"/>
        </w:rPr>
        <w:t>Ghi rõ văn bằng, chuyên môn theo văn bằng đào tạo.</w:t>
      </w:r>
    </w:p>
  </w:footnote>
  <w:footnote w:id="78">
    <w:p w14:paraId="7A2D476F" w14:textId="77777777" w:rsidR="008B771F" w:rsidRPr="004E0CBE" w:rsidRDefault="008B771F" w:rsidP="00A020F7">
      <w:pPr>
        <w:pStyle w:val="FootnoteText"/>
        <w:ind w:firstLine="567"/>
        <w:jc w:val="both"/>
        <w:rPr>
          <w:lang w:val="vi-VN"/>
        </w:rPr>
      </w:pPr>
      <w:r w:rsidRPr="004E0CBE">
        <w:rPr>
          <w:rStyle w:val="FootnoteReference"/>
        </w:rPr>
        <w:footnoteRef/>
      </w:r>
      <w:r w:rsidRPr="004E0CBE">
        <w:rPr>
          <w:lang w:val="vi-VN"/>
        </w:rPr>
        <w:t xml:space="preserve"> Ghi rõ phạm vi hành nghề.</w:t>
      </w:r>
    </w:p>
  </w:footnote>
  <w:footnote w:id="79">
    <w:p w14:paraId="361A6822" w14:textId="29278E61" w:rsidR="008B771F" w:rsidRPr="004E0CBE" w:rsidRDefault="008B771F" w:rsidP="00A020F7">
      <w:pPr>
        <w:pStyle w:val="FootnoteText"/>
        <w:ind w:firstLine="567"/>
        <w:jc w:val="both"/>
        <w:rPr>
          <w:lang w:val="vi-VN"/>
        </w:rPr>
      </w:pPr>
      <w:r w:rsidRPr="004E0CBE">
        <w:rPr>
          <w:rStyle w:val="FootnoteReference"/>
          <w:rFonts w:eastAsia="Calibri"/>
        </w:rPr>
        <w:footnoteRef/>
      </w:r>
      <w:r w:rsidRPr="004E0CBE">
        <w:rPr>
          <w:lang w:val="vi-VN"/>
        </w:rPr>
        <w:t xml:space="preserve"> </w:t>
      </w:r>
      <w:r w:rsidRPr="004E0CBE">
        <w:rPr>
          <w:lang w:val="vi-VN"/>
          <w14:ligatures w14:val="none"/>
        </w:rPr>
        <w:t>Ghi</w:t>
      </w:r>
      <w:r w:rsidRPr="004E0CBE">
        <w:rPr>
          <w14:ligatures w14:val="none"/>
        </w:rPr>
        <w:t xml:space="preserve"> </w:t>
      </w:r>
      <w:proofErr w:type="spellStart"/>
      <w:r w:rsidRPr="004E0CBE">
        <w:rPr>
          <w14:ligatures w14:val="none"/>
        </w:rPr>
        <w:t>rõ</w:t>
      </w:r>
      <w:proofErr w:type="spellEnd"/>
      <w:r w:rsidRPr="004E0CBE">
        <w:rPr>
          <w:lang w:val="vi-VN"/>
          <w14:ligatures w14:val="none"/>
        </w:rPr>
        <w:t xml:space="preserve"> </w:t>
      </w:r>
      <w:proofErr w:type="spellStart"/>
      <w:r w:rsidRPr="004E0CBE">
        <w:rPr>
          <w14:ligatures w14:val="none"/>
        </w:rPr>
        <w:t>bộ</w:t>
      </w:r>
      <w:proofErr w:type="spellEnd"/>
      <w:r w:rsidRPr="004E0CBE">
        <w:rPr>
          <w14:ligatures w14:val="none"/>
        </w:rPr>
        <w:t xml:space="preserve"> </w:t>
      </w:r>
      <w:proofErr w:type="spellStart"/>
      <w:r w:rsidRPr="004E0CBE">
        <w:rPr>
          <w14:ligatures w14:val="none"/>
        </w:rPr>
        <w:t>phận</w:t>
      </w:r>
      <w:proofErr w:type="spellEnd"/>
      <w:r w:rsidRPr="004E0CBE">
        <w:rPr>
          <w14:ligatures w14:val="none"/>
        </w:rPr>
        <w:t xml:space="preserve"> </w:t>
      </w:r>
      <w:proofErr w:type="spellStart"/>
      <w:r w:rsidRPr="004E0CBE">
        <w:rPr>
          <w14:ligatures w14:val="none"/>
        </w:rPr>
        <w:t>chuyên</w:t>
      </w:r>
      <w:proofErr w:type="spellEnd"/>
      <w:r w:rsidRPr="004E0CBE">
        <w:rPr>
          <w14:ligatures w14:val="none"/>
        </w:rPr>
        <w:t xml:space="preserve"> </w:t>
      </w:r>
      <w:proofErr w:type="spellStart"/>
      <w:r w:rsidRPr="004E0CBE">
        <w:rPr>
          <w14:ligatures w14:val="none"/>
        </w:rPr>
        <w:t>môn</w:t>
      </w:r>
      <w:proofErr w:type="spellEnd"/>
      <w:r w:rsidRPr="004E0CBE">
        <w:rPr>
          <w14:ligatures w14:val="none"/>
        </w:rPr>
        <w:t xml:space="preserve"> </w:t>
      </w:r>
      <w:proofErr w:type="spellStart"/>
      <w:r w:rsidRPr="004E0CBE">
        <w:rPr>
          <w14:ligatures w14:val="none"/>
        </w:rPr>
        <w:t>của</w:t>
      </w:r>
      <w:proofErr w:type="spellEnd"/>
      <w:r w:rsidRPr="004E0CBE">
        <w:rPr>
          <w14:ligatures w14:val="none"/>
        </w:rPr>
        <w:t xml:space="preserve"> </w:t>
      </w:r>
      <w:proofErr w:type="spellStart"/>
      <w:r w:rsidRPr="004E0CBE">
        <w:rPr>
          <w14:ligatures w14:val="none"/>
        </w:rPr>
        <w:t>người</w:t>
      </w:r>
      <w:proofErr w:type="spellEnd"/>
      <w:r w:rsidRPr="004E0CBE">
        <w:rPr>
          <w:lang w:val="vi-VN"/>
          <w14:ligatures w14:val="none"/>
        </w:rPr>
        <w:t xml:space="preserve"> hành nghề. </w:t>
      </w:r>
    </w:p>
  </w:footnote>
  <w:footnote w:id="80">
    <w:p w14:paraId="2E19AF1A" w14:textId="5FF33DCF" w:rsidR="008B771F" w:rsidRPr="002A16D0" w:rsidRDefault="008B771F" w:rsidP="00A020F7">
      <w:pPr>
        <w:pStyle w:val="FootnoteText"/>
        <w:ind w:firstLine="567"/>
        <w:jc w:val="both"/>
      </w:pPr>
      <w:r w:rsidRPr="004E0CBE">
        <w:rPr>
          <w:rStyle w:val="FootnoteReference"/>
        </w:rPr>
        <w:footnoteRef/>
      </w:r>
      <w:r w:rsidRPr="004E0CBE">
        <w:rPr>
          <w:lang w:val="vi-VN"/>
        </w:rPr>
        <w:t xml:space="preserve"> Ghi rõ từ ngày, tháng, năm đến ngày, tháng, năm</w:t>
      </w:r>
      <w:r>
        <w:t>.</w:t>
      </w:r>
    </w:p>
  </w:footnote>
  <w:footnote w:id="81">
    <w:p w14:paraId="2A5F4E9D" w14:textId="5C4AC7A6" w:rsidR="008B771F" w:rsidRPr="004E0CBE" w:rsidRDefault="008B771F" w:rsidP="00A020F7">
      <w:pPr>
        <w:pStyle w:val="FootnoteText"/>
        <w:ind w:firstLine="567"/>
        <w:jc w:val="both"/>
        <w:rPr>
          <w:lang w:val="vi-VN"/>
        </w:rPr>
      </w:pPr>
      <w:r w:rsidRPr="004E0CBE">
        <w:rPr>
          <w:rStyle w:val="FootnoteReference"/>
          <w:rFonts w:eastAsia="Calibri"/>
        </w:rPr>
        <w:footnoteRef/>
      </w:r>
      <w:r w:rsidRPr="004E0CBE">
        <w:rPr>
          <w:lang w:val="vi-VN"/>
        </w:rPr>
        <w:t xml:space="preserve"> </w:t>
      </w:r>
      <w:r w:rsidRPr="004E0CBE">
        <w:rPr>
          <w:lang w:val="vi-VN"/>
          <w14:ligatures w14:val="none"/>
        </w:rPr>
        <w:t xml:space="preserve">Nhận xét cụ thể về khả năng thực hiện </w:t>
      </w:r>
      <w:proofErr w:type="spellStart"/>
      <w:r w:rsidRPr="004E0CBE">
        <w:rPr>
          <w14:ligatures w14:val="none"/>
        </w:rPr>
        <w:t>khám</w:t>
      </w:r>
      <w:proofErr w:type="spellEnd"/>
      <w:r w:rsidRPr="004E0CBE">
        <w:rPr>
          <w14:ligatures w14:val="none"/>
        </w:rPr>
        <w:t xml:space="preserve"> </w:t>
      </w:r>
      <w:proofErr w:type="spellStart"/>
      <w:r w:rsidRPr="004E0CBE">
        <w:rPr>
          <w14:ligatures w14:val="none"/>
        </w:rPr>
        <w:t>bệnh</w:t>
      </w:r>
      <w:proofErr w:type="spellEnd"/>
      <w:r w:rsidRPr="004E0CBE">
        <w:rPr>
          <w14:ligatures w14:val="none"/>
        </w:rPr>
        <w:t xml:space="preserve">, </w:t>
      </w:r>
      <w:proofErr w:type="spellStart"/>
      <w:r w:rsidRPr="004E0CBE">
        <w:rPr>
          <w14:ligatures w14:val="none"/>
        </w:rPr>
        <w:t>chữa</w:t>
      </w:r>
      <w:proofErr w:type="spellEnd"/>
      <w:r w:rsidRPr="004E0CBE">
        <w:rPr>
          <w14:ligatures w14:val="none"/>
        </w:rPr>
        <w:t xml:space="preserve"> </w:t>
      </w:r>
      <w:proofErr w:type="spellStart"/>
      <w:r w:rsidRPr="004E0CBE">
        <w:rPr>
          <w14:ligatures w14:val="none"/>
        </w:rPr>
        <w:t>bệnh</w:t>
      </w:r>
      <w:proofErr w:type="spellEnd"/>
      <w:r w:rsidRPr="004E0CBE">
        <w:rPr>
          <w:lang w:val="vi-VN"/>
          <w14:ligatures w14:val="none"/>
        </w:rPr>
        <w:t xml:space="preserve"> theo chuyên khoa đăng ký hành nghề.</w:t>
      </w:r>
    </w:p>
  </w:footnote>
  <w:footnote w:id="82">
    <w:p w14:paraId="2557B288" w14:textId="77777777" w:rsidR="008B771F" w:rsidRPr="004E0CBE" w:rsidRDefault="008B771F" w:rsidP="00A020F7">
      <w:pPr>
        <w:pStyle w:val="FootnoteText"/>
        <w:ind w:firstLine="567"/>
        <w:jc w:val="both"/>
        <w:rPr>
          <w:lang w:val="vi-VN"/>
        </w:rPr>
      </w:pPr>
      <w:r w:rsidRPr="004E0CBE">
        <w:rPr>
          <w:rStyle w:val="FootnoteReference"/>
          <w:rFonts w:eastAsia="Calibri"/>
        </w:rPr>
        <w:footnoteRef/>
      </w:r>
      <w:r w:rsidRPr="004E0CBE">
        <w:rPr>
          <w:lang w:val="vi-VN"/>
        </w:rPr>
        <w:t xml:space="preserve"> </w:t>
      </w:r>
      <w:r w:rsidRPr="004E0CBE">
        <w:rPr>
          <w:lang w:val="vi-VN"/>
          <w14:ligatures w14:val="none"/>
        </w:rPr>
        <w:t>Nhận xét cụ thể về giao tiếp, ứng xử của người đăng ký hành nghề đối với đồng nghiệp và người bệnh.</w:t>
      </w:r>
    </w:p>
  </w:footnote>
  <w:footnote w:id="83">
    <w:p w14:paraId="6D86448B" w14:textId="1C3CFAAF" w:rsidR="008B771F" w:rsidRPr="00290853" w:rsidRDefault="008B771F" w:rsidP="00A020F7">
      <w:pPr>
        <w:pStyle w:val="FootnoteText"/>
        <w:ind w:firstLine="567"/>
        <w:jc w:val="both"/>
      </w:pPr>
      <w:r w:rsidRPr="004E0CBE">
        <w:rPr>
          <w:rStyle w:val="FootnoteReference"/>
        </w:rPr>
        <w:footnoteRef/>
      </w:r>
      <w:r w:rsidRPr="004E0CBE">
        <w:t xml:space="preserve"> </w:t>
      </w:r>
      <w:proofErr w:type="spellStart"/>
      <w:r w:rsidRPr="004E0CBE">
        <w:t>Người</w:t>
      </w:r>
      <w:proofErr w:type="spellEnd"/>
      <w:r w:rsidRPr="004E0CBE">
        <w:t xml:space="preserve"> </w:t>
      </w:r>
      <w:proofErr w:type="spellStart"/>
      <w:r w:rsidRPr="004E0CBE">
        <w:t>đứng</w:t>
      </w:r>
      <w:proofErr w:type="spellEnd"/>
      <w:r w:rsidRPr="004E0CBE">
        <w:t xml:space="preserve"> </w:t>
      </w:r>
      <w:proofErr w:type="spellStart"/>
      <w:r w:rsidRPr="004E0CBE">
        <w:t>đầu</w:t>
      </w:r>
      <w:proofErr w:type="spellEnd"/>
      <w:r w:rsidRPr="004E0CBE">
        <w:t xml:space="preserve"> </w:t>
      </w:r>
      <w:proofErr w:type="spellStart"/>
      <w:r w:rsidRPr="004E0CBE">
        <w:t>hoặc</w:t>
      </w:r>
      <w:proofErr w:type="spellEnd"/>
      <w:r w:rsidRPr="004E0CBE">
        <w:t xml:space="preserve"> </w:t>
      </w:r>
      <w:proofErr w:type="spellStart"/>
      <w:r w:rsidRPr="004E0CBE">
        <w:t>người</w:t>
      </w:r>
      <w:proofErr w:type="spellEnd"/>
      <w:r w:rsidRPr="004E0CBE">
        <w:t xml:space="preserve"> </w:t>
      </w:r>
      <w:proofErr w:type="spellStart"/>
      <w:r w:rsidRPr="004E0CBE">
        <w:t>được</w:t>
      </w:r>
      <w:proofErr w:type="spellEnd"/>
      <w:r w:rsidRPr="004E0CBE">
        <w:t xml:space="preserve"> </w:t>
      </w:r>
      <w:proofErr w:type="spellStart"/>
      <w:r w:rsidRPr="004E0CBE">
        <w:t>người</w:t>
      </w:r>
      <w:proofErr w:type="spellEnd"/>
      <w:r w:rsidRPr="004E0CBE">
        <w:t xml:space="preserve"> </w:t>
      </w:r>
      <w:proofErr w:type="spellStart"/>
      <w:r w:rsidRPr="004E0CBE">
        <w:t>đứng</w:t>
      </w:r>
      <w:proofErr w:type="spellEnd"/>
      <w:r w:rsidRPr="004E0CBE">
        <w:t xml:space="preserve"> </w:t>
      </w:r>
      <w:proofErr w:type="spellStart"/>
      <w:r w:rsidRPr="004E0CBE">
        <w:t>đầu</w:t>
      </w:r>
      <w:proofErr w:type="spellEnd"/>
      <w:r w:rsidRPr="004E0CBE">
        <w:t xml:space="preserve"> </w:t>
      </w:r>
      <w:proofErr w:type="spellStart"/>
      <w:r w:rsidRPr="004E0CBE">
        <w:t>ủy</w:t>
      </w:r>
      <w:proofErr w:type="spellEnd"/>
      <w:r w:rsidRPr="004E0CBE">
        <w:t xml:space="preserve"> </w:t>
      </w:r>
      <w:proofErr w:type="spellStart"/>
      <w:r w:rsidRPr="004E0CBE">
        <w:t>quyền</w:t>
      </w:r>
      <w:proofErr w:type="spellEnd"/>
      <w:r w:rsidRPr="004E0CBE">
        <w:t xml:space="preserve"> </w:t>
      </w:r>
      <w:proofErr w:type="spellStart"/>
      <w:r w:rsidRPr="004E0CBE">
        <w:t>ký</w:t>
      </w:r>
      <w:proofErr w:type="spellEnd"/>
      <w:r w:rsidRPr="004E0CBE">
        <w:t xml:space="preserve"> </w:t>
      </w:r>
      <w:proofErr w:type="spellStart"/>
      <w:r w:rsidRPr="004E0CBE">
        <w:t>ghi</w:t>
      </w:r>
      <w:proofErr w:type="spellEnd"/>
      <w:r w:rsidRPr="004E0CBE">
        <w:t xml:space="preserve"> </w:t>
      </w:r>
      <w:proofErr w:type="spellStart"/>
      <w:r w:rsidRPr="004E0CBE">
        <w:t>rõ</w:t>
      </w:r>
      <w:proofErr w:type="spellEnd"/>
      <w:r w:rsidRPr="004E0CBE">
        <w:t xml:space="preserve"> </w:t>
      </w:r>
      <w:proofErr w:type="spellStart"/>
      <w:r w:rsidRPr="004E0CBE">
        <w:t>họ</w:t>
      </w:r>
      <w:proofErr w:type="spellEnd"/>
      <w:r w:rsidRPr="004E0CBE">
        <w:t xml:space="preserve">, </w:t>
      </w:r>
      <w:proofErr w:type="spellStart"/>
      <w:r w:rsidRPr="004E0CBE">
        <w:t>tên</w:t>
      </w:r>
      <w:proofErr w:type="spellEnd"/>
      <w:r w:rsidRPr="004E0CBE">
        <w:t xml:space="preserve"> </w:t>
      </w:r>
      <w:proofErr w:type="spellStart"/>
      <w:r w:rsidRPr="004E0CBE">
        <w:t>và</w:t>
      </w:r>
      <w:proofErr w:type="spellEnd"/>
      <w:r w:rsidRPr="004E0CBE">
        <w:t xml:space="preserve"> </w:t>
      </w:r>
      <w:proofErr w:type="spellStart"/>
      <w:r w:rsidRPr="004E0CBE">
        <w:t>đóng</w:t>
      </w:r>
      <w:proofErr w:type="spellEnd"/>
      <w:r w:rsidRPr="004E0CBE">
        <w:t xml:space="preserve"> </w:t>
      </w:r>
      <w:proofErr w:type="spellStart"/>
      <w:r w:rsidRPr="004E0CBE">
        <w:t>dấu</w:t>
      </w:r>
      <w:proofErr w:type="spellEnd"/>
      <w:r w:rsidRPr="004E0CBE">
        <w:t>.</w:t>
      </w:r>
    </w:p>
  </w:footnote>
  <w:footnote w:id="84">
    <w:p w14:paraId="3068C88D" w14:textId="77777777" w:rsidR="008B771F" w:rsidRPr="004E0CBE" w:rsidRDefault="008B771F" w:rsidP="00A020F7">
      <w:pPr>
        <w:pStyle w:val="FootnoteText"/>
        <w:ind w:firstLine="567"/>
        <w:jc w:val="both"/>
        <w:rPr>
          <w:lang w:val="vi-VN"/>
        </w:rPr>
      </w:pPr>
      <w:r w:rsidRPr="004E0CBE">
        <w:rPr>
          <w:rStyle w:val="FootnoteReference"/>
          <w:rFonts w:eastAsiaTheme="majorEastAsia"/>
        </w:rPr>
        <w:footnoteRef/>
      </w:r>
      <w:r w:rsidRPr="004E0CBE">
        <w:rPr>
          <w:lang w:val="vi-VN"/>
        </w:rPr>
        <w:t xml:space="preserve"> </w:t>
      </w:r>
      <w:r w:rsidRPr="004E0CBE">
        <w:rPr>
          <w:lang w:val="vi-VN"/>
          <w14:ligatures w14:val="none"/>
        </w:rPr>
        <w:t>Ghi rõ từ mấy giờ đến mấy giờ trong ngày và mấy ngày trong tuần.</w:t>
      </w:r>
      <w:r w:rsidRPr="004E0CBE">
        <w:rPr>
          <w:b/>
          <w:bCs/>
          <w:lang w:val="vi-VN"/>
          <w14:ligatures w14:val="none"/>
        </w:rPr>
        <w:t xml:space="preserve"> </w:t>
      </w:r>
    </w:p>
  </w:footnote>
  <w:footnote w:id="85">
    <w:p w14:paraId="1318A238" w14:textId="77777777" w:rsidR="008B771F" w:rsidRPr="004E0CBE" w:rsidRDefault="008B771F" w:rsidP="00A020F7">
      <w:pPr>
        <w:pStyle w:val="FootnoteText"/>
        <w:ind w:firstLine="567"/>
        <w:jc w:val="both"/>
        <w:rPr>
          <w:lang w:val="vi-VN"/>
        </w:rPr>
      </w:pPr>
      <w:r w:rsidRPr="004E0CBE">
        <w:rPr>
          <w:rStyle w:val="FootnoteReference"/>
          <w:rFonts w:eastAsiaTheme="majorEastAsia"/>
        </w:rPr>
        <w:footnoteRef/>
      </w:r>
      <w:r w:rsidRPr="004E0CBE">
        <w:rPr>
          <w:lang w:val="vi-VN"/>
        </w:rPr>
        <w:t xml:space="preserve"> </w:t>
      </w:r>
      <w:r w:rsidRPr="004E0CBE">
        <w:rPr>
          <w:lang w:val="vi-VN"/>
          <w14:ligatures w14:val="none"/>
        </w:rPr>
        <w:t xml:space="preserve">Ghi cụ thể thời gian làm việc từ mấy giờ đến mấy giờ trong ngày và mấy ngày trong tuần. </w:t>
      </w:r>
    </w:p>
  </w:footnote>
  <w:footnote w:id="86">
    <w:p w14:paraId="3313F02C" w14:textId="77777777" w:rsidR="008B771F" w:rsidRPr="004E0CBE" w:rsidRDefault="008B771F" w:rsidP="00A020F7">
      <w:pPr>
        <w:pStyle w:val="FootnoteText"/>
        <w:ind w:firstLine="567"/>
        <w:jc w:val="both"/>
        <w:rPr>
          <w:lang w:val="vi-VN"/>
        </w:rPr>
      </w:pPr>
      <w:r w:rsidRPr="004E0CBE">
        <w:rPr>
          <w:rStyle w:val="FootnoteReference"/>
          <w:rFonts w:eastAsiaTheme="majorEastAsia"/>
        </w:rPr>
        <w:footnoteRef/>
      </w:r>
      <w:r w:rsidRPr="004E0CBE">
        <w:rPr>
          <w:lang w:val="vi-VN"/>
        </w:rPr>
        <w:t xml:space="preserve"> Ghi cụ thể chức danh, vị trí chuyên môn được phân công đảm nhiệm.</w:t>
      </w:r>
    </w:p>
  </w:footnote>
  <w:footnote w:id="87">
    <w:p w14:paraId="1EF199CF" w14:textId="77777777" w:rsidR="008B771F" w:rsidRPr="004E0CBE" w:rsidRDefault="008B771F" w:rsidP="00A020F7">
      <w:pPr>
        <w:pStyle w:val="FootnoteText"/>
        <w:ind w:firstLine="567"/>
        <w:jc w:val="both"/>
        <w:rPr>
          <w:lang w:val="vi-VN"/>
        </w:rPr>
      </w:pPr>
      <w:r w:rsidRPr="004E0CBE">
        <w:rPr>
          <w:rStyle w:val="FootnoteReference"/>
        </w:rPr>
        <w:footnoteRef/>
      </w:r>
      <w:r w:rsidRPr="004E0CBE">
        <w:rPr>
          <w:lang w:val="vi-VN"/>
        </w:rPr>
        <w:t xml:space="preserve"> </w:t>
      </w:r>
      <w:r w:rsidRPr="004E0CBE">
        <w:rPr>
          <w:lang w:val="vi-VN"/>
          <w14:ligatures w14:val="none"/>
        </w:rPr>
        <w:t>Ghi cụ thể thời gian làm việc từ mấy giờ đến mấy giờ trong ngày và mấy ngày trong tuần tại cơ sở khám bệnh chữa bệnh khác.</w:t>
      </w:r>
    </w:p>
  </w:footnote>
  <w:footnote w:id="88">
    <w:p w14:paraId="35A65B2A" w14:textId="77777777" w:rsidR="008B771F" w:rsidRPr="004E0CBE" w:rsidRDefault="008B771F" w:rsidP="00A020F7">
      <w:pPr>
        <w:pStyle w:val="FootnoteText"/>
        <w:ind w:firstLine="567"/>
        <w:jc w:val="both"/>
        <w:rPr>
          <w:lang w:val="vi-VN"/>
        </w:rPr>
      </w:pPr>
      <w:r w:rsidRPr="004E0CBE">
        <w:rPr>
          <w:rStyle w:val="FootnoteReference"/>
        </w:rPr>
        <w:footnoteRef/>
      </w:r>
      <w:r w:rsidRPr="004E0CBE">
        <w:rPr>
          <w:lang w:val="vi-VN"/>
        </w:rPr>
        <w:t xml:space="preserve"> ghi thêm ngôn ngữ mà người hành nghề nước ngoài sử dụng trong KBCB (nếu có)….</w:t>
      </w:r>
    </w:p>
  </w:footnote>
  <w:footnote w:id="89">
    <w:p w14:paraId="0774111C" w14:textId="6A69D860" w:rsidR="008B771F" w:rsidRPr="00290853" w:rsidRDefault="008B771F" w:rsidP="00A020F7">
      <w:pPr>
        <w:pStyle w:val="FootnoteText"/>
        <w:ind w:firstLine="567"/>
        <w:jc w:val="both"/>
      </w:pPr>
      <w:r w:rsidRPr="004E0CBE">
        <w:rPr>
          <w:rStyle w:val="FootnoteReference"/>
        </w:rPr>
        <w:footnoteRef/>
      </w:r>
      <w:r w:rsidRPr="004E0CBE">
        <w:t xml:space="preserve"> </w:t>
      </w:r>
      <w:proofErr w:type="spellStart"/>
      <w:r w:rsidRPr="004E0CBE">
        <w:t>Người</w:t>
      </w:r>
      <w:proofErr w:type="spellEnd"/>
      <w:r w:rsidRPr="004E0CBE">
        <w:t xml:space="preserve"> </w:t>
      </w:r>
      <w:proofErr w:type="spellStart"/>
      <w:r w:rsidRPr="004E0CBE">
        <w:t>đứng</w:t>
      </w:r>
      <w:proofErr w:type="spellEnd"/>
      <w:r w:rsidRPr="004E0CBE">
        <w:t xml:space="preserve"> </w:t>
      </w:r>
      <w:proofErr w:type="spellStart"/>
      <w:r w:rsidRPr="004E0CBE">
        <w:t>đầu</w:t>
      </w:r>
      <w:proofErr w:type="spellEnd"/>
      <w:r w:rsidRPr="004E0CBE">
        <w:t xml:space="preserve"> </w:t>
      </w:r>
      <w:proofErr w:type="spellStart"/>
      <w:r w:rsidRPr="004E0CBE">
        <w:t>hoặc</w:t>
      </w:r>
      <w:proofErr w:type="spellEnd"/>
      <w:r w:rsidRPr="004E0CBE">
        <w:t xml:space="preserve"> </w:t>
      </w:r>
      <w:proofErr w:type="spellStart"/>
      <w:r w:rsidRPr="004E0CBE">
        <w:t>người</w:t>
      </w:r>
      <w:proofErr w:type="spellEnd"/>
      <w:r w:rsidRPr="004E0CBE">
        <w:t xml:space="preserve"> </w:t>
      </w:r>
      <w:proofErr w:type="spellStart"/>
      <w:r w:rsidRPr="004E0CBE">
        <w:t>được</w:t>
      </w:r>
      <w:proofErr w:type="spellEnd"/>
      <w:r w:rsidRPr="004E0CBE">
        <w:t xml:space="preserve"> </w:t>
      </w:r>
      <w:proofErr w:type="spellStart"/>
      <w:r w:rsidRPr="004E0CBE">
        <w:t>người</w:t>
      </w:r>
      <w:proofErr w:type="spellEnd"/>
      <w:r w:rsidRPr="004E0CBE">
        <w:t xml:space="preserve"> </w:t>
      </w:r>
      <w:proofErr w:type="spellStart"/>
      <w:r w:rsidRPr="004E0CBE">
        <w:t>đứng</w:t>
      </w:r>
      <w:proofErr w:type="spellEnd"/>
      <w:r w:rsidRPr="004E0CBE">
        <w:t xml:space="preserve"> </w:t>
      </w:r>
      <w:proofErr w:type="spellStart"/>
      <w:r w:rsidRPr="004E0CBE">
        <w:t>đầu</w:t>
      </w:r>
      <w:proofErr w:type="spellEnd"/>
      <w:r w:rsidRPr="004E0CBE">
        <w:t xml:space="preserve"> </w:t>
      </w:r>
      <w:proofErr w:type="spellStart"/>
      <w:r w:rsidRPr="004E0CBE">
        <w:t>ủy</w:t>
      </w:r>
      <w:proofErr w:type="spellEnd"/>
      <w:r w:rsidRPr="004E0CBE">
        <w:t xml:space="preserve"> </w:t>
      </w:r>
      <w:proofErr w:type="spellStart"/>
      <w:r w:rsidRPr="004E0CBE">
        <w:t>quyền</w:t>
      </w:r>
      <w:proofErr w:type="spellEnd"/>
      <w:r w:rsidRPr="004E0CBE">
        <w:t xml:space="preserve"> </w:t>
      </w:r>
      <w:proofErr w:type="spellStart"/>
      <w:r w:rsidRPr="004E0CBE">
        <w:t>ký</w:t>
      </w:r>
      <w:proofErr w:type="spellEnd"/>
      <w:r w:rsidRPr="004E0CBE">
        <w:t xml:space="preserve"> </w:t>
      </w:r>
      <w:proofErr w:type="spellStart"/>
      <w:r w:rsidRPr="004E0CBE">
        <w:t>ghi</w:t>
      </w:r>
      <w:proofErr w:type="spellEnd"/>
      <w:r w:rsidRPr="004E0CBE">
        <w:t xml:space="preserve"> </w:t>
      </w:r>
      <w:proofErr w:type="spellStart"/>
      <w:r w:rsidRPr="004E0CBE">
        <w:t>rõ</w:t>
      </w:r>
      <w:proofErr w:type="spellEnd"/>
      <w:r w:rsidRPr="004E0CBE">
        <w:t xml:space="preserve"> </w:t>
      </w:r>
      <w:proofErr w:type="spellStart"/>
      <w:r w:rsidRPr="004E0CBE">
        <w:t>họ</w:t>
      </w:r>
      <w:proofErr w:type="spellEnd"/>
      <w:r w:rsidRPr="004E0CBE">
        <w:t xml:space="preserve">, </w:t>
      </w:r>
      <w:proofErr w:type="spellStart"/>
      <w:r w:rsidRPr="004E0CBE">
        <w:t>tên</w:t>
      </w:r>
      <w:proofErr w:type="spellEnd"/>
      <w:r w:rsidRPr="004E0CBE">
        <w:t xml:space="preserve"> </w:t>
      </w:r>
      <w:proofErr w:type="spellStart"/>
      <w:r w:rsidRPr="004E0CBE">
        <w:t>và</w:t>
      </w:r>
      <w:proofErr w:type="spellEnd"/>
      <w:r w:rsidRPr="004E0CBE">
        <w:t xml:space="preserve"> </w:t>
      </w:r>
      <w:proofErr w:type="spellStart"/>
      <w:r w:rsidRPr="004E0CBE">
        <w:t>đóng</w:t>
      </w:r>
      <w:proofErr w:type="spellEnd"/>
      <w:r w:rsidRPr="004E0CBE">
        <w:t xml:space="preserve"> </w:t>
      </w:r>
      <w:proofErr w:type="spellStart"/>
      <w:r w:rsidRPr="004E0CBE">
        <w:t>dấu</w:t>
      </w:r>
      <w:proofErr w:type="spellEnd"/>
      <w:r>
        <w:t>.</w:t>
      </w:r>
    </w:p>
  </w:footnote>
  <w:footnote w:id="90">
    <w:p w14:paraId="49A549F1" w14:textId="77777777" w:rsidR="008B771F" w:rsidRDefault="008B771F" w:rsidP="00A020F7">
      <w:pPr>
        <w:pStyle w:val="FootnoteText"/>
        <w:ind w:firstLine="567"/>
        <w:jc w:val="both"/>
        <w:rPr>
          <w:lang w:val="vi-VN"/>
        </w:rPr>
      </w:pPr>
      <w:r>
        <w:rPr>
          <w:rStyle w:val="FootnoteReference"/>
        </w:rPr>
        <w:footnoteRef/>
      </w:r>
      <w:r>
        <w:rPr>
          <w:lang w:val="vi-VN"/>
        </w:rPr>
        <w:t xml:space="preserve"> Liệt kê đầy đủ các giấy tờ, tài liệu nộp kèm theo đơn. Các giấy tờ tài liệu phải đầy đủ và được sắp xếp theo thứ tự quy định tại Nghị định số ……/2023/NĐ-CP.</w:t>
      </w:r>
    </w:p>
  </w:footnote>
  <w:footnote w:id="91">
    <w:p w14:paraId="2C09D1CC" w14:textId="77777777" w:rsidR="008B771F" w:rsidRPr="00290853" w:rsidRDefault="008B771F" w:rsidP="00A020F7">
      <w:pPr>
        <w:pStyle w:val="FootnoteText"/>
        <w:ind w:firstLine="567"/>
        <w:jc w:val="both"/>
      </w:pPr>
      <w:r w:rsidRPr="004E0CBE">
        <w:rPr>
          <w:rStyle w:val="FootnoteReference"/>
        </w:rPr>
        <w:footnoteRef/>
      </w:r>
      <w:r w:rsidRPr="004E0CBE">
        <w:t xml:space="preserve"> </w:t>
      </w:r>
      <w:proofErr w:type="spellStart"/>
      <w:r w:rsidRPr="004E0CBE">
        <w:t>Người</w:t>
      </w:r>
      <w:proofErr w:type="spellEnd"/>
      <w:r w:rsidRPr="004E0CBE">
        <w:t xml:space="preserve"> </w:t>
      </w:r>
      <w:proofErr w:type="spellStart"/>
      <w:r w:rsidRPr="004E0CBE">
        <w:t>đứng</w:t>
      </w:r>
      <w:proofErr w:type="spellEnd"/>
      <w:r w:rsidRPr="004E0CBE">
        <w:t xml:space="preserve"> </w:t>
      </w:r>
      <w:proofErr w:type="spellStart"/>
      <w:r w:rsidRPr="004E0CBE">
        <w:t>đầu</w:t>
      </w:r>
      <w:proofErr w:type="spellEnd"/>
      <w:r w:rsidRPr="004E0CBE">
        <w:t xml:space="preserve"> </w:t>
      </w:r>
      <w:proofErr w:type="spellStart"/>
      <w:r w:rsidRPr="004E0CBE">
        <w:t>hoặc</w:t>
      </w:r>
      <w:proofErr w:type="spellEnd"/>
      <w:r w:rsidRPr="004E0CBE">
        <w:t xml:space="preserve"> </w:t>
      </w:r>
      <w:proofErr w:type="spellStart"/>
      <w:r w:rsidRPr="004E0CBE">
        <w:t>người</w:t>
      </w:r>
      <w:proofErr w:type="spellEnd"/>
      <w:r w:rsidRPr="004E0CBE">
        <w:t xml:space="preserve"> </w:t>
      </w:r>
      <w:proofErr w:type="spellStart"/>
      <w:r w:rsidRPr="004E0CBE">
        <w:t>được</w:t>
      </w:r>
      <w:proofErr w:type="spellEnd"/>
      <w:r w:rsidRPr="004E0CBE">
        <w:t xml:space="preserve"> </w:t>
      </w:r>
      <w:proofErr w:type="spellStart"/>
      <w:r w:rsidRPr="004E0CBE">
        <w:t>người</w:t>
      </w:r>
      <w:proofErr w:type="spellEnd"/>
      <w:r w:rsidRPr="004E0CBE">
        <w:t xml:space="preserve"> </w:t>
      </w:r>
      <w:proofErr w:type="spellStart"/>
      <w:r w:rsidRPr="004E0CBE">
        <w:t>đứng</w:t>
      </w:r>
      <w:proofErr w:type="spellEnd"/>
      <w:r w:rsidRPr="004E0CBE">
        <w:t xml:space="preserve"> </w:t>
      </w:r>
      <w:proofErr w:type="spellStart"/>
      <w:r w:rsidRPr="004E0CBE">
        <w:t>đầu</w:t>
      </w:r>
      <w:proofErr w:type="spellEnd"/>
      <w:r w:rsidRPr="004E0CBE">
        <w:t xml:space="preserve"> </w:t>
      </w:r>
      <w:proofErr w:type="spellStart"/>
      <w:r w:rsidRPr="004E0CBE">
        <w:t>ủy</w:t>
      </w:r>
      <w:proofErr w:type="spellEnd"/>
      <w:r w:rsidRPr="004E0CBE">
        <w:t xml:space="preserve"> </w:t>
      </w:r>
      <w:proofErr w:type="spellStart"/>
      <w:r w:rsidRPr="004E0CBE">
        <w:t>quyền</w:t>
      </w:r>
      <w:proofErr w:type="spellEnd"/>
      <w:r w:rsidRPr="004E0CBE">
        <w:t xml:space="preserve"> </w:t>
      </w:r>
      <w:proofErr w:type="spellStart"/>
      <w:r w:rsidRPr="004E0CBE">
        <w:t>ký</w:t>
      </w:r>
      <w:proofErr w:type="spellEnd"/>
      <w:r w:rsidRPr="004E0CBE">
        <w:t xml:space="preserve"> </w:t>
      </w:r>
      <w:proofErr w:type="spellStart"/>
      <w:r w:rsidRPr="004E0CBE">
        <w:t>ghi</w:t>
      </w:r>
      <w:proofErr w:type="spellEnd"/>
      <w:r w:rsidRPr="004E0CBE">
        <w:t xml:space="preserve"> </w:t>
      </w:r>
      <w:proofErr w:type="spellStart"/>
      <w:r w:rsidRPr="004E0CBE">
        <w:t>rõ</w:t>
      </w:r>
      <w:proofErr w:type="spellEnd"/>
      <w:r w:rsidRPr="004E0CBE">
        <w:t xml:space="preserve"> </w:t>
      </w:r>
      <w:proofErr w:type="spellStart"/>
      <w:r w:rsidRPr="004E0CBE">
        <w:t>họ</w:t>
      </w:r>
      <w:proofErr w:type="spellEnd"/>
      <w:r w:rsidRPr="004E0CBE">
        <w:t xml:space="preserve">, </w:t>
      </w:r>
      <w:proofErr w:type="spellStart"/>
      <w:r w:rsidRPr="004E0CBE">
        <w:t>tên</w:t>
      </w:r>
      <w:proofErr w:type="spellEnd"/>
      <w:r w:rsidRPr="004E0CBE">
        <w:t xml:space="preserve"> </w:t>
      </w:r>
      <w:proofErr w:type="spellStart"/>
      <w:r w:rsidRPr="004E0CBE">
        <w:t>và</w:t>
      </w:r>
      <w:proofErr w:type="spellEnd"/>
      <w:r w:rsidRPr="004E0CBE">
        <w:t xml:space="preserve"> </w:t>
      </w:r>
      <w:proofErr w:type="spellStart"/>
      <w:r w:rsidRPr="004E0CBE">
        <w:t>đóng</w:t>
      </w:r>
      <w:proofErr w:type="spellEnd"/>
      <w:r w:rsidRPr="004E0CBE">
        <w:t xml:space="preserve"> </w:t>
      </w:r>
      <w:proofErr w:type="spellStart"/>
      <w:r w:rsidRPr="004E0CBE">
        <w:t>dấu</w:t>
      </w:r>
      <w:proofErr w:type="spellEnd"/>
      <w:r>
        <w:t>.</w:t>
      </w:r>
    </w:p>
  </w:footnote>
  <w:footnote w:id="92">
    <w:p w14:paraId="58D1A83E" w14:textId="77777777" w:rsidR="008B771F" w:rsidRDefault="008B771F" w:rsidP="002A16D0">
      <w:pPr>
        <w:pStyle w:val="FootnoteText"/>
        <w:ind w:firstLine="567"/>
        <w:rPr>
          <w:lang w:val="vi-VN"/>
        </w:rPr>
      </w:pPr>
      <w:r>
        <w:rPr>
          <w:rStyle w:val="FootnoteReference"/>
        </w:rPr>
        <w:footnoteRef/>
      </w:r>
      <w:r>
        <w:rPr>
          <w:lang w:val="vi-VN"/>
        </w:rPr>
        <w:t xml:space="preserve"> Địa danh.</w:t>
      </w:r>
    </w:p>
  </w:footnote>
  <w:footnote w:id="93">
    <w:p w14:paraId="67025ACB" w14:textId="77777777" w:rsidR="008B771F" w:rsidRPr="00290853" w:rsidRDefault="008B771F" w:rsidP="005A7611">
      <w:pPr>
        <w:pStyle w:val="FootnoteText"/>
        <w:ind w:firstLine="567"/>
        <w:jc w:val="both"/>
      </w:pPr>
      <w:r w:rsidRPr="004E0CBE">
        <w:rPr>
          <w:rStyle w:val="FootnoteReference"/>
        </w:rPr>
        <w:footnoteRef/>
      </w:r>
      <w:r w:rsidRPr="004E0CBE">
        <w:t xml:space="preserve"> </w:t>
      </w:r>
      <w:proofErr w:type="spellStart"/>
      <w:r w:rsidRPr="004E0CBE">
        <w:t>Người</w:t>
      </w:r>
      <w:proofErr w:type="spellEnd"/>
      <w:r w:rsidRPr="004E0CBE">
        <w:t xml:space="preserve"> </w:t>
      </w:r>
      <w:proofErr w:type="spellStart"/>
      <w:r w:rsidRPr="004E0CBE">
        <w:t>đứng</w:t>
      </w:r>
      <w:proofErr w:type="spellEnd"/>
      <w:r w:rsidRPr="004E0CBE">
        <w:t xml:space="preserve"> </w:t>
      </w:r>
      <w:proofErr w:type="spellStart"/>
      <w:r w:rsidRPr="004E0CBE">
        <w:t>đầu</w:t>
      </w:r>
      <w:proofErr w:type="spellEnd"/>
      <w:r w:rsidRPr="004E0CBE">
        <w:t xml:space="preserve"> </w:t>
      </w:r>
      <w:proofErr w:type="spellStart"/>
      <w:r w:rsidRPr="004E0CBE">
        <w:t>hoặc</w:t>
      </w:r>
      <w:proofErr w:type="spellEnd"/>
      <w:r w:rsidRPr="004E0CBE">
        <w:t xml:space="preserve"> </w:t>
      </w:r>
      <w:proofErr w:type="spellStart"/>
      <w:r w:rsidRPr="004E0CBE">
        <w:t>người</w:t>
      </w:r>
      <w:proofErr w:type="spellEnd"/>
      <w:r w:rsidRPr="004E0CBE">
        <w:t xml:space="preserve"> </w:t>
      </w:r>
      <w:proofErr w:type="spellStart"/>
      <w:r w:rsidRPr="004E0CBE">
        <w:t>được</w:t>
      </w:r>
      <w:proofErr w:type="spellEnd"/>
      <w:r w:rsidRPr="004E0CBE">
        <w:t xml:space="preserve"> </w:t>
      </w:r>
      <w:proofErr w:type="spellStart"/>
      <w:r w:rsidRPr="004E0CBE">
        <w:t>người</w:t>
      </w:r>
      <w:proofErr w:type="spellEnd"/>
      <w:r w:rsidRPr="004E0CBE">
        <w:t xml:space="preserve"> </w:t>
      </w:r>
      <w:proofErr w:type="spellStart"/>
      <w:r w:rsidRPr="004E0CBE">
        <w:t>đứng</w:t>
      </w:r>
      <w:proofErr w:type="spellEnd"/>
      <w:r w:rsidRPr="004E0CBE">
        <w:t xml:space="preserve"> </w:t>
      </w:r>
      <w:proofErr w:type="spellStart"/>
      <w:r w:rsidRPr="004E0CBE">
        <w:t>đầu</w:t>
      </w:r>
      <w:proofErr w:type="spellEnd"/>
      <w:r w:rsidRPr="004E0CBE">
        <w:t xml:space="preserve"> </w:t>
      </w:r>
      <w:proofErr w:type="spellStart"/>
      <w:r w:rsidRPr="004E0CBE">
        <w:t>ủy</w:t>
      </w:r>
      <w:proofErr w:type="spellEnd"/>
      <w:r w:rsidRPr="004E0CBE">
        <w:t xml:space="preserve"> </w:t>
      </w:r>
      <w:proofErr w:type="spellStart"/>
      <w:r w:rsidRPr="004E0CBE">
        <w:t>quyền</w:t>
      </w:r>
      <w:proofErr w:type="spellEnd"/>
      <w:r w:rsidRPr="004E0CBE">
        <w:t xml:space="preserve"> </w:t>
      </w:r>
      <w:proofErr w:type="spellStart"/>
      <w:r w:rsidRPr="004E0CBE">
        <w:t>ký</w:t>
      </w:r>
      <w:proofErr w:type="spellEnd"/>
      <w:r w:rsidRPr="004E0CBE">
        <w:t xml:space="preserve"> </w:t>
      </w:r>
      <w:proofErr w:type="spellStart"/>
      <w:r w:rsidRPr="004E0CBE">
        <w:t>ghi</w:t>
      </w:r>
      <w:proofErr w:type="spellEnd"/>
      <w:r w:rsidRPr="004E0CBE">
        <w:t xml:space="preserve"> </w:t>
      </w:r>
      <w:proofErr w:type="spellStart"/>
      <w:r w:rsidRPr="004E0CBE">
        <w:t>rõ</w:t>
      </w:r>
      <w:proofErr w:type="spellEnd"/>
      <w:r w:rsidRPr="004E0CBE">
        <w:t xml:space="preserve"> </w:t>
      </w:r>
      <w:proofErr w:type="spellStart"/>
      <w:r w:rsidRPr="004E0CBE">
        <w:t>họ</w:t>
      </w:r>
      <w:proofErr w:type="spellEnd"/>
      <w:r w:rsidRPr="004E0CBE">
        <w:t xml:space="preserve">, </w:t>
      </w:r>
      <w:proofErr w:type="spellStart"/>
      <w:r w:rsidRPr="004E0CBE">
        <w:t>tên</w:t>
      </w:r>
      <w:proofErr w:type="spellEnd"/>
      <w:r w:rsidRPr="004E0CBE">
        <w:t xml:space="preserve"> </w:t>
      </w:r>
      <w:proofErr w:type="spellStart"/>
      <w:r w:rsidRPr="004E0CBE">
        <w:t>và</w:t>
      </w:r>
      <w:proofErr w:type="spellEnd"/>
      <w:r w:rsidRPr="004E0CBE">
        <w:t xml:space="preserve"> </w:t>
      </w:r>
      <w:proofErr w:type="spellStart"/>
      <w:r w:rsidRPr="004E0CBE">
        <w:t>đóng</w:t>
      </w:r>
      <w:proofErr w:type="spellEnd"/>
      <w:r w:rsidRPr="004E0CBE">
        <w:t xml:space="preserve"> </w:t>
      </w:r>
      <w:proofErr w:type="spellStart"/>
      <w:r w:rsidRPr="004E0CBE">
        <w:t>dấu</w:t>
      </w:r>
      <w:proofErr w:type="spellEnd"/>
      <w:r>
        <w:t>.</w:t>
      </w:r>
    </w:p>
  </w:footnote>
  <w:footnote w:id="94">
    <w:p w14:paraId="1366F2E7" w14:textId="7E4BEF3A" w:rsidR="008B771F" w:rsidRPr="002A16D0" w:rsidRDefault="008B771F" w:rsidP="005A7611">
      <w:pPr>
        <w:pStyle w:val="FootnoteText"/>
        <w:ind w:firstLine="567"/>
      </w:pPr>
      <w:r>
        <w:rPr>
          <w:rStyle w:val="FootnoteReference"/>
        </w:rPr>
        <w:footnoteRef/>
      </w:r>
      <w:r>
        <w:rPr>
          <w:lang w:val="vi-VN"/>
        </w:rPr>
        <w:t xml:space="preserve"> Tên cơ quan chủ quản của cơ sở công bố</w:t>
      </w:r>
      <w:r>
        <w:t>.</w:t>
      </w:r>
    </w:p>
  </w:footnote>
  <w:footnote w:id="95">
    <w:p w14:paraId="6F814189" w14:textId="42257669" w:rsidR="008B771F" w:rsidRPr="002A16D0" w:rsidRDefault="008B771F" w:rsidP="005A7611">
      <w:pPr>
        <w:pStyle w:val="FootnoteText"/>
        <w:ind w:firstLine="567"/>
      </w:pPr>
      <w:r>
        <w:rPr>
          <w:rStyle w:val="FootnoteReference"/>
        </w:rPr>
        <w:footnoteRef/>
      </w:r>
      <w:r>
        <w:rPr>
          <w:lang w:val="vi-VN"/>
        </w:rPr>
        <w:t xml:space="preserve"> Tên của cơ sở công bố</w:t>
      </w:r>
      <w:r>
        <w:t>.</w:t>
      </w:r>
    </w:p>
  </w:footnote>
  <w:footnote w:id="96">
    <w:p w14:paraId="13A85F0D" w14:textId="323C7B2E" w:rsidR="008B771F" w:rsidRPr="002A16D0" w:rsidRDefault="008B771F" w:rsidP="005A7611">
      <w:pPr>
        <w:pStyle w:val="FootnoteText"/>
        <w:ind w:firstLine="567"/>
      </w:pPr>
      <w:r>
        <w:rPr>
          <w:rStyle w:val="FootnoteReference"/>
        </w:rPr>
        <w:footnoteRef/>
      </w:r>
      <w:r>
        <w:rPr>
          <w:lang w:val="vi-VN"/>
        </w:rPr>
        <w:t xml:space="preserve"> Chữ viết tắt tên cơ sở công bố</w:t>
      </w:r>
      <w:r>
        <w:t>.</w:t>
      </w:r>
    </w:p>
  </w:footnote>
  <w:footnote w:id="97">
    <w:p w14:paraId="4432D183" w14:textId="554E4FCD" w:rsidR="008B771F" w:rsidRPr="002A16D0" w:rsidRDefault="008B771F" w:rsidP="005A7611">
      <w:pPr>
        <w:pStyle w:val="FootnoteText"/>
        <w:ind w:firstLine="567"/>
      </w:pPr>
      <w:r>
        <w:rPr>
          <w:rStyle w:val="FootnoteReference"/>
        </w:rPr>
        <w:footnoteRef/>
      </w:r>
      <w:r>
        <w:rPr>
          <w:lang w:val="vi-VN"/>
        </w:rPr>
        <w:t xml:space="preserve"> Địa danh</w:t>
      </w:r>
      <w:r>
        <w:t>.</w:t>
      </w:r>
    </w:p>
  </w:footnote>
  <w:footnote w:id="98">
    <w:p w14:paraId="38CAFD33" w14:textId="38585F3D" w:rsidR="008B771F" w:rsidRPr="002A16D0" w:rsidRDefault="008B771F" w:rsidP="005A7611">
      <w:pPr>
        <w:pStyle w:val="FootnoteText"/>
        <w:ind w:firstLine="567"/>
      </w:pPr>
      <w:r>
        <w:rPr>
          <w:rStyle w:val="FootnoteReference"/>
        </w:rPr>
        <w:footnoteRef/>
      </w:r>
      <w:r>
        <w:rPr>
          <w:lang w:val="vi-VN"/>
        </w:rPr>
        <w:t xml:space="preserve"> Tên cơ quan tiếp nhận hồ sơ</w:t>
      </w:r>
      <w:r>
        <w:t>.</w:t>
      </w:r>
    </w:p>
  </w:footnote>
  <w:footnote w:id="99">
    <w:p w14:paraId="5E606B69" w14:textId="314A72FD" w:rsidR="008B771F" w:rsidRPr="002A16D0" w:rsidRDefault="008B771F" w:rsidP="005A7611">
      <w:pPr>
        <w:pStyle w:val="FootnoteText"/>
        <w:ind w:firstLine="567"/>
      </w:pPr>
      <w:r>
        <w:rPr>
          <w:rStyle w:val="FootnoteReference"/>
        </w:rPr>
        <w:footnoteRef/>
      </w:r>
      <w:r>
        <w:rPr>
          <w:lang w:val="vi-VN"/>
        </w:rPr>
        <w:t xml:space="preserve"> Địa chỉ cụ thể của cơ sở công bố</w:t>
      </w:r>
      <w:r>
        <w:t>.</w:t>
      </w:r>
    </w:p>
  </w:footnote>
  <w:footnote w:id="100">
    <w:p w14:paraId="34058BD6" w14:textId="102A26DC" w:rsidR="008B771F" w:rsidRPr="002A16D0" w:rsidRDefault="008B771F" w:rsidP="005A7611">
      <w:pPr>
        <w:pStyle w:val="FootnoteText"/>
        <w:ind w:firstLine="567"/>
      </w:pPr>
      <w:r>
        <w:rPr>
          <w:rStyle w:val="FootnoteReference"/>
        </w:rPr>
        <w:footnoteRef/>
      </w:r>
      <w:r>
        <w:rPr>
          <w:lang w:val="vi-VN"/>
        </w:rPr>
        <w:t xml:space="preserve"> Ghi rõ thủ tục công bố và liệt kê đầy đủ các giấy tờ, tài liệu nộp kèm theo đơn. Các giấy tờ tài liệu phải đầy đủ và được sắp xếp theo thứ tự quy định tại Nghị định số ……/2023/NĐ-CP</w:t>
      </w:r>
      <w:r>
        <w:t>.</w:t>
      </w:r>
    </w:p>
  </w:footnote>
  <w:footnote w:id="101">
    <w:p w14:paraId="43578161" w14:textId="77777777" w:rsidR="008B771F" w:rsidRPr="00290853" w:rsidRDefault="008B771F" w:rsidP="005A7611">
      <w:pPr>
        <w:pStyle w:val="FootnoteText"/>
        <w:ind w:firstLine="567"/>
        <w:jc w:val="both"/>
      </w:pPr>
      <w:r w:rsidRPr="004E0CBE">
        <w:rPr>
          <w:rStyle w:val="FootnoteReference"/>
        </w:rPr>
        <w:footnoteRef/>
      </w:r>
      <w:r w:rsidRPr="004E0CBE">
        <w:t xml:space="preserve"> </w:t>
      </w:r>
      <w:proofErr w:type="spellStart"/>
      <w:r w:rsidRPr="004E0CBE">
        <w:t>Người</w:t>
      </w:r>
      <w:proofErr w:type="spellEnd"/>
      <w:r w:rsidRPr="004E0CBE">
        <w:t xml:space="preserve"> </w:t>
      </w:r>
      <w:proofErr w:type="spellStart"/>
      <w:r w:rsidRPr="004E0CBE">
        <w:t>đứng</w:t>
      </w:r>
      <w:proofErr w:type="spellEnd"/>
      <w:r w:rsidRPr="004E0CBE">
        <w:t xml:space="preserve"> </w:t>
      </w:r>
      <w:proofErr w:type="spellStart"/>
      <w:r w:rsidRPr="004E0CBE">
        <w:t>đầu</w:t>
      </w:r>
      <w:proofErr w:type="spellEnd"/>
      <w:r w:rsidRPr="004E0CBE">
        <w:t xml:space="preserve"> </w:t>
      </w:r>
      <w:proofErr w:type="spellStart"/>
      <w:r w:rsidRPr="004E0CBE">
        <w:t>hoặc</w:t>
      </w:r>
      <w:proofErr w:type="spellEnd"/>
      <w:r w:rsidRPr="004E0CBE">
        <w:t xml:space="preserve"> </w:t>
      </w:r>
      <w:proofErr w:type="spellStart"/>
      <w:r w:rsidRPr="004E0CBE">
        <w:t>người</w:t>
      </w:r>
      <w:proofErr w:type="spellEnd"/>
      <w:r w:rsidRPr="004E0CBE">
        <w:t xml:space="preserve"> </w:t>
      </w:r>
      <w:proofErr w:type="spellStart"/>
      <w:r w:rsidRPr="004E0CBE">
        <w:t>được</w:t>
      </w:r>
      <w:proofErr w:type="spellEnd"/>
      <w:r w:rsidRPr="004E0CBE">
        <w:t xml:space="preserve"> </w:t>
      </w:r>
      <w:proofErr w:type="spellStart"/>
      <w:r w:rsidRPr="004E0CBE">
        <w:t>người</w:t>
      </w:r>
      <w:proofErr w:type="spellEnd"/>
      <w:r w:rsidRPr="004E0CBE">
        <w:t xml:space="preserve"> </w:t>
      </w:r>
      <w:proofErr w:type="spellStart"/>
      <w:r w:rsidRPr="004E0CBE">
        <w:t>đứng</w:t>
      </w:r>
      <w:proofErr w:type="spellEnd"/>
      <w:r w:rsidRPr="004E0CBE">
        <w:t xml:space="preserve"> </w:t>
      </w:r>
      <w:proofErr w:type="spellStart"/>
      <w:r w:rsidRPr="004E0CBE">
        <w:t>đầu</w:t>
      </w:r>
      <w:proofErr w:type="spellEnd"/>
      <w:r w:rsidRPr="004E0CBE">
        <w:t xml:space="preserve"> </w:t>
      </w:r>
      <w:proofErr w:type="spellStart"/>
      <w:r w:rsidRPr="004E0CBE">
        <w:t>ủy</w:t>
      </w:r>
      <w:proofErr w:type="spellEnd"/>
      <w:r w:rsidRPr="004E0CBE">
        <w:t xml:space="preserve"> </w:t>
      </w:r>
      <w:proofErr w:type="spellStart"/>
      <w:r w:rsidRPr="004E0CBE">
        <w:t>quyền</w:t>
      </w:r>
      <w:proofErr w:type="spellEnd"/>
      <w:r w:rsidRPr="004E0CBE">
        <w:t xml:space="preserve"> </w:t>
      </w:r>
      <w:proofErr w:type="spellStart"/>
      <w:r w:rsidRPr="004E0CBE">
        <w:t>ký</w:t>
      </w:r>
      <w:proofErr w:type="spellEnd"/>
      <w:r w:rsidRPr="004E0CBE">
        <w:t xml:space="preserve"> </w:t>
      </w:r>
      <w:proofErr w:type="spellStart"/>
      <w:r w:rsidRPr="004E0CBE">
        <w:t>ghi</w:t>
      </w:r>
      <w:proofErr w:type="spellEnd"/>
      <w:r w:rsidRPr="004E0CBE">
        <w:t xml:space="preserve"> </w:t>
      </w:r>
      <w:proofErr w:type="spellStart"/>
      <w:r w:rsidRPr="004E0CBE">
        <w:t>rõ</w:t>
      </w:r>
      <w:proofErr w:type="spellEnd"/>
      <w:r w:rsidRPr="004E0CBE">
        <w:t xml:space="preserve"> </w:t>
      </w:r>
      <w:proofErr w:type="spellStart"/>
      <w:r w:rsidRPr="004E0CBE">
        <w:t>họ</w:t>
      </w:r>
      <w:proofErr w:type="spellEnd"/>
      <w:r w:rsidRPr="004E0CBE">
        <w:t xml:space="preserve">, </w:t>
      </w:r>
      <w:proofErr w:type="spellStart"/>
      <w:r w:rsidRPr="004E0CBE">
        <w:t>tên</w:t>
      </w:r>
      <w:proofErr w:type="spellEnd"/>
      <w:r w:rsidRPr="004E0CBE">
        <w:t xml:space="preserve"> </w:t>
      </w:r>
      <w:proofErr w:type="spellStart"/>
      <w:r w:rsidRPr="004E0CBE">
        <w:t>và</w:t>
      </w:r>
      <w:proofErr w:type="spellEnd"/>
      <w:r w:rsidRPr="004E0CBE">
        <w:t xml:space="preserve"> </w:t>
      </w:r>
      <w:proofErr w:type="spellStart"/>
      <w:r w:rsidRPr="004E0CBE">
        <w:t>đóng</w:t>
      </w:r>
      <w:proofErr w:type="spellEnd"/>
      <w:r w:rsidRPr="004E0CBE">
        <w:t xml:space="preserve"> </w:t>
      </w:r>
      <w:proofErr w:type="spellStart"/>
      <w:r w:rsidRPr="004E0CBE">
        <w:t>dấu</w:t>
      </w:r>
      <w:proofErr w:type="spellEnd"/>
      <w:r>
        <w:t>.</w:t>
      </w:r>
    </w:p>
  </w:footnote>
  <w:footnote w:id="102">
    <w:p w14:paraId="53D271C6" w14:textId="0737539F" w:rsidR="008B771F" w:rsidRPr="005A7611" w:rsidRDefault="008B771F" w:rsidP="005A7611">
      <w:pPr>
        <w:pStyle w:val="FootnoteText"/>
        <w:ind w:firstLine="567"/>
      </w:pPr>
      <w:r>
        <w:rPr>
          <w:rStyle w:val="FootnoteReference"/>
        </w:rPr>
        <w:footnoteRef/>
      </w:r>
      <w:r>
        <w:rPr>
          <w:lang w:val="vi-VN"/>
        </w:rPr>
        <w:t xml:space="preserve"> Ghi rõ từ mấy giờ đến mấy giờ trong ngày và mấy ngày trong tuần</w:t>
      </w:r>
      <w:r>
        <w:t>.</w:t>
      </w:r>
    </w:p>
  </w:footnote>
  <w:footnote w:id="103">
    <w:p w14:paraId="4B639B63" w14:textId="708FA2B2" w:rsidR="008B771F" w:rsidRPr="005A7611" w:rsidRDefault="008B771F" w:rsidP="005A7611">
      <w:pPr>
        <w:pStyle w:val="FootnoteText"/>
        <w:ind w:firstLine="567"/>
      </w:pPr>
      <w:r>
        <w:rPr>
          <w:rStyle w:val="FootnoteReference"/>
        </w:rPr>
        <w:footnoteRef/>
      </w:r>
      <w:r>
        <w:rPr>
          <w:lang w:val="vi-VN"/>
        </w:rPr>
        <w:t xml:space="preserve"> Ghi cụ thể chức danh, vị trí chuyên môn được phân công đảm nhiệm</w:t>
      </w:r>
      <w:r>
        <w:t>.</w:t>
      </w:r>
    </w:p>
  </w:footnote>
  <w:footnote w:id="104">
    <w:p w14:paraId="474CF25E" w14:textId="51617FBF" w:rsidR="008B771F" w:rsidRPr="005A7611" w:rsidRDefault="008B771F" w:rsidP="005A7611">
      <w:pPr>
        <w:pStyle w:val="FootnoteText"/>
        <w:ind w:firstLine="567"/>
      </w:pPr>
      <w:r>
        <w:rPr>
          <w:rStyle w:val="FootnoteReference"/>
        </w:rPr>
        <w:footnoteRef/>
      </w:r>
      <w:r>
        <w:rPr>
          <w:lang w:val="vi-VN"/>
        </w:rPr>
        <w:t xml:space="preserve"> Địa danh</w:t>
      </w:r>
      <w:r>
        <w:t>.</w:t>
      </w:r>
    </w:p>
  </w:footnote>
  <w:footnote w:id="105">
    <w:p w14:paraId="075A5A53" w14:textId="77777777" w:rsidR="008B771F" w:rsidRPr="00290853" w:rsidRDefault="008B771F" w:rsidP="005A7611">
      <w:pPr>
        <w:pStyle w:val="FootnoteText"/>
        <w:ind w:firstLine="567"/>
        <w:jc w:val="both"/>
      </w:pPr>
      <w:r w:rsidRPr="004E0CBE">
        <w:rPr>
          <w:rStyle w:val="FootnoteReference"/>
        </w:rPr>
        <w:footnoteRef/>
      </w:r>
      <w:r w:rsidRPr="004E0CBE">
        <w:t xml:space="preserve"> </w:t>
      </w:r>
      <w:proofErr w:type="spellStart"/>
      <w:r w:rsidRPr="004E0CBE">
        <w:t>Người</w:t>
      </w:r>
      <w:proofErr w:type="spellEnd"/>
      <w:r w:rsidRPr="004E0CBE">
        <w:t xml:space="preserve"> </w:t>
      </w:r>
      <w:proofErr w:type="spellStart"/>
      <w:r w:rsidRPr="004E0CBE">
        <w:t>đứng</w:t>
      </w:r>
      <w:proofErr w:type="spellEnd"/>
      <w:r w:rsidRPr="004E0CBE">
        <w:t xml:space="preserve"> </w:t>
      </w:r>
      <w:proofErr w:type="spellStart"/>
      <w:r w:rsidRPr="004E0CBE">
        <w:t>đầu</w:t>
      </w:r>
      <w:proofErr w:type="spellEnd"/>
      <w:r w:rsidRPr="004E0CBE">
        <w:t xml:space="preserve"> </w:t>
      </w:r>
      <w:proofErr w:type="spellStart"/>
      <w:r w:rsidRPr="004E0CBE">
        <w:t>hoặc</w:t>
      </w:r>
      <w:proofErr w:type="spellEnd"/>
      <w:r w:rsidRPr="004E0CBE">
        <w:t xml:space="preserve"> </w:t>
      </w:r>
      <w:proofErr w:type="spellStart"/>
      <w:r w:rsidRPr="004E0CBE">
        <w:t>người</w:t>
      </w:r>
      <w:proofErr w:type="spellEnd"/>
      <w:r w:rsidRPr="004E0CBE">
        <w:t xml:space="preserve"> </w:t>
      </w:r>
      <w:proofErr w:type="spellStart"/>
      <w:r w:rsidRPr="004E0CBE">
        <w:t>được</w:t>
      </w:r>
      <w:proofErr w:type="spellEnd"/>
      <w:r w:rsidRPr="004E0CBE">
        <w:t xml:space="preserve"> </w:t>
      </w:r>
      <w:proofErr w:type="spellStart"/>
      <w:r w:rsidRPr="004E0CBE">
        <w:t>người</w:t>
      </w:r>
      <w:proofErr w:type="spellEnd"/>
      <w:r w:rsidRPr="004E0CBE">
        <w:t xml:space="preserve"> </w:t>
      </w:r>
      <w:proofErr w:type="spellStart"/>
      <w:r w:rsidRPr="004E0CBE">
        <w:t>đứng</w:t>
      </w:r>
      <w:proofErr w:type="spellEnd"/>
      <w:r w:rsidRPr="004E0CBE">
        <w:t xml:space="preserve"> </w:t>
      </w:r>
      <w:proofErr w:type="spellStart"/>
      <w:r w:rsidRPr="004E0CBE">
        <w:t>đầu</w:t>
      </w:r>
      <w:proofErr w:type="spellEnd"/>
      <w:r w:rsidRPr="004E0CBE">
        <w:t xml:space="preserve"> </w:t>
      </w:r>
      <w:proofErr w:type="spellStart"/>
      <w:r w:rsidRPr="004E0CBE">
        <w:t>ủy</w:t>
      </w:r>
      <w:proofErr w:type="spellEnd"/>
      <w:r w:rsidRPr="004E0CBE">
        <w:t xml:space="preserve"> </w:t>
      </w:r>
      <w:proofErr w:type="spellStart"/>
      <w:r w:rsidRPr="004E0CBE">
        <w:t>quyền</w:t>
      </w:r>
      <w:proofErr w:type="spellEnd"/>
      <w:r w:rsidRPr="004E0CBE">
        <w:t xml:space="preserve"> </w:t>
      </w:r>
      <w:proofErr w:type="spellStart"/>
      <w:r w:rsidRPr="004E0CBE">
        <w:t>ký</w:t>
      </w:r>
      <w:proofErr w:type="spellEnd"/>
      <w:r w:rsidRPr="004E0CBE">
        <w:t xml:space="preserve"> </w:t>
      </w:r>
      <w:proofErr w:type="spellStart"/>
      <w:r w:rsidRPr="004E0CBE">
        <w:t>ghi</w:t>
      </w:r>
      <w:proofErr w:type="spellEnd"/>
      <w:r w:rsidRPr="004E0CBE">
        <w:t xml:space="preserve"> </w:t>
      </w:r>
      <w:proofErr w:type="spellStart"/>
      <w:r w:rsidRPr="004E0CBE">
        <w:t>rõ</w:t>
      </w:r>
      <w:proofErr w:type="spellEnd"/>
      <w:r w:rsidRPr="004E0CBE">
        <w:t xml:space="preserve"> </w:t>
      </w:r>
      <w:proofErr w:type="spellStart"/>
      <w:r w:rsidRPr="004E0CBE">
        <w:t>họ</w:t>
      </w:r>
      <w:proofErr w:type="spellEnd"/>
      <w:r w:rsidRPr="004E0CBE">
        <w:t xml:space="preserve">, </w:t>
      </w:r>
      <w:proofErr w:type="spellStart"/>
      <w:r w:rsidRPr="004E0CBE">
        <w:t>tên</w:t>
      </w:r>
      <w:proofErr w:type="spellEnd"/>
      <w:r w:rsidRPr="004E0CBE">
        <w:t xml:space="preserve"> </w:t>
      </w:r>
      <w:proofErr w:type="spellStart"/>
      <w:r w:rsidRPr="004E0CBE">
        <w:t>và</w:t>
      </w:r>
      <w:proofErr w:type="spellEnd"/>
      <w:r w:rsidRPr="004E0CBE">
        <w:t xml:space="preserve"> </w:t>
      </w:r>
      <w:proofErr w:type="spellStart"/>
      <w:r w:rsidRPr="004E0CBE">
        <w:t>đóng</w:t>
      </w:r>
      <w:proofErr w:type="spellEnd"/>
      <w:r w:rsidRPr="004E0CBE">
        <w:t xml:space="preserve"> </w:t>
      </w:r>
      <w:proofErr w:type="spellStart"/>
      <w:r w:rsidRPr="004E0CBE">
        <w:t>dấu</w:t>
      </w:r>
      <w:proofErr w:type="spellEnd"/>
      <w:r>
        <w:t>.</w:t>
      </w:r>
    </w:p>
  </w:footnote>
  <w:footnote w:id="106">
    <w:p w14:paraId="6DFACBF9" w14:textId="77777777" w:rsidR="008B771F" w:rsidRDefault="008B771F" w:rsidP="005A7611">
      <w:pPr>
        <w:pStyle w:val="FootnoteText"/>
        <w:ind w:firstLine="567"/>
        <w:rPr>
          <w:lang w:val="vi-VN"/>
        </w:rPr>
      </w:pPr>
      <w:r>
        <w:rPr>
          <w:rStyle w:val="FootnoteReference"/>
        </w:rPr>
        <w:footnoteRef/>
      </w:r>
      <w:r>
        <w:rPr>
          <w:lang w:val="vi-VN"/>
        </w:rPr>
        <w:t xml:space="preserve"> Tên cơ quan cấp giấy phép hoạt động (Bộ Y tế/ Sở Y tế).</w:t>
      </w:r>
    </w:p>
  </w:footnote>
  <w:footnote w:id="107">
    <w:p w14:paraId="63151C1A" w14:textId="77777777" w:rsidR="008B771F" w:rsidRDefault="008B771F" w:rsidP="005A7611">
      <w:pPr>
        <w:pStyle w:val="FootnoteText"/>
        <w:ind w:firstLine="567"/>
        <w:rPr>
          <w:lang w:val="vi-VN"/>
        </w:rPr>
      </w:pPr>
      <w:r>
        <w:rPr>
          <w:rStyle w:val="FootnoteReference"/>
        </w:rPr>
        <w:footnoteRef/>
      </w:r>
      <w:r>
        <w:rPr>
          <w:lang w:val="vi-VN"/>
        </w:rPr>
        <w:t xml:space="preserve"> Số giấy phép hoạt động.</w:t>
      </w:r>
    </w:p>
  </w:footnote>
  <w:footnote w:id="108">
    <w:p w14:paraId="3BE3FB52" w14:textId="2C2EF01E" w:rsidR="008B771F" w:rsidRPr="002A16D0" w:rsidRDefault="008B771F" w:rsidP="005A7611">
      <w:pPr>
        <w:pStyle w:val="FootnoteText"/>
        <w:ind w:firstLine="567"/>
        <w:rPr>
          <w:color w:val="FF0000"/>
        </w:rPr>
      </w:pPr>
      <w:r>
        <w:rPr>
          <w:rStyle w:val="FootnoteReference"/>
        </w:rPr>
        <w:footnoteRef/>
      </w:r>
      <w:r>
        <w:rPr>
          <w:lang w:val="vi-VN"/>
        </w:rPr>
        <w:t xml:space="preserve"> Chữ viết tắt theo mã ký hiệu quy định tại Mẫu 07 Phụ lục IV</w:t>
      </w:r>
      <w:r>
        <w:t>.</w:t>
      </w:r>
    </w:p>
  </w:footnote>
  <w:footnote w:id="109">
    <w:p w14:paraId="152C6F7F" w14:textId="77777777" w:rsidR="008B771F" w:rsidRDefault="008B771F" w:rsidP="005A7611">
      <w:pPr>
        <w:pStyle w:val="FootnoteText"/>
        <w:ind w:firstLine="567"/>
        <w:rPr>
          <w:lang w:val="vi-VN"/>
        </w:rPr>
      </w:pPr>
      <w:r>
        <w:rPr>
          <w:rStyle w:val="FootnoteReference"/>
        </w:rPr>
        <w:footnoteRef/>
      </w:r>
      <w:r>
        <w:rPr>
          <w:lang w:val="vi-VN"/>
        </w:rPr>
        <w:t xml:space="preserve"> Chức vụ của người có thẩm quyền cấp giấy phép hoạt động.</w:t>
      </w:r>
    </w:p>
  </w:footnote>
  <w:footnote w:id="110">
    <w:p w14:paraId="64BE2923" w14:textId="77777777" w:rsidR="008B771F" w:rsidRDefault="008B771F" w:rsidP="005A7611">
      <w:pPr>
        <w:pStyle w:val="FootnoteText"/>
        <w:ind w:firstLine="567"/>
        <w:jc w:val="both"/>
        <w:rPr>
          <w:lang w:val="vi-VN"/>
        </w:rPr>
      </w:pPr>
      <w:r>
        <w:rPr>
          <w:rStyle w:val="FootnoteReference"/>
        </w:rPr>
        <w:footnoteRef/>
      </w:r>
      <w:r>
        <w:rPr>
          <w:lang w:val="vi-VN"/>
        </w:rPr>
        <w:t xml:space="preserve"> Ghi rõ chức vụ người đứng đầu của đơn vị được giao chức năng đầu mối cấp, cấp lại như: Cục trưởng Cục.., Trưởng phòng ...</w:t>
      </w:r>
    </w:p>
  </w:footnote>
  <w:footnote w:id="111">
    <w:p w14:paraId="6E3D00EC" w14:textId="708349DC" w:rsidR="008B771F" w:rsidRPr="005A7611" w:rsidRDefault="008B771F" w:rsidP="005A7611">
      <w:pPr>
        <w:pStyle w:val="FootnoteText"/>
        <w:ind w:firstLine="567"/>
        <w:jc w:val="both"/>
        <w:rPr>
          <w:iCs/>
        </w:rPr>
      </w:pPr>
      <w:r>
        <w:rPr>
          <w:rStyle w:val="FootnoteReference"/>
        </w:rPr>
        <w:footnoteRef/>
      </w:r>
      <w:r>
        <w:rPr>
          <w:lang w:val="vi-VN"/>
        </w:rPr>
        <w:t xml:space="preserve"> Ghi theo tên đề nghị của đơn vị bằng chữ in hoa, cỡ chữ 14; đối với cơ sở khám bệnh, chữa bệnh tư nhân thì ghi thêm tên công ty chủ quản </w:t>
      </w:r>
      <w:r w:rsidRPr="005A7611">
        <w:rPr>
          <w:iCs/>
          <w:lang w:val="vi-VN"/>
        </w:rPr>
        <w:t>(ví dụ: phòng khám đa khoa A thuộc công ty cổ phần B hoặc Bệnh viện đa khoa X thuộc công ty cổ phần Y)</w:t>
      </w:r>
      <w:r>
        <w:rPr>
          <w:iCs/>
        </w:rPr>
        <w:t>.</w:t>
      </w:r>
    </w:p>
  </w:footnote>
  <w:footnote w:id="112">
    <w:p w14:paraId="35595C70" w14:textId="77777777" w:rsidR="008B771F" w:rsidRDefault="008B771F" w:rsidP="005A7611">
      <w:pPr>
        <w:pStyle w:val="FootnoteText"/>
        <w:ind w:firstLine="567"/>
        <w:rPr>
          <w:lang w:val="vi-VN"/>
        </w:rPr>
      </w:pPr>
      <w:r>
        <w:rPr>
          <w:rStyle w:val="FootnoteReference"/>
        </w:rPr>
        <w:footnoteRef/>
      </w:r>
      <w:r>
        <w:rPr>
          <w:lang w:val="vi-VN"/>
        </w:rPr>
        <w:t xml:space="preserve"> Ghi rõ theo quy định tại khoản 1 Điều 48 Luật Khám bệnh, chữa bệnh</w:t>
      </w:r>
    </w:p>
  </w:footnote>
  <w:footnote w:id="113">
    <w:p w14:paraId="403C1485" w14:textId="77777777" w:rsidR="008B771F" w:rsidRDefault="008B771F" w:rsidP="005A7611">
      <w:pPr>
        <w:pStyle w:val="FootnoteText"/>
        <w:ind w:firstLine="567"/>
        <w:rPr>
          <w:vertAlign w:val="superscript"/>
          <w:lang w:val="vi-VN"/>
        </w:rPr>
      </w:pPr>
      <w:r>
        <w:rPr>
          <w:rStyle w:val="FootnoteReference"/>
        </w:rPr>
        <w:footnoteRef/>
      </w:r>
      <w:r>
        <w:rPr>
          <w:lang w:val="vi-VN"/>
        </w:rPr>
        <w:t xml:space="preserve"> Ghi theo đề nghị của đơn vị.</w:t>
      </w:r>
    </w:p>
  </w:footnote>
  <w:footnote w:id="114">
    <w:p w14:paraId="5BEC185E" w14:textId="77777777" w:rsidR="008B771F" w:rsidRDefault="008B771F" w:rsidP="005A7611">
      <w:pPr>
        <w:pStyle w:val="FootnoteText"/>
        <w:ind w:firstLine="567"/>
        <w:rPr>
          <w:lang w:val="vi-VN"/>
        </w:rPr>
      </w:pPr>
      <w:r>
        <w:rPr>
          <w:rStyle w:val="FootnoteReference"/>
        </w:rPr>
        <w:footnoteRef/>
      </w:r>
      <w:r>
        <w:rPr>
          <w:lang w:val="vi-VN"/>
        </w:rPr>
        <w:t xml:space="preserve"> Địa danh.</w:t>
      </w:r>
    </w:p>
  </w:footnote>
  <w:footnote w:id="115">
    <w:p w14:paraId="0B6FB720" w14:textId="30CE6763" w:rsidR="008B771F" w:rsidRPr="002A16D0" w:rsidRDefault="008B771F" w:rsidP="00A02B7D">
      <w:pPr>
        <w:pStyle w:val="FootnoteText"/>
        <w:ind w:firstLine="567"/>
        <w:rPr>
          <w:spacing w:val="-12"/>
        </w:rPr>
      </w:pPr>
      <w:r w:rsidRPr="00A02B7D">
        <w:rPr>
          <w:rStyle w:val="FootnoteReference"/>
          <w:spacing w:val="-12"/>
        </w:rPr>
        <w:footnoteRef/>
      </w:r>
      <w:r w:rsidRPr="00A02B7D">
        <w:rPr>
          <w:spacing w:val="-12"/>
          <w:lang w:val="vi-VN"/>
        </w:rPr>
        <w:t xml:space="preserve"> Ghi cụ thể tên hình thức tổ chức theo quy định tại Nghị định số ..../2023/NĐ-CP ngày … tháng … năm 2023</w:t>
      </w:r>
      <w:r>
        <w:rPr>
          <w:spacing w:val="-12"/>
        </w:rPr>
        <w:t>.</w:t>
      </w:r>
    </w:p>
  </w:footnote>
  <w:footnote w:id="116">
    <w:p w14:paraId="57D10C75" w14:textId="77777777" w:rsidR="008B771F" w:rsidRDefault="008B771F" w:rsidP="00A02B7D">
      <w:pPr>
        <w:pStyle w:val="FootnoteText"/>
        <w:ind w:firstLine="567"/>
        <w:rPr>
          <w:lang w:val="vi-VN"/>
        </w:rPr>
      </w:pPr>
      <w:r>
        <w:rPr>
          <w:rStyle w:val="FootnoteReference"/>
        </w:rPr>
        <w:footnoteRef/>
      </w:r>
      <w:r>
        <w:rPr>
          <w:lang w:val="vi-VN"/>
        </w:rPr>
        <w:t xml:space="preserve"> Ghi rõ tên các khoa (khoa lâm sàng, khoa cận lâm sàng), phòng, bộ phận chuyên môn của cơ sở khám bệnh, chữa bệnh.</w:t>
      </w:r>
    </w:p>
  </w:footnote>
  <w:footnote w:id="117">
    <w:p w14:paraId="09D7C970" w14:textId="2D35D112" w:rsidR="008B771F" w:rsidRPr="00A02B7D" w:rsidRDefault="008B771F" w:rsidP="00A02B7D">
      <w:pPr>
        <w:pStyle w:val="FootnoteText"/>
        <w:ind w:firstLine="567"/>
      </w:pPr>
      <w:r>
        <w:rPr>
          <w:rStyle w:val="FootnoteReference"/>
        </w:rPr>
        <w:footnoteRef/>
      </w:r>
      <w:r>
        <w:rPr>
          <w:lang w:val="vi-VN"/>
        </w:rPr>
        <w:t xml:space="preserve"> Ghi cụ thể chức danh, vị trí làm việc được phân công đảm nhiệm</w:t>
      </w:r>
      <w:r>
        <w:t>.</w:t>
      </w:r>
    </w:p>
  </w:footnote>
  <w:footnote w:id="118">
    <w:p w14:paraId="12337A4A" w14:textId="77777777" w:rsidR="008B771F" w:rsidRPr="00290853" w:rsidRDefault="008B771F" w:rsidP="00A02B7D">
      <w:pPr>
        <w:pStyle w:val="FootnoteText"/>
        <w:ind w:firstLine="567"/>
        <w:jc w:val="both"/>
      </w:pPr>
      <w:r w:rsidRPr="004E0CBE">
        <w:rPr>
          <w:rStyle w:val="FootnoteReference"/>
        </w:rPr>
        <w:footnoteRef/>
      </w:r>
      <w:r w:rsidRPr="004E0CBE">
        <w:t xml:space="preserve"> </w:t>
      </w:r>
      <w:proofErr w:type="spellStart"/>
      <w:r w:rsidRPr="004E0CBE">
        <w:t>Người</w:t>
      </w:r>
      <w:proofErr w:type="spellEnd"/>
      <w:r w:rsidRPr="004E0CBE">
        <w:t xml:space="preserve"> </w:t>
      </w:r>
      <w:proofErr w:type="spellStart"/>
      <w:r w:rsidRPr="004E0CBE">
        <w:t>đứng</w:t>
      </w:r>
      <w:proofErr w:type="spellEnd"/>
      <w:r w:rsidRPr="004E0CBE">
        <w:t xml:space="preserve"> </w:t>
      </w:r>
      <w:proofErr w:type="spellStart"/>
      <w:r w:rsidRPr="004E0CBE">
        <w:t>đầu</w:t>
      </w:r>
      <w:proofErr w:type="spellEnd"/>
      <w:r w:rsidRPr="004E0CBE">
        <w:t xml:space="preserve"> </w:t>
      </w:r>
      <w:proofErr w:type="spellStart"/>
      <w:r w:rsidRPr="004E0CBE">
        <w:t>hoặc</w:t>
      </w:r>
      <w:proofErr w:type="spellEnd"/>
      <w:r w:rsidRPr="004E0CBE">
        <w:t xml:space="preserve"> </w:t>
      </w:r>
      <w:proofErr w:type="spellStart"/>
      <w:r w:rsidRPr="004E0CBE">
        <w:t>người</w:t>
      </w:r>
      <w:proofErr w:type="spellEnd"/>
      <w:r w:rsidRPr="004E0CBE">
        <w:t xml:space="preserve"> </w:t>
      </w:r>
      <w:proofErr w:type="spellStart"/>
      <w:r w:rsidRPr="004E0CBE">
        <w:t>được</w:t>
      </w:r>
      <w:proofErr w:type="spellEnd"/>
      <w:r w:rsidRPr="004E0CBE">
        <w:t xml:space="preserve"> </w:t>
      </w:r>
      <w:proofErr w:type="spellStart"/>
      <w:r w:rsidRPr="004E0CBE">
        <w:t>người</w:t>
      </w:r>
      <w:proofErr w:type="spellEnd"/>
      <w:r w:rsidRPr="004E0CBE">
        <w:t xml:space="preserve"> </w:t>
      </w:r>
      <w:proofErr w:type="spellStart"/>
      <w:r w:rsidRPr="004E0CBE">
        <w:t>đứng</w:t>
      </w:r>
      <w:proofErr w:type="spellEnd"/>
      <w:r w:rsidRPr="004E0CBE">
        <w:t xml:space="preserve"> </w:t>
      </w:r>
      <w:proofErr w:type="spellStart"/>
      <w:r w:rsidRPr="004E0CBE">
        <w:t>đầu</w:t>
      </w:r>
      <w:proofErr w:type="spellEnd"/>
      <w:r w:rsidRPr="004E0CBE">
        <w:t xml:space="preserve"> </w:t>
      </w:r>
      <w:proofErr w:type="spellStart"/>
      <w:r w:rsidRPr="004E0CBE">
        <w:t>ủy</w:t>
      </w:r>
      <w:proofErr w:type="spellEnd"/>
      <w:r w:rsidRPr="004E0CBE">
        <w:t xml:space="preserve"> </w:t>
      </w:r>
      <w:proofErr w:type="spellStart"/>
      <w:r w:rsidRPr="004E0CBE">
        <w:t>quyền</w:t>
      </w:r>
      <w:proofErr w:type="spellEnd"/>
      <w:r w:rsidRPr="004E0CBE">
        <w:t xml:space="preserve"> </w:t>
      </w:r>
      <w:proofErr w:type="spellStart"/>
      <w:r w:rsidRPr="004E0CBE">
        <w:t>ký</w:t>
      </w:r>
      <w:proofErr w:type="spellEnd"/>
      <w:r w:rsidRPr="004E0CBE">
        <w:t xml:space="preserve"> </w:t>
      </w:r>
      <w:proofErr w:type="spellStart"/>
      <w:r w:rsidRPr="004E0CBE">
        <w:t>ghi</w:t>
      </w:r>
      <w:proofErr w:type="spellEnd"/>
      <w:r w:rsidRPr="004E0CBE">
        <w:t xml:space="preserve"> </w:t>
      </w:r>
      <w:proofErr w:type="spellStart"/>
      <w:r w:rsidRPr="004E0CBE">
        <w:t>rõ</w:t>
      </w:r>
      <w:proofErr w:type="spellEnd"/>
      <w:r w:rsidRPr="004E0CBE">
        <w:t xml:space="preserve"> </w:t>
      </w:r>
      <w:proofErr w:type="spellStart"/>
      <w:r w:rsidRPr="004E0CBE">
        <w:t>họ</w:t>
      </w:r>
      <w:proofErr w:type="spellEnd"/>
      <w:r w:rsidRPr="004E0CBE">
        <w:t xml:space="preserve">, </w:t>
      </w:r>
      <w:proofErr w:type="spellStart"/>
      <w:r w:rsidRPr="004E0CBE">
        <w:t>tên</w:t>
      </w:r>
      <w:proofErr w:type="spellEnd"/>
      <w:r w:rsidRPr="004E0CBE">
        <w:t xml:space="preserve"> </w:t>
      </w:r>
      <w:proofErr w:type="spellStart"/>
      <w:r w:rsidRPr="004E0CBE">
        <w:t>và</w:t>
      </w:r>
      <w:proofErr w:type="spellEnd"/>
      <w:r w:rsidRPr="004E0CBE">
        <w:t xml:space="preserve"> </w:t>
      </w:r>
      <w:proofErr w:type="spellStart"/>
      <w:r w:rsidRPr="004E0CBE">
        <w:t>đóng</w:t>
      </w:r>
      <w:proofErr w:type="spellEnd"/>
      <w:r w:rsidRPr="004E0CBE">
        <w:t xml:space="preserve"> </w:t>
      </w:r>
      <w:proofErr w:type="spellStart"/>
      <w:r w:rsidRPr="004E0CBE">
        <w:t>dấu</w:t>
      </w:r>
      <w:proofErr w:type="spellEnd"/>
      <w:r>
        <w:t>.</w:t>
      </w:r>
    </w:p>
  </w:footnote>
  <w:footnote w:id="119">
    <w:p w14:paraId="541EA93D" w14:textId="77777777" w:rsidR="008B771F" w:rsidRDefault="008B771F" w:rsidP="004139F4">
      <w:pPr>
        <w:pStyle w:val="FootnoteText"/>
        <w:ind w:firstLine="567"/>
        <w:jc w:val="both"/>
      </w:pPr>
      <w:r w:rsidRPr="005F4E57">
        <w:rPr>
          <w:rStyle w:val="FootnoteReference"/>
        </w:rPr>
        <w:footnoteRef/>
      </w:r>
      <w:r w:rsidRPr="005F4E57">
        <w:t xml:space="preserve"> </w:t>
      </w:r>
      <w:proofErr w:type="spellStart"/>
      <w:r w:rsidRPr="005F4E57">
        <w:rPr>
          <w:color w:val="000000"/>
        </w:rPr>
        <w:t>Địa</w:t>
      </w:r>
      <w:proofErr w:type="spellEnd"/>
      <w:r w:rsidRPr="005F4E57">
        <w:rPr>
          <w:color w:val="000000"/>
        </w:rPr>
        <w:t xml:space="preserve"> </w:t>
      </w:r>
      <w:proofErr w:type="spellStart"/>
      <w:r w:rsidRPr="005F4E57">
        <w:rPr>
          <w:color w:val="000000"/>
        </w:rPr>
        <w:t>danh</w:t>
      </w:r>
      <w:proofErr w:type="spellEnd"/>
      <w:r>
        <w:rPr>
          <w:color w:val="000000"/>
        </w:rPr>
        <w:t>.</w:t>
      </w:r>
    </w:p>
  </w:footnote>
  <w:footnote w:id="120">
    <w:p w14:paraId="374F6519" w14:textId="77777777" w:rsidR="008B771F" w:rsidRDefault="008B771F" w:rsidP="004139F4">
      <w:pPr>
        <w:pStyle w:val="FootnoteText"/>
        <w:ind w:firstLine="567"/>
        <w:jc w:val="both"/>
      </w:pPr>
      <w:r w:rsidRPr="005F4E57">
        <w:rPr>
          <w:rStyle w:val="FootnoteReference"/>
        </w:rPr>
        <w:footnoteRef/>
      </w:r>
      <w:r w:rsidRPr="005F4E57">
        <w:t xml:space="preserve"> </w:t>
      </w:r>
      <w:proofErr w:type="spellStart"/>
      <w:r w:rsidRPr="005F4E57">
        <w:rPr>
          <w:color w:val="000000"/>
        </w:rPr>
        <w:t>Tên</w:t>
      </w:r>
      <w:proofErr w:type="spellEnd"/>
      <w:r w:rsidRPr="005F4E57">
        <w:rPr>
          <w:color w:val="000000"/>
        </w:rPr>
        <w:t xml:space="preserve"> </w:t>
      </w:r>
      <w:proofErr w:type="spellStart"/>
      <w:r w:rsidRPr="005F4E57">
        <w:rPr>
          <w:color w:val="000000"/>
        </w:rPr>
        <w:t>trường</w:t>
      </w:r>
      <w:proofErr w:type="spellEnd"/>
      <w:r w:rsidRPr="005F4E57">
        <w:rPr>
          <w:color w:val="000000"/>
        </w:rPr>
        <w:t xml:space="preserve"> </w:t>
      </w:r>
      <w:proofErr w:type="spellStart"/>
      <w:r w:rsidRPr="009904E7">
        <w:t>kiểm</w:t>
      </w:r>
      <w:proofErr w:type="spellEnd"/>
      <w:r w:rsidRPr="009904E7">
        <w:t xml:space="preserve"> </w:t>
      </w:r>
      <w:proofErr w:type="spellStart"/>
      <w:r w:rsidRPr="009904E7">
        <w:t>tra</w:t>
      </w:r>
      <w:proofErr w:type="spellEnd"/>
      <w:r w:rsidRPr="009904E7">
        <w:t xml:space="preserve"> </w:t>
      </w:r>
      <w:proofErr w:type="spellStart"/>
      <w:r w:rsidRPr="009904E7">
        <w:t>hoặc</w:t>
      </w:r>
      <w:proofErr w:type="spellEnd"/>
      <w:r w:rsidRPr="009904E7">
        <w:t xml:space="preserve"> </w:t>
      </w:r>
      <w:proofErr w:type="spellStart"/>
      <w:r w:rsidRPr="009904E7">
        <w:t>công</w:t>
      </w:r>
      <w:proofErr w:type="spellEnd"/>
      <w:r w:rsidRPr="009904E7">
        <w:t xml:space="preserve"> </w:t>
      </w:r>
      <w:proofErr w:type="spellStart"/>
      <w:r w:rsidRPr="009904E7">
        <w:t>nhận</w:t>
      </w:r>
      <w:proofErr w:type="spellEnd"/>
      <w:r w:rsidRPr="009904E7">
        <w:t xml:space="preserve"> </w:t>
      </w:r>
      <w:proofErr w:type="spellStart"/>
      <w:r w:rsidRPr="009904E7">
        <w:t>biết</w:t>
      </w:r>
      <w:proofErr w:type="spellEnd"/>
      <w:r w:rsidRPr="009904E7">
        <w:t xml:space="preserve"> </w:t>
      </w:r>
      <w:proofErr w:type="spellStart"/>
      <w:r w:rsidRPr="009904E7">
        <w:t>tiếng</w:t>
      </w:r>
      <w:proofErr w:type="spellEnd"/>
      <w:r w:rsidRPr="009904E7">
        <w:t xml:space="preserve"> Việt </w:t>
      </w:r>
      <w:proofErr w:type="spellStart"/>
      <w:r w:rsidRPr="009904E7">
        <w:t>thành</w:t>
      </w:r>
      <w:proofErr w:type="spellEnd"/>
      <w:r w:rsidRPr="009904E7">
        <w:t xml:space="preserve"> </w:t>
      </w:r>
      <w:proofErr w:type="spellStart"/>
      <w:r w:rsidRPr="009904E7">
        <w:t>thạo</w:t>
      </w:r>
      <w:proofErr w:type="spellEnd"/>
      <w:r w:rsidRPr="009904E7">
        <w:t xml:space="preserve"> </w:t>
      </w:r>
      <w:proofErr w:type="spellStart"/>
      <w:r w:rsidRPr="009904E7">
        <w:t>hoặc</w:t>
      </w:r>
      <w:proofErr w:type="spellEnd"/>
      <w:r w:rsidRPr="009904E7">
        <w:t xml:space="preserve"> </w:t>
      </w:r>
      <w:proofErr w:type="spellStart"/>
      <w:r w:rsidRPr="009904E7">
        <w:t>sử</w:t>
      </w:r>
      <w:proofErr w:type="spellEnd"/>
      <w:r w:rsidRPr="009904E7">
        <w:t xml:space="preserve"> </w:t>
      </w:r>
      <w:proofErr w:type="spellStart"/>
      <w:r w:rsidRPr="009904E7">
        <w:t>dụng</w:t>
      </w:r>
      <w:proofErr w:type="spellEnd"/>
      <w:r w:rsidRPr="009904E7">
        <w:t xml:space="preserve"> </w:t>
      </w:r>
      <w:proofErr w:type="spellStart"/>
      <w:r w:rsidRPr="009904E7">
        <w:t>thành</w:t>
      </w:r>
      <w:proofErr w:type="spellEnd"/>
      <w:r w:rsidRPr="009904E7">
        <w:t xml:space="preserve"> </w:t>
      </w:r>
      <w:proofErr w:type="spellStart"/>
      <w:r w:rsidRPr="009904E7">
        <w:t>thạo</w:t>
      </w:r>
      <w:proofErr w:type="spellEnd"/>
      <w:r w:rsidRPr="009904E7">
        <w:t xml:space="preserve"> </w:t>
      </w:r>
      <w:proofErr w:type="spellStart"/>
      <w:r w:rsidRPr="009904E7">
        <w:t>ngôn</w:t>
      </w:r>
      <w:proofErr w:type="spellEnd"/>
      <w:r w:rsidRPr="009904E7">
        <w:t xml:space="preserve"> </w:t>
      </w:r>
      <w:proofErr w:type="spellStart"/>
      <w:r w:rsidRPr="009904E7">
        <w:t>ngữ</w:t>
      </w:r>
      <w:proofErr w:type="spellEnd"/>
      <w:r w:rsidRPr="009904E7">
        <w:t xml:space="preserve"> </w:t>
      </w:r>
      <w:proofErr w:type="spellStart"/>
      <w:r w:rsidRPr="009904E7">
        <w:t>khác</w:t>
      </w:r>
      <w:proofErr w:type="spellEnd"/>
      <w:r w:rsidRPr="009904E7">
        <w:t xml:space="preserve"> </w:t>
      </w:r>
      <w:proofErr w:type="spellStart"/>
      <w:r w:rsidRPr="009904E7">
        <w:t>hoặc</w:t>
      </w:r>
      <w:proofErr w:type="spellEnd"/>
      <w:r w:rsidRPr="009904E7">
        <w:t xml:space="preserve"> </w:t>
      </w:r>
      <w:proofErr w:type="spellStart"/>
      <w:r w:rsidRPr="009904E7">
        <w:t>đủ</w:t>
      </w:r>
      <w:proofErr w:type="spellEnd"/>
      <w:r w:rsidRPr="009904E7">
        <w:t xml:space="preserve"> </w:t>
      </w:r>
      <w:proofErr w:type="spellStart"/>
      <w:r w:rsidRPr="009904E7">
        <w:t>trình</w:t>
      </w:r>
      <w:proofErr w:type="spellEnd"/>
      <w:r w:rsidRPr="009904E7">
        <w:t xml:space="preserve"> </w:t>
      </w:r>
      <w:proofErr w:type="spellStart"/>
      <w:r w:rsidRPr="009904E7">
        <w:t>độ</w:t>
      </w:r>
      <w:proofErr w:type="spellEnd"/>
      <w:r w:rsidRPr="009904E7">
        <w:t xml:space="preserve"> </w:t>
      </w:r>
      <w:proofErr w:type="spellStart"/>
      <w:r w:rsidRPr="009904E7">
        <w:t>phiên</w:t>
      </w:r>
      <w:proofErr w:type="spellEnd"/>
      <w:r w:rsidRPr="009904E7">
        <w:t xml:space="preserve"> </w:t>
      </w:r>
      <w:proofErr w:type="spellStart"/>
      <w:r w:rsidRPr="009904E7">
        <w:t>dịch</w:t>
      </w:r>
      <w:proofErr w:type="spellEnd"/>
      <w:r w:rsidRPr="009904E7">
        <w:t xml:space="preserve"> </w:t>
      </w:r>
      <w:proofErr w:type="spellStart"/>
      <w:r w:rsidRPr="009904E7">
        <w:t>trong</w:t>
      </w:r>
      <w:proofErr w:type="spellEnd"/>
      <w:r w:rsidRPr="009904E7">
        <w:t xml:space="preserve"> </w:t>
      </w:r>
      <w:proofErr w:type="spellStart"/>
      <w:r w:rsidRPr="009904E7">
        <w:t>khám</w:t>
      </w:r>
      <w:proofErr w:type="spellEnd"/>
      <w:r w:rsidRPr="009904E7">
        <w:t xml:space="preserve"> </w:t>
      </w:r>
      <w:proofErr w:type="spellStart"/>
      <w:r w:rsidRPr="009904E7">
        <w:t>bệnh</w:t>
      </w:r>
      <w:proofErr w:type="spellEnd"/>
      <w:r w:rsidRPr="009904E7">
        <w:t xml:space="preserve">, </w:t>
      </w:r>
      <w:proofErr w:type="spellStart"/>
      <w:r w:rsidRPr="009904E7">
        <w:t>chữa</w:t>
      </w:r>
      <w:proofErr w:type="spellEnd"/>
      <w:r w:rsidRPr="009904E7">
        <w:t xml:space="preserve"> </w:t>
      </w:r>
      <w:proofErr w:type="spellStart"/>
      <w:r w:rsidRPr="009904E7">
        <w:t>bệnh</w:t>
      </w:r>
      <w:proofErr w:type="spellEnd"/>
      <w:r w:rsidRPr="009904E7">
        <w:t>.</w:t>
      </w:r>
    </w:p>
  </w:footnote>
  <w:footnote w:id="121">
    <w:p w14:paraId="7BE6450C" w14:textId="77777777" w:rsidR="008B771F" w:rsidRDefault="008B771F" w:rsidP="004139F4">
      <w:pPr>
        <w:pStyle w:val="FootnoteText"/>
        <w:ind w:firstLine="567"/>
        <w:jc w:val="both"/>
      </w:pPr>
      <w:r w:rsidRPr="005F4E57">
        <w:rPr>
          <w:rStyle w:val="FootnoteReference"/>
        </w:rPr>
        <w:footnoteRef/>
      </w:r>
      <w:r w:rsidRPr="005F4E57">
        <w:t xml:space="preserve"> </w:t>
      </w:r>
      <w:proofErr w:type="spellStart"/>
      <w:r w:rsidRPr="005F4E57">
        <w:t>Ghi</w:t>
      </w:r>
      <w:proofErr w:type="spellEnd"/>
      <w:r w:rsidRPr="005F4E57">
        <w:t xml:space="preserve"> </w:t>
      </w:r>
      <w:proofErr w:type="spellStart"/>
      <w:r w:rsidRPr="005F4E57">
        <w:t>rõ</w:t>
      </w:r>
      <w:proofErr w:type="spellEnd"/>
      <w:r w:rsidRPr="005F4E57">
        <w:t xml:space="preserve"> </w:t>
      </w:r>
      <w:proofErr w:type="spellStart"/>
      <w:r w:rsidRPr="005F4E57">
        <w:t>địa</w:t>
      </w:r>
      <w:proofErr w:type="spellEnd"/>
      <w:r w:rsidRPr="005F4E57">
        <w:t xml:space="preserve"> </w:t>
      </w:r>
      <w:proofErr w:type="spellStart"/>
      <w:r w:rsidRPr="005F4E57">
        <w:t>chỉ</w:t>
      </w:r>
      <w:proofErr w:type="spellEnd"/>
      <w:r w:rsidRPr="005F4E57">
        <w:t xml:space="preserve"> </w:t>
      </w:r>
      <w:proofErr w:type="spellStart"/>
      <w:r w:rsidRPr="005F4E57">
        <w:t>theo</w:t>
      </w:r>
      <w:proofErr w:type="spellEnd"/>
      <w:r w:rsidRPr="005F4E57">
        <w:t xml:space="preserve"> </w:t>
      </w:r>
      <w:proofErr w:type="spellStart"/>
      <w:r w:rsidRPr="005F4E57">
        <w:t>nơi</w:t>
      </w:r>
      <w:proofErr w:type="spellEnd"/>
      <w:r w:rsidRPr="005F4E57">
        <w:t xml:space="preserve"> </w:t>
      </w:r>
      <w:proofErr w:type="spellStart"/>
      <w:r w:rsidRPr="005F4E57">
        <w:t>đăng</w:t>
      </w:r>
      <w:proofErr w:type="spellEnd"/>
      <w:r w:rsidRPr="005F4E57">
        <w:t xml:space="preserve"> </w:t>
      </w:r>
      <w:proofErr w:type="spellStart"/>
      <w:r w:rsidRPr="005F4E57">
        <w:t>ký</w:t>
      </w:r>
      <w:proofErr w:type="spellEnd"/>
      <w:r w:rsidRPr="005F4E57">
        <w:t xml:space="preserve"> </w:t>
      </w:r>
      <w:proofErr w:type="spellStart"/>
      <w:r w:rsidRPr="005F4E57">
        <w:t>thường</w:t>
      </w:r>
      <w:proofErr w:type="spellEnd"/>
      <w:r w:rsidRPr="005F4E57">
        <w:t xml:space="preserve"> </w:t>
      </w:r>
      <w:proofErr w:type="spellStart"/>
      <w:r w:rsidRPr="005F4E57">
        <w:t>trú</w:t>
      </w:r>
      <w:proofErr w:type="spellEnd"/>
      <w:r w:rsidRPr="005F4E57">
        <w:t>.</w:t>
      </w:r>
    </w:p>
  </w:footnote>
  <w:footnote w:id="122">
    <w:p w14:paraId="1CF62759" w14:textId="77777777" w:rsidR="008B771F" w:rsidRPr="004E0CBE" w:rsidRDefault="008B771F" w:rsidP="004139F4">
      <w:pPr>
        <w:pStyle w:val="FootnoteText"/>
        <w:ind w:firstLine="567"/>
        <w:rPr>
          <w:lang w:val="vi-VN"/>
        </w:rPr>
      </w:pPr>
      <w:r w:rsidRPr="004E0CBE">
        <w:rPr>
          <w:rStyle w:val="FootnoteReference"/>
        </w:rPr>
        <w:footnoteRef/>
      </w:r>
      <w:r w:rsidRPr="004E0CBE">
        <w:rPr>
          <w:lang w:val="vi-VN"/>
        </w:rPr>
        <w:t xml:space="preserve"> </w:t>
      </w:r>
      <w:r w:rsidRPr="004E0CBE">
        <w:rPr>
          <w:lang w:val="vi-VN"/>
        </w:rPr>
        <w:t xml:space="preserve">Ghi một trong </w:t>
      </w:r>
      <w:proofErr w:type="spellStart"/>
      <w:r w:rsidRPr="004E0CBE">
        <w:t>năm</w:t>
      </w:r>
      <w:proofErr w:type="spellEnd"/>
      <w:r w:rsidRPr="004E0CBE">
        <w:rPr>
          <w:lang w:val="vi-VN"/>
        </w:rPr>
        <w:t xml:space="preserve"> thông tin về số chứng minh nhân dân/số căn cước công dân/số căn cước/số định danh cá nhân/</w:t>
      </w:r>
      <w:proofErr w:type="spellStart"/>
      <w:r w:rsidRPr="004E0CBE">
        <w:t>số</w:t>
      </w:r>
      <w:proofErr w:type="spellEnd"/>
      <w:r w:rsidRPr="004E0CBE">
        <w:t xml:space="preserve"> </w:t>
      </w:r>
      <w:r w:rsidRPr="004E0CBE">
        <w:rPr>
          <w:lang w:val="vi-VN"/>
        </w:rPr>
        <w:t>hộ chiếu còn hạn sử dụng</w:t>
      </w:r>
      <w:r w:rsidRPr="004E0CBE">
        <w:rPr>
          <w:lang w:val="vi-VN"/>
          <w14:ligatures w14:val="none"/>
        </w:rPr>
        <w:t>.</w:t>
      </w:r>
    </w:p>
  </w:footnote>
  <w:footnote w:id="123">
    <w:p w14:paraId="656AF05A" w14:textId="77777777" w:rsidR="008B771F" w:rsidRDefault="008B771F" w:rsidP="004139F4">
      <w:pPr>
        <w:pStyle w:val="FootnoteText"/>
        <w:ind w:firstLine="567"/>
      </w:pPr>
      <w:r>
        <w:rPr>
          <w:rStyle w:val="FootnoteReference"/>
        </w:rPr>
        <w:t>5</w:t>
      </w:r>
      <w:r>
        <w:t xml:space="preserve"> </w:t>
      </w:r>
      <w:r w:rsidRPr="00A77BDF">
        <w:rPr>
          <w:lang w:val="pt-BR"/>
        </w:rPr>
        <w:t xml:space="preserve">Đánh dấu X vào ô vuông tương ứng với </w:t>
      </w:r>
      <w:r>
        <w:rPr>
          <w:lang w:val="pt-BR"/>
        </w:rPr>
        <w:t>nội dung đề nghị</w:t>
      </w:r>
      <w:r w:rsidRPr="00A77BDF">
        <w:rPr>
          <w:lang w:val="pt-BR"/>
        </w:rPr>
        <w:t>.</w:t>
      </w:r>
    </w:p>
  </w:footnote>
  <w:footnote w:id="124">
    <w:p w14:paraId="52938FE6" w14:textId="1A7AEB53" w:rsidR="008B771F" w:rsidRDefault="008B771F" w:rsidP="004139F4">
      <w:pPr>
        <w:pStyle w:val="FootnoteText"/>
        <w:ind w:firstLine="567"/>
      </w:pPr>
      <w:r>
        <w:rPr>
          <w:rStyle w:val="FootnoteReference"/>
        </w:rPr>
        <w:t>6</w:t>
      </w:r>
      <w:r>
        <w:t xml:space="preserve"> </w:t>
      </w:r>
      <w:proofErr w:type="spellStart"/>
      <w:r>
        <w:t>Ghi</w:t>
      </w:r>
      <w:proofErr w:type="spellEnd"/>
      <w:r>
        <w:t xml:space="preserve"> </w:t>
      </w:r>
      <w:proofErr w:type="spellStart"/>
      <w:r>
        <w:t>cụ</w:t>
      </w:r>
      <w:proofErr w:type="spellEnd"/>
      <w:r>
        <w:t xml:space="preserve"> </w:t>
      </w:r>
      <w:proofErr w:type="spellStart"/>
      <w:r>
        <w:t>thể</w:t>
      </w:r>
      <w:proofErr w:type="spellEnd"/>
      <w:r>
        <w:t xml:space="preserve"> </w:t>
      </w:r>
      <w:proofErr w:type="spellStart"/>
      <w:r>
        <w:t>ngôn</w:t>
      </w:r>
      <w:proofErr w:type="spellEnd"/>
      <w:r>
        <w:t xml:space="preserve"> </w:t>
      </w:r>
      <w:proofErr w:type="spellStart"/>
      <w:r>
        <w:t>ngữ</w:t>
      </w:r>
      <w:proofErr w:type="spellEnd"/>
      <w:r>
        <w:t xml:space="preserve"> </w:t>
      </w:r>
      <w:proofErr w:type="spellStart"/>
      <w:r>
        <w:t>đề</w:t>
      </w:r>
      <w:proofErr w:type="spellEnd"/>
      <w:r>
        <w:t xml:space="preserve"> </w:t>
      </w:r>
      <w:proofErr w:type="spellStart"/>
      <w:r>
        <w:t>nghị</w:t>
      </w:r>
      <w:proofErr w:type="spellEnd"/>
      <w:r>
        <w:t xml:space="preserve"> </w:t>
      </w:r>
      <w:proofErr w:type="spellStart"/>
      <w:r>
        <w:t>kiểm</w:t>
      </w:r>
      <w:proofErr w:type="spellEnd"/>
      <w:r>
        <w:t xml:space="preserve"> </w:t>
      </w:r>
      <w:proofErr w:type="spellStart"/>
      <w:r>
        <w:t>tra</w:t>
      </w:r>
      <w:proofErr w:type="spellEnd"/>
      <w:r>
        <w:t xml:space="preserve"> </w:t>
      </w:r>
      <w:proofErr w:type="spellStart"/>
      <w:r>
        <w:t>và</w:t>
      </w:r>
      <w:proofErr w:type="spellEnd"/>
      <w:r>
        <w:t xml:space="preserve"> </w:t>
      </w:r>
      <w:proofErr w:type="spellStart"/>
      <w:r>
        <w:t>công</w:t>
      </w:r>
      <w:proofErr w:type="spellEnd"/>
      <w:r>
        <w:t xml:space="preserve"> </w:t>
      </w:r>
      <w:proofErr w:type="spellStart"/>
      <w:r>
        <w:t>nhận</w:t>
      </w:r>
      <w:proofErr w:type="spellEnd"/>
      <w:r>
        <w:t>.</w:t>
      </w:r>
    </w:p>
  </w:footnote>
  <w:footnote w:id="125">
    <w:p w14:paraId="02045748" w14:textId="77777777" w:rsidR="008B771F" w:rsidRDefault="008B771F" w:rsidP="004139F4">
      <w:pPr>
        <w:pStyle w:val="FootnoteText"/>
        <w:ind w:firstLine="567"/>
      </w:pPr>
      <w:r>
        <w:rPr>
          <w:rStyle w:val="FootnoteReference"/>
        </w:rPr>
        <w:t>7</w:t>
      </w:r>
      <w:r>
        <w:t xml:space="preserve"> </w:t>
      </w:r>
      <w:r w:rsidRPr="00A77BDF">
        <w:rPr>
          <w:lang w:val="pt-BR"/>
        </w:rPr>
        <w:t>Đánh dấu X vào ô vuông tương ứng với</w:t>
      </w:r>
      <w:r>
        <w:rPr>
          <w:lang w:val="pt-BR"/>
        </w:rPr>
        <w:t xml:space="preserve"> các giấy tờ gửi kèm theo đơn.</w:t>
      </w:r>
    </w:p>
  </w:footnote>
  <w:footnote w:id="126">
    <w:p w14:paraId="60017C06" w14:textId="77777777" w:rsidR="008B771F" w:rsidRDefault="008B771F" w:rsidP="004139F4">
      <w:pPr>
        <w:pStyle w:val="FootnoteText"/>
        <w:ind w:firstLine="567"/>
        <w:jc w:val="both"/>
      </w:pPr>
      <w:r w:rsidRPr="004118EC">
        <w:rPr>
          <w:rStyle w:val="FootnoteReference"/>
        </w:rPr>
        <w:footnoteRef/>
      </w:r>
      <w:r w:rsidRPr="004118EC">
        <w:t xml:space="preserve"> </w:t>
      </w:r>
      <w:proofErr w:type="spellStart"/>
      <w:r>
        <w:rPr>
          <w:iCs/>
        </w:rPr>
        <w:t>Chức</w:t>
      </w:r>
      <w:proofErr w:type="spellEnd"/>
      <w:r>
        <w:rPr>
          <w:iCs/>
        </w:rPr>
        <w:t xml:space="preserve"> </w:t>
      </w:r>
      <w:proofErr w:type="spellStart"/>
      <w:r>
        <w:rPr>
          <w:iCs/>
        </w:rPr>
        <w:t>vụ</w:t>
      </w:r>
      <w:proofErr w:type="spellEnd"/>
      <w:r>
        <w:rPr>
          <w:iCs/>
        </w:rPr>
        <w:t xml:space="preserve"> </w:t>
      </w:r>
      <w:proofErr w:type="spellStart"/>
      <w:r>
        <w:rPr>
          <w:iCs/>
        </w:rPr>
        <w:t>của</w:t>
      </w:r>
      <w:proofErr w:type="spellEnd"/>
      <w:r>
        <w:rPr>
          <w:iCs/>
        </w:rPr>
        <w:t xml:space="preserve"> </w:t>
      </w:r>
      <w:proofErr w:type="spellStart"/>
      <w:r>
        <w:rPr>
          <w:iCs/>
        </w:rPr>
        <w:t>người</w:t>
      </w:r>
      <w:proofErr w:type="spellEnd"/>
      <w:r>
        <w:rPr>
          <w:iCs/>
        </w:rPr>
        <w:t xml:space="preserve"> </w:t>
      </w:r>
      <w:proofErr w:type="spellStart"/>
      <w:r>
        <w:rPr>
          <w:iCs/>
        </w:rPr>
        <w:t>đứng</w:t>
      </w:r>
      <w:proofErr w:type="spellEnd"/>
      <w:r>
        <w:rPr>
          <w:iCs/>
        </w:rPr>
        <w:t xml:space="preserve"> </w:t>
      </w:r>
      <w:proofErr w:type="spellStart"/>
      <w:r>
        <w:rPr>
          <w:iCs/>
        </w:rPr>
        <w:t>đầu</w:t>
      </w:r>
      <w:proofErr w:type="spellEnd"/>
      <w:r>
        <w:rPr>
          <w:iCs/>
        </w:rPr>
        <w:t xml:space="preserve"> </w:t>
      </w:r>
      <w:proofErr w:type="spellStart"/>
      <w:r>
        <w:rPr>
          <w:iCs/>
        </w:rPr>
        <w:t>đơn</w:t>
      </w:r>
      <w:proofErr w:type="spellEnd"/>
      <w:r>
        <w:rPr>
          <w:iCs/>
        </w:rPr>
        <w:t xml:space="preserve"> </w:t>
      </w:r>
      <w:proofErr w:type="spellStart"/>
      <w:r>
        <w:rPr>
          <w:iCs/>
        </w:rPr>
        <w:t>vị</w:t>
      </w:r>
      <w:proofErr w:type="spellEnd"/>
      <w:r>
        <w:rPr>
          <w:iCs/>
        </w:rPr>
        <w:t xml:space="preserve"> </w:t>
      </w:r>
      <w:proofErr w:type="spellStart"/>
      <w:r>
        <w:rPr>
          <w:iCs/>
        </w:rPr>
        <w:t>tiếp</w:t>
      </w:r>
      <w:proofErr w:type="spellEnd"/>
      <w:r>
        <w:rPr>
          <w:iCs/>
        </w:rPr>
        <w:t xml:space="preserve"> </w:t>
      </w:r>
      <w:proofErr w:type="spellStart"/>
      <w:r>
        <w:rPr>
          <w:iCs/>
        </w:rPr>
        <w:t>nhận</w:t>
      </w:r>
      <w:proofErr w:type="spellEnd"/>
      <w:r>
        <w:rPr>
          <w:iCs/>
        </w:rPr>
        <w:t xml:space="preserve"> </w:t>
      </w:r>
      <w:proofErr w:type="spellStart"/>
      <w:r>
        <w:rPr>
          <w:iCs/>
        </w:rPr>
        <w:t>việc</w:t>
      </w:r>
      <w:proofErr w:type="spellEnd"/>
      <w:r>
        <w:rPr>
          <w:iCs/>
        </w:rPr>
        <w:t xml:space="preserve"> </w:t>
      </w:r>
      <w:proofErr w:type="spellStart"/>
      <w:r>
        <w:rPr>
          <w:iCs/>
        </w:rPr>
        <w:t>công</w:t>
      </w:r>
      <w:proofErr w:type="spellEnd"/>
      <w:r>
        <w:rPr>
          <w:iCs/>
        </w:rPr>
        <w:t xml:space="preserve"> </w:t>
      </w:r>
      <w:proofErr w:type="spellStart"/>
      <w:r>
        <w:rPr>
          <w:iCs/>
        </w:rPr>
        <w:t>nhận</w:t>
      </w:r>
      <w:proofErr w:type="spellEnd"/>
      <w:r>
        <w:rPr>
          <w:iCs/>
        </w:rPr>
        <w:t xml:space="preserve"> </w:t>
      </w:r>
      <w:proofErr w:type="spellStart"/>
      <w:r>
        <w:rPr>
          <w:iCs/>
        </w:rPr>
        <w:t>cơ</w:t>
      </w:r>
      <w:proofErr w:type="spellEnd"/>
      <w:r>
        <w:rPr>
          <w:iCs/>
        </w:rPr>
        <w:t xml:space="preserve"> </w:t>
      </w:r>
      <w:proofErr w:type="spellStart"/>
      <w:r>
        <w:rPr>
          <w:iCs/>
        </w:rPr>
        <w:t>sở</w:t>
      </w:r>
      <w:proofErr w:type="spellEnd"/>
      <w:r>
        <w:rPr>
          <w:iCs/>
        </w:rPr>
        <w:t xml:space="preserve"> </w:t>
      </w:r>
      <w:proofErr w:type="spellStart"/>
      <w:r>
        <w:rPr>
          <w:iCs/>
        </w:rPr>
        <w:t>đủ</w:t>
      </w:r>
      <w:proofErr w:type="spellEnd"/>
      <w:r>
        <w:rPr>
          <w:iCs/>
        </w:rPr>
        <w:t xml:space="preserve"> </w:t>
      </w:r>
      <w:proofErr w:type="spellStart"/>
      <w:r>
        <w:rPr>
          <w:iCs/>
        </w:rPr>
        <w:t>điều</w:t>
      </w:r>
      <w:proofErr w:type="spellEnd"/>
      <w:r>
        <w:rPr>
          <w:iCs/>
        </w:rPr>
        <w:t xml:space="preserve"> </w:t>
      </w:r>
      <w:proofErr w:type="spellStart"/>
      <w:r>
        <w:rPr>
          <w:iCs/>
        </w:rPr>
        <w:t>kiện</w:t>
      </w:r>
      <w:proofErr w:type="spellEnd"/>
      <w:r>
        <w:rPr>
          <w:iCs/>
        </w:rPr>
        <w:t xml:space="preserve"> </w:t>
      </w:r>
      <w:proofErr w:type="spellStart"/>
      <w:r>
        <w:rPr>
          <w:iCs/>
        </w:rPr>
        <w:t>kiểm</w:t>
      </w:r>
      <w:proofErr w:type="spellEnd"/>
      <w:r>
        <w:rPr>
          <w:iCs/>
        </w:rPr>
        <w:t xml:space="preserve"> </w:t>
      </w:r>
      <w:proofErr w:type="spellStart"/>
      <w:r>
        <w:rPr>
          <w:iCs/>
        </w:rPr>
        <w:t>tra</w:t>
      </w:r>
      <w:proofErr w:type="spellEnd"/>
      <w:r>
        <w:rPr>
          <w:iCs/>
        </w:rPr>
        <w:t xml:space="preserve"> </w:t>
      </w:r>
      <w:proofErr w:type="spellStart"/>
      <w:r>
        <w:rPr>
          <w:iCs/>
        </w:rPr>
        <w:t>ngôn</w:t>
      </w:r>
      <w:proofErr w:type="spellEnd"/>
      <w:r>
        <w:rPr>
          <w:iCs/>
        </w:rPr>
        <w:t xml:space="preserve"> </w:t>
      </w:r>
      <w:proofErr w:type="spellStart"/>
      <w:r>
        <w:rPr>
          <w:iCs/>
        </w:rPr>
        <w:t>ngữ</w:t>
      </w:r>
      <w:proofErr w:type="spellEnd"/>
      <w:r>
        <w:rPr>
          <w:iCs/>
        </w:rPr>
        <w:t xml:space="preserve"> </w:t>
      </w:r>
      <w:proofErr w:type="spellStart"/>
      <w:r>
        <w:rPr>
          <w:iCs/>
        </w:rPr>
        <w:t>trong</w:t>
      </w:r>
      <w:proofErr w:type="spellEnd"/>
      <w:r>
        <w:rPr>
          <w:iCs/>
        </w:rPr>
        <w:t xml:space="preserve"> </w:t>
      </w:r>
      <w:proofErr w:type="spellStart"/>
      <w:r>
        <w:rPr>
          <w:iCs/>
        </w:rPr>
        <w:t>khám</w:t>
      </w:r>
      <w:proofErr w:type="spellEnd"/>
      <w:r>
        <w:rPr>
          <w:iCs/>
        </w:rPr>
        <w:t xml:space="preserve"> </w:t>
      </w:r>
      <w:proofErr w:type="spellStart"/>
      <w:r>
        <w:rPr>
          <w:iCs/>
        </w:rPr>
        <w:t>bệnh</w:t>
      </w:r>
      <w:proofErr w:type="spellEnd"/>
      <w:r>
        <w:rPr>
          <w:iCs/>
        </w:rPr>
        <w:t xml:space="preserve">, </w:t>
      </w:r>
      <w:proofErr w:type="spellStart"/>
      <w:r>
        <w:rPr>
          <w:iCs/>
        </w:rPr>
        <w:t>chữa</w:t>
      </w:r>
      <w:proofErr w:type="spellEnd"/>
      <w:r>
        <w:rPr>
          <w:iCs/>
        </w:rPr>
        <w:t xml:space="preserve"> </w:t>
      </w:r>
      <w:proofErr w:type="spellStart"/>
      <w:r>
        <w:rPr>
          <w:iCs/>
        </w:rPr>
        <w:t>bệnh</w:t>
      </w:r>
      <w:proofErr w:type="spellEnd"/>
      <w:r w:rsidRPr="004118EC">
        <w:t>.</w:t>
      </w:r>
    </w:p>
  </w:footnote>
  <w:footnote w:id="127">
    <w:p w14:paraId="33FFD34A" w14:textId="77777777" w:rsidR="008B771F" w:rsidRDefault="008B771F" w:rsidP="004139F4">
      <w:pPr>
        <w:pStyle w:val="FootnoteText"/>
        <w:ind w:firstLine="567"/>
        <w:jc w:val="both"/>
      </w:pPr>
      <w:r w:rsidRPr="004118EC">
        <w:rPr>
          <w:rStyle w:val="FootnoteReference"/>
        </w:rPr>
        <w:footnoteRef/>
      </w:r>
      <w:r w:rsidRPr="004118EC">
        <w:t xml:space="preserve"> </w:t>
      </w:r>
      <w:proofErr w:type="spellStart"/>
      <w:r w:rsidRPr="004118EC">
        <w:t>Ghi</w:t>
      </w:r>
      <w:proofErr w:type="spellEnd"/>
      <w:r w:rsidRPr="004118EC">
        <w:t xml:space="preserve"> </w:t>
      </w:r>
      <w:proofErr w:type="spellStart"/>
      <w:r w:rsidRPr="004118EC">
        <w:t>rõ</w:t>
      </w:r>
      <w:proofErr w:type="spellEnd"/>
      <w:r w:rsidRPr="004118EC">
        <w:t xml:space="preserve"> </w:t>
      </w:r>
      <w:proofErr w:type="spellStart"/>
      <w:r w:rsidRPr="004118EC">
        <w:t>tên</w:t>
      </w:r>
      <w:proofErr w:type="spellEnd"/>
      <w:r w:rsidRPr="004118EC">
        <w:t xml:space="preserve"> </w:t>
      </w:r>
      <w:proofErr w:type="spellStart"/>
      <w:r w:rsidRPr="004118EC">
        <w:t>của</w:t>
      </w:r>
      <w:proofErr w:type="spellEnd"/>
      <w:r w:rsidRPr="004118EC">
        <w:t xml:space="preserve"> </w:t>
      </w:r>
      <w:proofErr w:type="spellStart"/>
      <w:r>
        <w:t>cơ</w:t>
      </w:r>
      <w:proofErr w:type="spellEnd"/>
      <w:r>
        <w:t xml:space="preserve"> </w:t>
      </w:r>
      <w:proofErr w:type="spellStart"/>
      <w:r>
        <w:t>sở</w:t>
      </w:r>
      <w:proofErr w:type="spellEnd"/>
      <w:r>
        <w:t xml:space="preserve"> </w:t>
      </w:r>
      <w:proofErr w:type="spellStart"/>
      <w:r>
        <w:t>giáo</w:t>
      </w:r>
      <w:proofErr w:type="spellEnd"/>
      <w:r>
        <w:t xml:space="preserve"> </w:t>
      </w:r>
      <w:proofErr w:type="spellStart"/>
      <w:r>
        <w:t>dục</w:t>
      </w:r>
      <w:proofErr w:type="spellEnd"/>
      <w:r>
        <w:t xml:space="preserve"> </w:t>
      </w:r>
      <w:proofErr w:type="spellStart"/>
      <w:r>
        <w:t>được</w:t>
      </w:r>
      <w:proofErr w:type="spellEnd"/>
      <w:r>
        <w:t xml:space="preserve"> </w:t>
      </w:r>
      <w:proofErr w:type="spellStart"/>
      <w:r>
        <w:t>công</w:t>
      </w:r>
      <w:proofErr w:type="spellEnd"/>
      <w:r>
        <w:t xml:space="preserve"> </w:t>
      </w:r>
      <w:proofErr w:type="spellStart"/>
      <w:r>
        <w:t>nhận</w:t>
      </w:r>
      <w:proofErr w:type="spellEnd"/>
      <w:r w:rsidRPr="004118EC">
        <w:t xml:space="preserve"> </w:t>
      </w:r>
      <w:proofErr w:type="spellStart"/>
      <w:r w:rsidRPr="004118EC">
        <w:t>bằng</w:t>
      </w:r>
      <w:proofErr w:type="spellEnd"/>
      <w:r w:rsidRPr="004118EC">
        <w:t xml:space="preserve"> </w:t>
      </w:r>
      <w:proofErr w:type="spellStart"/>
      <w:r w:rsidRPr="004118EC">
        <w:t>c</w:t>
      </w:r>
      <w:r>
        <w:t>hữ</w:t>
      </w:r>
      <w:proofErr w:type="spellEnd"/>
      <w:r>
        <w:t xml:space="preserve"> in </w:t>
      </w:r>
      <w:proofErr w:type="spellStart"/>
      <w:r>
        <w:t>hoa</w:t>
      </w:r>
      <w:proofErr w:type="spellEnd"/>
      <w:r>
        <w:t xml:space="preserve"> </w:t>
      </w:r>
      <w:proofErr w:type="spellStart"/>
      <w:r>
        <w:t>đậm</w:t>
      </w:r>
      <w:proofErr w:type="spellEnd"/>
      <w:r>
        <w:t xml:space="preserve"> </w:t>
      </w:r>
      <w:proofErr w:type="spellStart"/>
      <w:r>
        <w:t>đứng</w:t>
      </w:r>
      <w:proofErr w:type="spellEnd"/>
      <w:r w:rsidRPr="004118EC">
        <w:t>.</w:t>
      </w:r>
    </w:p>
  </w:footnote>
  <w:footnote w:id="128">
    <w:p w14:paraId="785980F1" w14:textId="77777777" w:rsidR="008B771F" w:rsidRDefault="008B771F" w:rsidP="004139F4">
      <w:pPr>
        <w:pStyle w:val="FootnoteText"/>
        <w:ind w:firstLine="567"/>
        <w:jc w:val="both"/>
      </w:pPr>
      <w:r w:rsidRPr="004118EC">
        <w:rPr>
          <w:rStyle w:val="FootnoteReference"/>
        </w:rPr>
        <w:footnoteRef/>
      </w:r>
      <w:r w:rsidRPr="004118EC">
        <w:t xml:space="preserve"> </w:t>
      </w:r>
      <w:proofErr w:type="spellStart"/>
      <w:r w:rsidRPr="004118EC">
        <w:t>Ghi</w:t>
      </w:r>
      <w:proofErr w:type="spellEnd"/>
      <w:r w:rsidRPr="004118EC">
        <w:t xml:space="preserve"> </w:t>
      </w:r>
      <w:proofErr w:type="spellStart"/>
      <w:r w:rsidRPr="004118EC">
        <w:t>rõ</w:t>
      </w:r>
      <w:proofErr w:type="spellEnd"/>
      <w:r w:rsidRPr="004118EC">
        <w:t xml:space="preserve"> </w:t>
      </w:r>
      <w:proofErr w:type="spellStart"/>
      <w:r w:rsidRPr="004118EC">
        <w:t>địa</w:t>
      </w:r>
      <w:proofErr w:type="spellEnd"/>
      <w:r>
        <w:t xml:space="preserve"> </w:t>
      </w:r>
      <w:proofErr w:type="spellStart"/>
      <w:r>
        <w:t>chỉ</w:t>
      </w:r>
      <w:proofErr w:type="spellEnd"/>
      <w:r w:rsidRPr="004118EC">
        <w:t xml:space="preserve"> </w:t>
      </w:r>
      <w:proofErr w:type="spellStart"/>
      <w:r>
        <w:t>của</w:t>
      </w:r>
      <w:proofErr w:type="spellEnd"/>
      <w:r>
        <w:t xml:space="preserve"> </w:t>
      </w:r>
      <w:proofErr w:type="spellStart"/>
      <w:r>
        <w:t>cơ</w:t>
      </w:r>
      <w:proofErr w:type="spellEnd"/>
      <w:r>
        <w:t xml:space="preserve"> </w:t>
      </w:r>
      <w:proofErr w:type="spellStart"/>
      <w:r>
        <w:t>sở</w:t>
      </w:r>
      <w:proofErr w:type="spellEnd"/>
      <w:r>
        <w:t xml:space="preserve"> </w:t>
      </w:r>
      <w:proofErr w:type="spellStart"/>
      <w:r>
        <w:t>giáo</w:t>
      </w:r>
      <w:proofErr w:type="spellEnd"/>
      <w:r>
        <w:t xml:space="preserve"> </w:t>
      </w:r>
      <w:proofErr w:type="spellStart"/>
      <w:r>
        <w:t>dục</w:t>
      </w:r>
      <w:proofErr w:type="spellEnd"/>
      <w:r w:rsidRPr="004118EC">
        <w:t>.</w:t>
      </w:r>
    </w:p>
  </w:footnote>
  <w:footnote w:id="129">
    <w:p w14:paraId="1CB48D32" w14:textId="77777777" w:rsidR="008B771F" w:rsidRDefault="008B771F" w:rsidP="004139F4">
      <w:pPr>
        <w:pStyle w:val="FootnoteText"/>
        <w:ind w:firstLine="567"/>
      </w:pPr>
      <w:r>
        <w:rPr>
          <w:rStyle w:val="FootnoteReference"/>
        </w:rPr>
        <w:footnoteRef/>
      </w:r>
      <w:r>
        <w:t xml:space="preserve"> </w:t>
      </w:r>
      <w:proofErr w:type="spellStart"/>
      <w:r>
        <w:t>Ghi</w:t>
      </w:r>
      <w:proofErr w:type="spellEnd"/>
      <w:r>
        <w:t xml:space="preserve"> </w:t>
      </w:r>
      <w:proofErr w:type="spellStart"/>
      <w:r>
        <w:t>rõ</w:t>
      </w:r>
      <w:proofErr w:type="spellEnd"/>
      <w:r>
        <w:t xml:space="preserve"> </w:t>
      </w:r>
      <w:proofErr w:type="spellStart"/>
      <w:r>
        <w:t>các</w:t>
      </w:r>
      <w:proofErr w:type="spellEnd"/>
      <w:r>
        <w:t xml:space="preserve"> </w:t>
      </w:r>
      <w:proofErr w:type="spellStart"/>
      <w:r>
        <w:t>ngôn</w:t>
      </w:r>
      <w:proofErr w:type="spellEnd"/>
      <w:r>
        <w:t xml:space="preserve"> </w:t>
      </w:r>
      <w:proofErr w:type="spellStart"/>
      <w:r>
        <w:t>ngữ</w:t>
      </w:r>
      <w:proofErr w:type="spellEnd"/>
      <w:r>
        <w:t xml:space="preserve"> </w:t>
      </w:r>
      <w:proofErr w:type="spellStart"/>
      <w:r>
        <w:t>được</w:t>
      </w:r>
      <w:proofErr w:type="spellEnd"/>
      <w:r>
        <w:t xml:space="preserve"> </w:t>
      </w:r>
      <w:proofErr w:type="spellStart"/>
      <w:r>
        <w:t>kiểm</w:t>
      </w:r>
      <w:proofErr w:type="spellEnd"/>
      <w:r>
        <w:t xml:space="preserve"> </w:t>
      </w:r>
      <w:proofErr w:type="spellStart"/>
      <w:r>
        <w:t>tra</w:t>
      </w:r>
      <w:proofErr w:type="spellEnd"/>
      <w:r>
        <w:t xml:space="preserve"> </w:t>
      </w:r>
      <w:proofErr w:type="spellStart"/>
      <w:r>
        <w:t>và</w:t>
      </w:r>
      <w:proofErr w:type="spellEnd"/>
      <w:r>
        <w:t xml:space="preserve"> </w:t>
      </w:r>
      <w:proofErr w:type="spellStart"/>
      <w:r>
        <w:t>công</w:t>
      </w:r>
      <w:proofErr w:type="spellEnd"/>
      <w:r>
        <w:t xml:space="preserve"> </w:t>
      </w:r>
      <w:proofErr w:type="spellStart"/>
      <w:r>
        <w:t>nhận</w:t>
      </w:r>
      <w:proofErr w:type="spellEnd"/>
      <w:r>
        <w:t>.</w:t>
      </w:r>
    </w:p>
  </w:footnote>
  <w:footnote w:id="130">
    <w:p w14:paraId="55998384" w14:textId="77777777" w:rsidR="008B771F" w:rsidRDefault="008B771F" w:rsidP="004139F4">
      <w:pPr>
        <w:pStyle w:val="FootnoteText"/>
        <w:ind w:firstLine="567"/>
      </w:pPr>
      <w:r>
        <w:rPr>
          <w:rStyle w:val="FootnoteReference"/>
        </w:rPr>
        <w:footnoteRef/>
      </w:r>
      <w:r>
        <w:t xml:space="preserve"> </w:t>
      </w:r>
      <w:proofErr w:type="spellStart"/>
      <w:r>
        <w:t>Bộ</w:t>
      </w:r>
      <w:proofErr w:type="spellEnd"/>
      <w:r>
        <w:t xml:space="preserve"> </w:t>
      </w:r>
      <w:proofErr w:type="spellStart"/>
      <w:r>
        <w:t>trưởng</w:t>
      </w:r>
      <w:proofErr w:type="spellEnd"/>
      <w:r>
        <w:t xml:space="preserve"> </w:t>
      </w:r>
      <w:proofErr w:type="spellStart"/>
      <w:r>
        <w:t>hoặc</w:t>
      </w:r>
      <w:proofErr w:type="spellEnd"/>
      <w:r>
        <w:t xml:space="preserve"> </w:t>
      </w:r>
      <w:proofErr w:type="spellStart"/>
      <w:r>
        <w:t>người</w:t>
      </w:r>
      <w:proofErr w:type="spellEnd"/>
      <w:r>
        <w:t xml:space="preserve"> </w:t>
      </w:r>
      <w:proofErr w:type="spellStart"/>
      <w:r>
        <w:t>được</w:t>
      </w:r>
      <w:proofErr w:type="spellEnd"/>
      <w:r>
        <w:t xml:space="preserve"> </w:t>
      </w:r>
      <w:proofErr w:type="spellStart"/>
      <w:r>
        <w:t>Bộ</w:t>
      </w:r>
      <w:proofErr w:type="spellEnd"/>
      <w:r>
        <w:t xml:space="preserve"> </w:t>
      </w:r>
      <w:proofErr w:type="spellStart"/>
      <w:r>
        <w:t>trưởng</w:t>
      </w:r>
      <w:proofErr w:type="spellEnd"/>
      <w:r>
        <w:t xml:space="preserve"> </w:t>
      </w:r>
      <w:proofErr w:type="spellStart"/>
      <w:r>
        <w:t>ủy</w:t>
      </w:r>
      <w:proofErr w:type="spellEnd"/>
      <w:r>
        <w:t xml:space="preserve"> </w:t>
      </w:r>
      <w:proofErr w:type="spellStart"/>
      <w:r>
        <w:t>quyền</w:t>
      </w:r>
      <w:proofErr w:type="spellEnd"/>
      <w:r>
        <w:t xml:space="preserve"> (</w:t>
      </w:r>
      <w:proofErr w:type="spellStart"/>
      <w:r>
        <w:t>không</w:t>
      </w:r>
      <w:proofErr w:type="spellEnd"/>
      <w:r>
        <w:t xml:space="preserve"> </w:t>
      </w:r>
      <w:proofErr w:type="spellStart"/>
      <w:r>
        <w:t>có</w:t>
      </w:r>
      <w:proofErr w:type="spellEnd"/>
      <w:r>
        <w:t xml:space="preserve"> </w:t>
      </w:r>
      <w:proofErr w:type="spellStart"/>
      <w:r>
        <w:t>chữ</w:t>
      </w:r>
      <w:proofErr w:type="spellEnd"/>
      <w:r>
        <w:t xml:space="preserve"> </w:t>
      </w:r>
      <w:proofErr w:type="spellStart"/>
      <w:r>
        <w:t>ký</w:t>
      </w:r>
      <w:proofErr w:type="spellEnd"/>
      <w:r>
        <w:t xml:space="preserve"> </w:t>
      </w:r>
      <w:proofErr w:type="spellStart"/>
      <w:r>
        <w:t>tắt</w:t>
      </w:r>
      <w:proofErr w:type="spellEnd"/>
      <w:r>
        <w:t xml:space="preserve"> </w:t>
      </w:r>
      <w:proofErr w:type="spellStart"/>
      <w:r>
        <w:t>của</w:t>
      </w:r>
      <w:proofErr w:type="spellEnd"/>
      <w:r>
        <w:t xml:space="preserve"> </w:t>
      </w:r>
      <w:proofErr w:type="spellStart"/>
      <w:r>
        <w:t>đại</w:t>
      </w:r>
      <w:proofErr w:type="spellEnd"/>
      <w:r>
        <w:t xml:space="preserve"> </w:t>
      </w:r>
      <w:proofErr w:type="spellStart"/>
      <w:r>
        <w:t>diện</w:t>
      </w:r>
      <w:proofErr w:type="spellEnd"/>
      <w:r>
        <w:t xml:space="preserve"> </w:t>
      </w:r>
      <w:proofErr w:type="spellStart"/>
      <w:r>
        <w:t>đơn</w:t>
      </w:r>
      <w:proofErr w:type="spellEnd"/>
      <w:r>
        <w:t xml:space="preserve"> </w:t>
      </w:r>
      <w:proofErr w:type="spellStart"/>
      <w:r>
        <w:t>vị</w:t>
      </w:r>
      <w:proofErr w:type="spellEnd"/>
      <w:r>
        <w:t xml:space="preserve"> </w:t>
      </w:r>
      <w:proofErr w:type="spellStart"/>
      <w:r>
        <w:t>trình</w:t>
      </w:r>
      <w:proofErr w:type="spellEnd"/>
      <w:r>
        <w:t>).</w:t>
      </w:r>
    </w:p>
  </w:footnote>
  <w:footnote w:id="131">
    <w:p w14:paraId="6583CDC9" w14:textId="77777777" w:rsidR="008B771F" w:rsidRDefault="008B771F" w:rsidP="004139F4">
      <w:pPr>
        <w:pStyle w:val="FootnoteText"/>
        <w:ind w:firstLine="567"/>
      </w:pPr>
      <w:r w:rsidRPr="00EE72E2">
        <w:rPr>
          <w:rStyle w:val="FootnoteReference"/>
        </w:rPr>
        <w:footnoteRef/>
      </w:r>
      <w:r w:rsidRPr="00EE72E2">
        <w:t xml:space="preserve"> </w:t>
      </w:r>
      <w:proofErr w:type="spellStart"/>
      <w:r w:rsidRPr="00EE72E2">
        <w:t>Tên</w:t>
      </w:r>
      <w:proofErr w:type="spellEnd"/>
      <w:r w:rsidRPr="00EE72E2">
        <w:t xml:space="preserve"> </w:t>
      </w:r>
      <w:proofErr w:type="spellStart"/>
      <w:r w:rsidRPr="00EE72E2">
        <w:t>cơ</w:t>
      </w:r>
      <w:proofErr w:type="spellEnd"/>
      <w:r w:rsidRPr="00EE72E2">
        <w:t xml:space="preserve"> </w:t>
      </w:r>
      <w:proofErr w:type="spellStart"/>
      <w:r w:rsidRPr="00EE72E2">
        <w:t>quan</w:t>
      </w:r>
      <w:proofErr w:type="spellEnd"/>
      <w:r w:rsidRPr="00EE72E2">
        <w:t xml:space="preserve"> </w:t>
      </w:r>
      <w:proofErr w:type="spellStart"/>
      <w:r w:rsidRPr="00EE72E2">
        <w:t>chủ</w:t>
      </w:r>
      <w:proofErr w:type="spellEnd"/>
      <w:r w:rsidRPr="00EE72E2">
        <w:t xml:space="preserve"> </w:t>
      </w:r>
      <w:proofErr w:type="spellStart"/>
      <w:r w:rsidRPr="00EE72E2">
        <w:t>quản</w:t>
      </w:r>
      <w:proofErr w:type="spellEnd"/>
      <w:r w:rsidRPr="00EE72E2">
        <w:t xml:space="preserve"> </w:t>
      </w:r>
      <w:proofErr w:type="spellStart"/>
      <w:r w:rsidRPr="00EE72E2">
        <w:t>của</w:t>
      </w:r>
      <w:proofErr w:type="spellEnd"/>
      <w:r w:rsidRPr="00EE72E2">
        <w:t xml:space="preserve"> </w:t>
      </w:r>
      <w:proofErr w:type="spellStart"/>
      <w:r w:rsidRPr="00EE72E2">
        <w:t>cơ</w:t>
      </w:r>
      <w:proofErr w:type="spellEnd"/>
      <w:r w:rsidRPr="00EE72E2">
        <w:t xml:space="preserve"> </w:t>
      </w:r>
      <w:proofErr w:type="spellStart"/>
      <w:r w:rsidRPr="00EE72E2">
        <w:t>sở</w:t>
      </w:r>
      <w:proofErr w:type="spellEnd"/>
      <w:r>
        <w:t xml:space="preserve"> </w:t>
      </w:r>
      <w:proofErr w:type="spellStart"/>
      <w:r>
        <w:t>giáo</w:t>
      </w:r>
      <w:proofErr w:type="spellEnd"/>
      <w:r>
        <w:t xml:space="preserve"> </w:t>
      </w:r>
      <w:proofErr w:type="spellStart"/>
      <w:r>
        <w:t>dục</w:t>
      </w:r>
      <w:proofErr w:type="spellEnd"/>
      <w:r w:rsidRPr="00EE72E2">
        <w:t xml:space="preserve"> </w:t>
      </w:r>
      <w:proofErr w:type="spellStart"/>
      <w:r w:rsidRPr="00EE72E2">
        <w:t>thực</w:t>
      </w:r>
      <w:proofErr w:type="spellEnd"/>
      <w:r w:rsidRPr="00EE72E2">
        <w:t xml:space="preserve"> </w:t>
      </w:r>
      <w:proofErr w:type="spellStart"/>
      <w:r w:rsidRPr="00EE72E2">
        <w:t>hiện</w:t>
      </w:r>
      <w:proofErr w:type="spellEnd"/>
      <w:r w:rsidRPr="00EE72E2">
        <w:t xml:space="preserve"> </w:t>
      </w:r>
      <w:proofErr w:type="spellStart"/>
      <w:r w:rsidRPr="00EE72E2">
        <w:t>việc</w:t>
      </w:r>
      <w:proofErr w:type="spellEnd"/>
      <w:r w:rsidRPr="00EE72E2">
        <w:t xml:space="preserve"> </w:t>
      </w:r>
      <w:proofErr w:type="spellStart"/>
      <w:r w:rsidRPr="00EE72E2">
        <w:t>công</w:t>
      </w:r>
      <w:proofErr w:type="spellEnd"/>
      <w:r w:rsidRPr="00EE72E2">
        <w:t xml:space="preserve"> </w:t>
      </w:r>
      <w:proofErr w:type="spellStart"/>
      <w:r w:rsidRPr="00EE72E2">
        <w:t>nhận</w:t>
      </w:r>
      <w:proofErr w:type="spellEnd"/>
      <w:r w:rsidRPr="00EE72E2">
        <w:t>.</w:t>
      </w:r>
    </w:p>
  </w:footnote>
  <w:footnote w:id="132">
    <w:p w14:paraId="0C7A75FC" w14:textId="77777777" w:rsidR="008B771F" w:rsidRDefault="008B771F" w:rsidP="004139F4">
      <w:pPr>
        <w:pStyle w:val="FootnoteText"/>
        <w:ind w:firstLine="567"/>
      </w:pPr>
      <w:r w:rsidRPr="00EE72E2">
        <w:rPr>
          <w:rStyle w:val="FootnoteReference"/>
        </w:rPr>
        <w:footnoteRef/>
      </w:r>
      <w:r w:rsidRPr="00EE72E2">
        <w:t xml:space="preserve"> </w:t>
      </w:r>
      <w:proofErr w:type="spellStart"/>
      <w:r w:rsidRPr="00EE72E2">
        <w:t>Tên</w:t>
      </w:r>
      <w:proofErr w:type="spellEnd"/>
      <w:r w:rsidRPr="00EE72E2">
        <w:t xml:space="preserve"> </w:t>
      </w:r>
      <w:proofErr w:type="spellStart"/>
      <w:r w:rsidRPr="00EE72E2">
        <w:t>cơ</w:t>
      </w:r>
      <w:proofErr w:type="spellEnd"/>
      <w:r w:rsidRPr="00EE72E2">
        <w:t xml:space="preserve"> </w:t>
      </w:r>
      <w:proofErr w:type="spellStart"/>
      <w:r w:rsidRPr="00EE72E2">
        <w:t>sở</w:t>
      </w:r>
      <w:proofErr w:type="spellEnd"/>
      <w:r>
        <w:t xml:space="preserve"> </w:t>
      </w:r>
      <w:proofErr w:type="spellStart"/>
      <w:r>
        <w:t>giáo</w:t>
      </w:r>
      <w:proofErr w:type="spellEnd"/>
      <w:r>
        <w:t xml:space="preserve"> </w:t>
      </w:r>
      <w:proofErr w:type="spellStart"/>
      <w:r>
        <w:t>dục</w:t>
      </w:r>
      <w:proofErr w:type="spellEnd"/>
      <w:r w:rsidRPr="00EE72E2">
        <w:t xml:space="preserve"> </w:t>
      </w:r>
      <w:proofErr w:type="spellStart"/>
      <w:r w:rsidRPr="00EE72E2">
        <w:t>thực</w:t>
      </w:r>
      <w:proofErr w:type="spellEnd"/>
      <w:r w:rsidRPr="00EE72E2">
        <w:t xml:space="preserve"> </w:t>
      </w:r>
      <w:proofErr w:type="spellStart"/>
      <w:r w:rsidRPr="00EE72E2">
        <w:t>hiện</w:t>
      </w:r>
      <w:proofErr w:type="spellEnd"/>
      <w:r w:rsidRPr="00EE72E2">
        <w:t xml:space="preserve"> </w:t>
      </w:r>
      <w:proofErr w:type="spellStart"/>
      <w:r w:rsidRPr="00EE72E2">
        <w:t>việc</w:t>
      </w:r>
      <w:proofErr w:type="spellEnd"/>
      <w:r w:rsidRPr="00EE72E2">
        <w:t xml:space="preserve"> </w:t>
      </w:r>
      <w:proofErr w:type="spellStart"/>
      <w:r w:rsidRPr="00EE72E2">
        <w:t>công</w:t>
      </w:r>
      <w:proofErr w:type="spellEnd"/>
      <w:r w:rsidRPr="00EE72E2">
        <w:t xml:space="preserve"> </w:t>
      </w:r>
      <w:proofErr w:type="spellStart"/>
      <w:r w:rsidRPr="00EE72E2">
        <w:t>nhận</w:t>
      </w:r>
      <w:proofErr w:type="spellEnd"/>
      <w:r w:rsidRPr="00EE72E2">
        <w:t>.</w:t>
      </w:r>
    </w:p>
  </w:footnote>
  <w:footnote w:id="133">
    <w:p w14:paraId="510CEF7B" w14:textId="77777777" w:rsidR="008B771F" w:rsidRDefault="008B771F" w:rsidP="004139F4">
      <w:pPr>
        <w:pStyle w:val="FootnoteText"/>
        <w:ind w:firstLine="567"/>
      </w:pPr>
      <w:r w:rsidRPr="00EE72E2">
        <w:rPr>
          <w:rStyle w:val="FootnoteReference"/>
        </w:rPr>
        <w:footnoteRef/>
      </w:r>
      <w:r w:rsidRPr="00EE72E2">
        <w:t xml:space="preserve"> </w:t>
      </w:r>
      <w:proofErr w:type="spellStart"/>
      <w:r w:rsidRPr="00EE72E2">
        <w:t>Chữ</w:t>
      </w:r>
      <w:proofErr w:type="spellEnd"/>
      <w:r w:rsidRPr="00EE72E2">
        <w:t xml:space="preserve"> </w:t>
      </w:r>
      <w:proofErr w:type="spellStart"/>
      <w:r w:rsidRPr="00EE72E2">
        <w:t>viết</w:t>
      </w:r>
      <w:proofErr w:type="spellEnd"/>
      <w:r w:rsidRPr="00EE72E2">
        <w:t xml:space="preserve"> </w:t>
      </w:r>
      <w:proofErr w:type="spellStart"/>
      <w:r w:rsidRPr="00EE72E2">
        <w:t>tắt</w:t>
      </w:r>
      <w:proofErr w:type="spellEnd"/>
      <w:r w:rsidRPr="00EE72E2">
        <w:t xml:space="preserve"> </w:t>
      </w:r>
      <w:proofErr w:type="spellStart"/>
      <w:r w:rsidRPr="00EE72E2">
        <w:t>tên</w:t>
      </w:r>
      <w:proofErr w:type="spellEnd"/>
      <w:r w:rsidRPr="00EE72E2">
        <w:t xml:space="preserve"> </w:t>
      </w:r>
      <w:proofErr w:type="spellStart"/>
      <w:r w:rsidRPr="00EE72E2">
        <w:t>của</w:t>
      </w:r>
      <w:proofErr w:type="spellEnd"/>
      <w:r w:rsidRPr="00EE72E2">
        <w:t xml:space="preserve"> </w:t>
      </w:r>
      <w:proofErr w:type="spellStart"/>
      <w:r w:rsidRPr="00EE72E2">
        <w:t>cơ</w:t>
      </w:r>
      <w:proofErr w:type="spellEnd"/>
      <w:r w:rsidRPr="00EE72E2">
        <w:t xml:space="preserve"> </w:t>
      </w:r>
      <w:proofErr w:type="spellStart"/>
      <w:r w:rsidRPr="00EE72E2">
        <w:t>sở</w:t>
      </w:r>
      <w:proofErr w:type="spellEnd"/>
      <w:r>
        <w:t xml:space="preserve"> </w:t>
      </w:r>
      <w:proofErr w:type="spellStart"/>
      <w:r>
        <w:t>giáo</w:t>
      </w:r>
      <w:proofErr w:type="spellEnd"/>
      <w:r>
        <w:t xml:space="preserve"> </w:t>
      </w:r>
      <w:proofErr w:type="spellStart"/>
      <w:r>
        <w:t>dục</w:t>
      </w:r>
      <w:proofErr w:type="spellEnd"/>
      <w:r w:rsidRPr="00EE72E2">
        <w:t xml:space="preserve"> </w:t>
      </w:r>
      <w:proofErr w:type="spellStart"/>
      <w:r w:rsidRPr="00EE72E2">
        <w:t>thực</w:t>
      </w:r>
      <w:proofErr w:type="spellEnd"/>
      <w:r w:rsidRPr="00EE72E2">
        <w:t xml:space="preserve"> </w:t>
      </w:r>
      <w:proofErr w:type="spellStart"/>
      <w:r w:rsidRPr="00EE72E2">
        <w:t>hiện</w:t>
      </w:r>
      <w:proofErr w:type="spellEnd"/>
      <w:r w:rsidRPr="00EE72E2">
        <w:t xml:space="preserve"> </w:t>
      </w:r>
      <w:proofErr w:type="spellStart"/>
      <w:r w:rsidRPr="00EE72E2">
        <w:t>việc</w:t>
      </w:r>
      <w:proofErr w:type="spellEnd"/>
      <w:r w:rsidRPr="00EE72E2">
        <w:t xml:space="preserve"> </w:t>
      </w:r>
      <w:proofErr w:type="spellStart"/>
      <w:r w:rsidRPr="00EE72E2">
        <w:t>công</w:t>
      </w:r>
      <w:proofErr w:type="spellEnd"/>
      <w:r w:rsidRPr="00EE72E2">
        <w:t xml:space="preserve"> </w:t>
      </w:r>
      <w:proofErr w:type="spellStart"/>
      <w:r w:rsidRPr="00EE72E2">
        <w:t>nhận</w:t>
      </w:r>
      <w:proofErr w:type="spellEnd"/>
      <w:r w:rsidRPr="00EE72E2">
        <w:t>.</w:t>
      </w:r>
    </w:p>
  </w:footnote>
  <w:footnote w:id="134">
    <w:p w14:paraId="1B3E900D" w14:textId="77777777" w:rsidR="008B771F" w:rsidRDefault="008B771F" w:rsidP="004139F4">
      <w:pPr>
        <w:pStyle w:val="FootnoteText"/>
        <w:ind w:firstLine="567"/>
      </w:pPr>
      <w:r>
        <w:rPr>
          <w:rStyle w:val="FootnoteReference"/>
        </w:rPr>
        <w:footnoteRef/>
      </w:r>
      <w:r>
        <w:t xml:space="preserve"> </w:t>
      </w:r>
      <w:proofErr w:type="spellStart"/>
      <w:r>
        <w:t>Ghi</w:t>
      </w:r>
      <w:proofErr w:type="spellEnd"/>
      <w:r>
        <w:t xml:space="preserve"> </w:t>
      </w:r>
      <w:proofErr w:type="spellStart"/>
      <w:r>
        <w:t>đầy</w:t>
      </w:r>
      <w:proofErr w:type="spellEnd"/>
      <w:r>
        <w:t xml:space="preserve"> </w:t>
      </w:r>
      <w:proofErr w:type="spellStart"/>
      <w:r>
        <w:t>đủ</w:t>
      </w:r>
      <w:proofErr w:type="spellEnd"/>
      <w:r>
        <w:t xml:space="preserve"> </w:t>
      </w:r>
      <w:proofErr w:type="spellStart"/>
      <w:r>
        <w:t>họ</w:t>
      </w:r>
      <w:proofErr w:type="spellEnd"/>
      <w:r>
        <w:t xml:space="preserve"> </w:t>
      </w:r>
      <w:proofErr w:type="spellStart"/>
      <w:r>
        <w:t>và</w:t>
      </w:r>
      <w:proofErr w:type="spellEnd"/>
      <w:r>
        <w:t xml:space="preserve"> </w:t>
      </w:r>
      <w:proofErr w:type="spellStart"/>
      <w:r>
        <w:t>tên</w:t>
      </w:r>
      <w:proofErr w:type="spellEnd"/>
      <w:r>
        <w:t xml:space="preserve"> </w:t>
      </w:r>
      <w:proofErr w:type="spellStart"/>
      <w:r>
        <w:t>bằng</w:t>
      </w:r>
      <w:proofErr w:type="spellEnd"/>
      <w:r>
        <w:t xml:space="preserve"> </w:t>
      </w:r>
      <w:proofErr w:type="spellStart"/>
      <w:r>
        <w:t>chữ</w:t>
      </w:r>
      <w:proofErr w:type="spellEnd"/>
      <w:r>
        <w:t xml:space="preserve"> in </w:t>
      </w:r>
      <w:proofErr w:type="spellStart"/>
      <w:r>
        <w:t>hoa</w:t>
      </w:r>
      <w:proofErr w:type="spellEnd"/>
      <w:r>
        <w:t xml:space="preserve">, </w:t>
      </w:r>
      <w:proofErr w:type="spellStart"/>
      <w:r>
        <w:t>đậm</w:t>
      </w:r>
      <w:proofErr w:type="spellEnd"/>
      <w:r>
        <w:t xml:space="preserve">, </w:t>
      </w:r>
      <w:proofErr w:type="spellStart"/>
      <w:r>
        <w:t>đứng</w:t>
      </w:r>
      <w:proofErr w:type="spellEnd"/>
      <w:r>
        <w:t>.</w:t>
      </w:r>
    </w:p>
  </w:footnote>
  <w:footnote w:id="135">
    <w:p w14:paraId="24C5C6C0" w14:textId="77777777" w:rsidR="008B771F" w:rsidRPr="004E0CBE" w:rsidRDefault="008B771F" w:rsidP="004139F4">
      <w:pPr>
        <w:pStyle w:val="FootnoteText"/>
        <w:ind w:firstLine="567"/>
        <w:rPr>
          <w:lang w:val="vi-VN"/>
        </w:rPr>
      </w:pPr>
      <w:r w:rsidRPr="004E0CBE">
        <w:rPr>
          <w:rStyle w:val="FootnoteReference"/>
        </w:rPr>
        <w:footnoteRef/>
      </w:r>
      <w:r w:rsidRPr="004E0CBE">
        <w:rPr>
          <w:lang w:val="vi-VN"/>
        </w:rPr>
        <w:t xml:space="preserve"> </w:t>
      </w:r>
      <w:r w:rsidRPr="004E0CBE">
        <w:rPr>
          <w:lang w:val="vi-VN"/>
        </w:rPr>
        <w:t xml:space="preserve">Ghi một trong </w:t>
      </w:r>
      <w:proofErr w:type="spellStart"/>
      <w:r w:rsidRPr="004E0CBE">
        <w:t>năm</w:t>
      </w:r>
      <w:proofErr w:type="spellEnd"/>
      <w:r w:rsidRPr="004E0CBE">
        <w:rPr>
          <w:lang w:val="vi-VN"/>
        </w:rPr>
        <w:t xml:space="preserve"> thông tin về số chứng minh nhân dân/số căn cước công dân/số căn cước/số định danh cá nhân/</w:t>
      </w:r>
      <w:proofErr w:type="spellStart"/>
      <w:r w:rsidRPr="004E0CBE">
        <w:t>số</w:t>
      </w:r>
      <w:proofErr w:type="spellEnd"/>
      <w:r w:rsidRPr="004E0CBE">
        <w:t xml:space="preserve"> </w:t>
      </w:r>
      <w:r w:rsidRPr="004E0CBE">
        <w:rPr>
          <w:lang w:val="vi-VN"/>
        </w:rPr>
        <w:t>hộ chiếu còn hạn sử dụng</w:t>
      </w:r>
      <w:r w:rsidRPr="004E0CBE">
        <w:rPr>
          <w:lang w:val="vi-VN"/>
          <w14:ligatures w14:val="none"/>
        </w:rPr>
        <w:t>.</w:t>
      </w:r>
    </w:p>
  </w:footnote>
  <w:footnote w:id="136">
    <w:p w14:paraId="1B3226AF" w14:textId="77777777" w:rsidR="005A36EE" w:rsidRDefault="005A36EE" w:rsidP="005A36EE">
      <w:pPr>
        <w:pStyle w:val="FootnoteText"/>
        <w:ind w:firstLine="567"/>
        <w:jc w:val="both"/>
      </w:pPr>
      <w:r w:rsidRPr="005A36EE">
        <w:rPr>
          <w:vertAlign w:val="superscript"/>
        </w:rPr>
        <w:t>6</w:t>
      </w:r>
      <w:r w:rsidRPr="00EE72E2">
        <w:t xml:space="preserve"> </w:t>
      </w:r>
      <w:proofErr w:type="spellStart"/>
      <w:r w:rsidRPr="00EE72E2">
        <w:t>Ghi</w:t>
      </w:r>
      <w:proofErr w:type="spellEnd"/>
      <w:r w:rsidRPr="00EE72E2">
        <w:t xml:space="preserve"> </w:t>
      </w:r>
      <w:proofErr w:type="spellStart"/>
      <w:r w:rsidRPr="00EE72E2">
        <w:t>rõ</w:t>
      </w:r>
      <w:proofErr w:type="spellEnd"/>
      <w:r>
        <w:t xml:space="preserve"> </w:t>
      </w:r>
      <w:proofErr w:type="spellStart"/>
      <w:r>
        <w:t>một</w:t>
      </w:r>
      <w:proofErr w:type="spellEnd"/>
      <w:r>
        <w:t xml:space="preserve"> </w:t>
      </w:r>
      <w:proofErr w:type="spellStart"/>
      <w:r>
        <w:t>trong</w:t>
      </w:r>
      <w:proofErr w:type="spellEnd"/>
      <w:r>
        <w:t xml:space="preserve"> </w:t>
      </w:r>
      <w:proofErr w:type="spellStart"/>
      <w:r>
        <w:t>các</w:t>
      </w:r>
      <w:proofErr w:type="spellEnd"/>
      <w:r>
        <w:t xml:space="preserve"> </w:t>
      </w:r>
      <w:proofErr w:type="spellStart"/>
      <w:r>
        <w:t>trường</w:t>
      </w:r>
      <w:proofErr w:type="spellEnd"/>
      <w:r>
        <w:t xml:space="preserve"> </w:t>
      </w:r>
      <w:proofErr w:type="spellStart"/>
      <w:r>
        <w:t>hợp</w:t>
      </w:r>
      <w:proofErr w:type="spellEnd"/>
      <w:r>
        <w:t xml:space="preserve"> </w:t>
      </w:r>
      <w:proofErr w:type="spellStart"/>
      <w:r>
        <w:t>sau</w:t>
      </w:r>
      <w:proofErr w:type="spellEnd"/>
      <w:r>
        <w:t xml:space="preserve"> </w:t>
      </w:r>
      <w:proofErr w:type="spellStart"/>
      <w:r>
        <w:t>đây</w:t>
      </w:r>
      <w:proofErr w:type="spellEnd"/>
      <w:r>
        <w:t>:</w:t>
      </w:r>
      <w:r w:rsidRPr="00EE72E2">
        <w:t xml:space="preserve"> </w:t>
      </w:r>
      <w:proofErr w:type="spellStart"/>
      <w:r w:rsidRPr="00EE72E2">
        <w:t>biết</w:t>
      </w:r>
      <w:proofErr w:type="spellEnd"/>
      <w:r w:rsidRPr="00EE72E2">
        <w:t xml:space="preserve"> </w:t>
      </w:r>
      <w:proofErr w:type="spellStart"/>
      <w:r w:rsidRPr="00EE72E2">
        <w:t>tiếng</w:t>
      </w:r>
      <w:proofErr w:type="spellEnd"/>
      <w:r w:rsidRPr="00EE72E2">
        <w:t xml:space="preserve"> Việt </w:t>
      </w:r>
      <w:proofErr w:type="spellStart"/>
      <w:r w:rsidRPr="00EE72E2">
        <w:t>thành</w:t>
      </w:r>
      <w:proofErr w:type="spellEnd"/>
      <w:r w:rsidRPr="00EE72E2">
        <w:t xml:space="preserve"> </w:t>
      </w:r>
      <w:proofErr w:type="spellStart"/>
      <w:r w:rsidRPr="00EE72E2">
        <w:t>thạo</w:t>
      </w:r>
      <w:proofErr w:type="spellEnd"/>
      <w:r w:rsidRPr="00EE72E2">
        <w:t xml:space="preserve"> </w:t>
      </w:r>
      <w:proofErr w:type="spellStart"/>
      <w:r w:rsidRPr="00EE72E2">
        <w:t>hoặc</w:t>
      </w:r>
      <w:proofErr w:type="spellEnd"/>
      <w:r w:rsidRPr="00EE72E2">
        <w:t xml:space="preserve"> </w:t>
      </w:r>
      <w:proofErr w:type="spellStart"/>
      <w:r w:rsidRPr="00EE72E2">
        <w:t>sử</w:t>
      </w:r>
      <w:proofErr w:type="spellEnd"/>
      <w:r w:rsidRPr="00EE72E2">
        <w:t xml:space="preserve"> </w:t>
      </w:r>
      <w:proofErr w:type="spellStart"/>
      <w:r w:rsidRPr="00EE72E2">
        <w:t>dụng</w:t>
      </w:r>
      <w:proofErr w:type="spellEnd"/>
      <w:r w:rsidRPr="00EE72E2">
        <w:t xml:space="preserve"> </w:t>
      </w:r>
      <w:proofErr w:type="spellStart"/>
      <w:r w:rsidRPr="00EE72E2">
        <w:t>thành</w:t>
      </w:r>
      <w:proofErr w:type="spellEnd"/>
      <w:r w:rsidRPr="00EE72E2">
        <w:t xml:space="preserve"> </w:t>
      </w:r>
      <w:proofErr w:type="spellStart"/>
      <w:r w:rsidRPr="00EE72E2">
        <w:t>thạo</w:t>
      </w:r>
      <w:proofErr w:type="spellEnd"/>
      <w:r w:rsidRPr="00EE72E2">
        <w:t xml:space="preserve"> </w:t>
      </w:r>
      <w:proofErr w:type="spellStart"/>
      <w:r w:rsidRPr="00EE72E2">
        <w:t>ngôn</w:t>
      </w:r>
      <w:proofErr w:type="spellEnd"/>
      <w:r w:rsidRPr="00EE72E2">
        <w:t xml:space="preserve"> </w:t>
      </w:r>
      <w:proofErr w:type="spellStart"/>
      <w:r w:rsidRPr="00EE72E2">
        <w:t>ngữ</w:t>
      </w:r>
      <w:proofErr w:type="spellEnd"/>
      <w:r w:rsidRPr="00EE72E2">
        <w:t xml:space="preserve"> </w:t>
      </w:r>
      <w:proofErr w:type="spellStart"/>
      <w:r w:rsidRPr="00EE72E2">
        <w:t>khác</w:t>
      </w:r>
      <w:proofErr w:type="spellEnd"/>
      <w:r w:rsidRPr="00EE72E2">
        <w:t xml:space="preserve"> </w:t>
      </w:r>
      <w:proofErr w:type="spellStart"/>
      <w:r w:rsidRPr="00EE72E2">
        <w:t>hoặc</w:t>
      </w:r>
      <w:proofErr w:type="spellEnd"/>
      <w:r w:rsidRPr="00EE72E2">
        <w:t xml:space="preserve"> </w:t>
      </w:r>
      <w:proofErr w:type="spellStart"/>
      <w:r w:rsidRPr="00EE72E2">
        <w:t>đủ</w:t>
      </w:r>
      <w:proofErr w:type="spellEnd"/>
      <w:r w:rsidRPr="00EE72E2">
        <w:t xml:space="preserve"> </w:t>
      </w:r>
      <w:proofErr w:type="spellStart"/>
      <w:r w:rsidRPr="00EE72E2">
        <w:t>trình</w:t>
      </w:r>
      <w:proofErr w:type="spellEnd"/>
      <w:r w:rsidRPr="00EE72E2">
        <w:t xml:space="preserve"> </w:t>
      </w:r>
      <w:proofErr w:type="spellStart"/>
      <w:r w:rsidRPr="00EE72E2">
        <w:t>độ</w:t>
      </w:r>
      <w:proofErr w:type="spellEnd"/>
      <w:r w:rsidRPr="00EE72E2">
        <w:t xml:space="preserve"> </w:t>
      </w:r>
      <w:proofErr w:type="spellStart"/>
      <w:r w:rsidRPr="00EE72E2">
        <w:t>phiên</w:t>
      </w:r>
      <w:proofErr w:type="spellEnd"/>
      <w:r w:rsidRPr="00EE72E2">
        <w:t xml:space="preserve"> </w:t>
      </w:r>
      <w:proofErr w:type="spellStart"/>
      <w:r w:rsidRPr="00EE72E2">
        <w:t>dịch</w:t>
      </w:r>
      <w:proofErr w:type="spellEnd"/>
      <w:r w:rsidRPr="00EE72E2">
        <w:t xml:space="preserve"> </w:t>
      </w:r>
      <w:proofErr w:type="spellStart"/>
      <w:r w:rsidRPr="00EE72E2">
        <w:t>từ</w:t>
      </w:r>
      <w:proofErr w:type="spellEnd"/>
      <w:r w:rsidRPr="00EE72E2">
        <w:t xml:space="preserve"> </w:t>
      </w:r>
      <w:proofErr w:type="spellStart"/>
      <w:r w:rsidRPr="00EE72E2">
        <w:t>tiếng</w:t>
      </w:r>
      <w:proofErr w:type="spellEnd"/>
      <w:r w:rsidRPr="00EE72E2">
        <w:t xml:space="preserve"> </w:t>
      </w:r>
      <w:proofErr w:type="spellStart"/>
      <w:r w:rsidRPr="00EE72E2">
        <w:t>nước</w:t>
      </w:r>
      <w:proofErr w:type="spellEnd"/>
      <w:r w:rsidRPr="00EE72E2">
        <w:t xml:space="preserve"> </w:t>
      </w:r>
      <w:proofErr w:type="spellStart"/>
      <w:r w:rsidRPr="00EE72E2">
        <w:t>ngoài</w:t>
      </w:r>
      <w:proofErr w:type="spellEnd"/>
      <w:r w:rsidRPr="00EE72E2">
        <w:t xml:space="preserve"> sang </w:t>
      </w:r>
      <w:proofErr w:type="spellStart"/>
      <w:r w:rsidRPr="00EE72E2">
        <w:t>tiếng</w:t>
      </w:r>
      <w:proofErr w:type="spellEnd"/>
      <w:r w:rsidRPr="00EE72E2">
        <w:t xml:space="preserve"> Việt (</w:t>
      </w:r>
      <w:proofErr w:type="spellStart"/>
      <w:r w:rsidRPr="00EE72E2">
        <w:t>Ví</w:t>
      </w:r>
      <w:proofErr w:type="spellEnd"/>
      <w:r w:rsidRPr="00EE72E2">
        <w:t xml:space="preserve"> </w:t>
      </w:r>
      <w:proofErr w:type="spellStart"/>
      <w:r w:rsidRPr="00EE72E2">
        <w:t>dụ</w:t>
      </w:r>
      <w:proofErr w:type="spellEnd"/>
      <w:r w:rsidRPr="00EE72E2">
        <w:t xml:space="preserve">: </w:t>
      </w:r>
      <w:proofErr w:type="spellStart"/>
      <w:r w:rsidRPr="00EE72E2">
        <w:t>đủ</w:t>
      </w:r>
      <w:proofErr w:type="spellEnd"/>
      <w:r w:rsidRPr="00EE72E2">
        <w:t xml:space="preserve"> </w:t>
      </w:r>
      <w:proofErr w:type="spellStart"/>
      <w:r w:rsidRPr="00EE72E2">
        <w:t>trình</w:t>
      </w:r>
      <w:proofErr w:type="spellEnd"/>
      <w:r w:rsidRPr="00EE72E2">
        <w:t xml:space="preserve"> </w:t>
      </w:r>
      <w:proofErr w:type="spellStart"/>
      <w:r w:rsidRPr="00EE72E2">
        <w:t>độ</w:t>
      </w:r>
      <w:proofErr w:type="spellEnd"/>
      <w:r w:rsidRPr="00EE72E2">
        <w:t xml:space="preserve"> </w:t>
      </w:r>
      <w:proofErr w:type="spellStart"/>
      <w:r w:rsidRPr="00EE72E2">
        <w:t>phiên</w:t>
      </w:r>
      <w:proofErr w:type="spellEnd"/>
      <w:r w:rsidRPr="00EE72E2">
        <w:t xml:space="preserve"> </w:t>
      </w:r>
      <w:proofErr w:type="spellStart"/>
      <w:r w:rsidRPr="00EE72E2">
        <w:t>dịch</w:t>
      </w:r>
      <w:proofErr w:type="spellEnd"/>
      <w:r w:rsidRPr="00EE72E2">
        <w:t xml:space="preserve"> </w:t>
      </w:r>
      <w:proofErr w:type="spellStart"/>
      <w:r w:rsidRPr="00EE72E2">
        <w:t>từ</w:t>
      </w:r>
      <w:proofErr w:type="spellEnd"/>
      <w:r w:rsidRPr="00EE72E2">
        <w:t xml:space="preserve"> </w:t>
      </w:r>
      <w:proofErr w:type="spellStart"/>
      <w:r w:rsidRPr="00EE72E2">
        <w:t>tiếng</w:t>
      </w:r>
      <w:proofErr w:type="spellEnd"/>
      <w:r w:rsidRPr="00EE72E2">
        <w:t xml:space="preserve"> </w:t>
      </w:r>
      <w:proofErr w:type="spellStart"/>
      <w:r w:rsidRPr="00EE72E2">
        <w:t>Hàn</w:t>
      </w:r>
      <w:proofErr w:type="spellEnd"/>
      <w:r w:rsidRPr="00EE72E2">
        <w:t xml:space="preserve"> Quốc sang </w:t>
      </w:r>
      <w:proofErr w:type="spellStart"/>
      <w:r w:rsidRPr="00EE72E2">
        <w:t>tiếng</w:t>
      </w:r>
      <w:proofErr w:type="spellEnd"/>
      <w:r w:rsidRPr="00EE72E2">
        <w:t xml:space="preserve"> Việt </w:t>
      </w:r>
      <w:proofErr w:type="spellStart"/>
      <w:r w:rsidRPr="00EE72E2">
        <w:t>hoặc</w:t>
      </w:r>
      <w:proofErr w:type="spellEnd"/>
      <w:r w:rsidRPr="00EE72E2">
        <w:t xml:space="preserve"> </w:t>
      </w:r>
      <w:proofErr w:type="spellStart"/>
      <w:r w:rsidRPr="00EE72E2">
        <w:t>đủ</w:t>
      </w:r>
      <w:proofErr w:type="spellEnd"/>
      <w:r w:rsidRPr="00EE72E2">
        <w:t xml:space="preserve"> </w:t>
      </w:r>
      <w:proofErr w:type="spellStart"/>
      <w:r w:rsidRPr="00EE72E2">
        <w:t>trình</w:t>
      </w:r>
      <w:proofErr w:type="spellEnd"/>
      <w:r w:rsidRPr="00EE72E2">
        <w:t xml:space="preserve"> </w:t>
      </w:r>
      <w:proofErr w:type="spellStart"/>
      <w:r w:rsidRPr="00EE72E2">
        <w:t>độ</w:t>
      </w:r>
      <w:proofErr w:type="spellEnd"/>
      <w:r w:rsidRPr="00EE72E2">
        <w:t xml:space="preserve"> </w:t>
      </w:r>
      <w:proofErr w:type="spellStart"/>
      <w:r w:rsidRPr="00EE72E2">
        <w:t>phiên</w:t>
      </w:r>
      <w:proofErr w:type="spellEnd"/>
      <w:r w:rsidRPr="00EE72E2">
        <w:t xml:space="preserve"> </w:t>
      </w:r>
      <w:proofErr w:type="spellStart"/>
      <w:r w:rsidRPr="00EE72E2">
        <w:t>dịch</w:t>
      </w:r>
      <w:proofErr w:type="spellEnd"/>
      <w:r w:rsidRPr="00EE72E2">
        <w:t xml:space="preserve"> </w:t>
      </w:r>
      <w:proofErr w:type="spellStart"/>
      <w:r w:rsidRPr="00EE72E2">
        <w:t>từ</w:t>
      </w:r>
      <w:proofErr w:type="spellEnd"/>
      <w:r w:rsidRPr="00EE72E2">
        <w:t xml:space="preserve"> </w:t>
      </w:r>
      <w:proofErr w:type="spellStart"/>
      <w:r w:rsidRPr="00EE72E2">
        <w:t>tiếng</w:t>
      </w:r>
      <w:proofErr w:type="spellEnd"/>
      <w:r w:rsidRPr="00EE72E2">
        <w:t xml:space="preserve"> </w:t>
      </w:r>
      <w:proofErr w:type="spellStart"/>
      <w:r w:rsidRPr="00EE72E2">
        <w:t>Hàn</w:t>
      </w:r>
      <w:proofErr w:type="spellEnd"/>
      <w:r w:rsidRPr="00EE72E2">
        <w:t xml:space="preserve"> Quốc, </w:t>
      </w:r>
      <w:proofErr w:type="spellStart"/>
      <w:r w:rsidRPr="00EE72E2">
        <w:t>tiếng</w:t>
      </w:r>
      <w:proofErr w:type="spellEnd"/>
      <w:r w:rsidRPr="00EE72E2">
        <w:t xml:space="preserve"> Anh sang </w:t>
      </w:r>
      <w:proofErr w:type="spellStart"/>
      <w:r w:rsidRPr="00EE72E2">
        <w:t>tiếng</w:t>
      </w:r>
      <w:proofErr w:type="spellEnd"/>
      <w:r w:rsidRPr="00EE72E2">
        <w:t xml:space="preserve"> Việt).</w:t>
      </w:r>
    </w:p>
    <w:p w14:paraId="23D82D67" w14:textId="268A9A41" w:rsidR="008B771F" w:rsidRDefault="005A36EE" w:rsidP="005A36EE">
      <w:pPr>
        <w:pStyle w:val="FootnoteText"/>
        <w:ind w:firstLine="567"/>
      </w:pPr>
      <w:r>
        <w:rPr>
          <w:rStyle w:val="FootnoteReference"/>
        </w:rPr>
        <w:t>7</w:t>
      </w:r>
      <w:r w:rsidR="008B771F" w:rsidRPr="004E0CBE">
        <w:t xml:space="preserve"> </w:t>
      </w:r>
      <w:r w:rsidR="008B771F">
        <w:t xml:space="preserve">Hiệu </w:t>
      </w:r>
      <w:proofErr w:type="spellStart"/>
      <w:r w:rsidR="008B771F">
        <w:t>trưởng</w:t>
      </w:r>
      <w:proofErr w:type="spellEnd"/>
      <w:r w:rsidR="008B771F" w:rsidRPr="004E0CBE">
        <w:t xml:space="preserve"> </w:t>
      </w:r>
      <w:proofErr w:type="spellStart"/>
      <w:r w:rsidR="008B771F" w:rsidRPr="004E0CBE">
        <w:t>hoặc</w:t>
      </w:r>
      <w:proofErr w:type="spellEnd"/>
      <w:r w:rsidR="008B771F" w:rsidRPr="004E0CBE">
        <w:t xml:space="preserve"> </w:t>
      </w:r>
      <w:proofErr w:type="spellStart"/>
      <w:r w:rsidR="008B771F" w:rsidRPr="004E0CBE">
        <w:t>người</w:t>
      </w:r>
      <w:proofErr w:type="spellEnd"/>
      <w:r w:rsidR="008B771F" w:rsidRPr="004E0CBE">
        <w:t xml:space="preserve"> </w:t>
      </w:r>
      <w:proofErr w:type="spellStart"/>
      <w:r w:rsidR="008B771F" w:rsidRPr="004E0CBE">
        <w:t>được</w:t>
      </w:r>
      <w:proofErr w:type="spellEnd"/>
      <w:r w:rsidR="008B771F" w:rsidRPr="004E0CBE">
        <w:t xml:space="preserve"> </w:t>
      </w:r>
      <w:proofErr w:type="spellStart"/>
      <w:r w:rsidR="008B771F">
        <w:t>hiệu</w:t>
      </w:r>
      <w:proofErr w:type="spellEnd"/>
      <w:r w:rsidR="008B771F">
        <w:t xml:space="preserve"> </w:t>
      </w:r>
      <w:proofErr w:type="spellStart"/>
      <w:r w:rsidR="008B771F">
        <w:t>trưởng</w:t>
      </w:r>
      <w:proofErr w:type="spellEnd"/>
      <w:r w:rsidR="008B771F" w:rsidRPr="004E0CBE">
        <w:t xml:space="preserve"> </w:t>
      </w:r>
      <w:proofErr w:type="spellStart"/>
      <w:r w:rsidR="008B771F" w:rsidRPr="004E0CBE">
        <w:t>ủy</w:t>
      </w:r>
      <w:proofErr w:type="spellEnd"/>
      <w:r w:rsidR="008B771F" w:rsidRPr="004E0CBE">
        <w:t xml:space="preserve"> </w:t>
      </w:r>
      <w:proofErr w:type="spellStart"/>
      <w:r w:rsidR="008B771F" w:rsidRPr="004E0CBE">
        <w:t>quyền</w:t>
      </w:r>
      <w:proofErr w:type="spellEnd"/>
      <w:r w:rsidR="008B771F" w:rsidRPr="004E0CBE">
        <w:t xml:space="preserve"> </w:t>
      </w:r>
      <w:proofErr w:type="spellStart"/>
      <w:r w:rsidR="008B771F" w:rsidRPr="004E0CBE">
        <w:t>ký</w:t>
      </w:r>
      <w:proofErr w:type="spellEnd"/>
      <w:r w:rsidR="008B771F" w:rsidRPr="004E0CBE">
        <w:t xml:space="preserve"> </w:t>
      </w:r>
      <w:proofErr w:type="spellStart"/>
      <w:r w:rsidR="008B771F" w:rsidRPr="004E0CBE">
        <w:t>ghi</w:t>
      </w:r>
      <w:proofErr w:type="spellEnd"/>
      <w:r w:rsidR="008B771F" w:rsidRPr="004E0CBE">
        <w:t xml:space="preserve"> </w:t>
      </w:r>
      <w:proofErr w:type="spellStart"/>
      <w:r w:rsidR="008B771F" w:rsidRPr="004E0CBE">
        <w:t>rõ</w:t>
      </w:r>
      <w:proofErr w:type="spellEnd"/>
      <w:r w:rsidR="008B771F" w:rsidRPr="004E0CBE">
        <w:t xml:space="preserve"> </w:t>
      </w:r>
      <w:proofErr w:type="spellStart"/>
      <w:r w:rsidR="008B771F" w:rsidRPr="004E0CBE">
        <w:t>họ</w:t>
      </w:r>
      <w:proofErr w:type="spellEnd"/>
      <w:r w:rsidR="008B771F" w:rsidRPr="004E0CBE">
        <w:t xml:space="preserve">, </w:t>
      </w:r>
      <w:proofErr w:type="spellStart"/>
      <w:r w:rsidR="008B771F" w:rsidRPr="004E0CBE">
        <w:t>tên</w:t>
      </w:r>
      <w:proofErr w:type="spellEnd"/>
      <w:r w:rsidR="008B771F" w:rsidRPr="004E0CBE">
        <w:t xml:space="preserve"> </w:t>
      </w:r>
      <w:proofErr w:type="spellStart"/>
      <w:r w:rsidR="008B771F" w:rsidRPr="004E0CBE">
        <w:t>và</w:t>
      </w:r>
      <w:proofErr w:type="spellEnd"/>
      <w:r w:rsidR="008B771F" w:rsidRPr="004E0CBE">
        <w:t xml:space="preserve"> </w:t>
      </w:r>
      <w:proofErr w:type="spellStart"/>
      <w:r w:rsidR="008B771F" w:rsidRPr="004E0CBE">
        <w:t>đóng</w:t>
      </w:r>
      <w:proofErr w:type="spellEnd"/>
      <w:r w:rsidR="008B771F" w:rsidRPr="004E0CBE">
        <w:t xml:space="preserve"> </w:t>
      </w:r>
      <w:proofErr w:type="spellStart"/>
      <w:r w:rsidR="008B771F" w:rsidRPr="004E0CBE">
        <w:t>dấu</w:t>
      </w:r>
      <w:proofErr w:type="spellEnd"/>
      <w:r w:rsidR="008B771F" w:rsidRPr="004E0CBE">
        <w:t>.</w:t>
      </w:r>
    </w:p>
  </w:footnote>
  <w:footnote w:id="137">
    <w:p w14:paraId="140B6BFF" w14:textId="6E02D9C5" w:rsidR="008B771F" w:rsidRDefault="008B771F" w:rsidP="005A36EE">
      <w:pPr>
        <w:pStyle w:val="FootnoteText"/>
      </w:pPr>
    </w:p>
  </w:footnote>
  <w:footnote w:id="138">
    <w:p w14:paraId="63197298" w14:textId="77777777" w:rsidR="008B771F" w:rsidRDefault="008B771F" w:rsidP="00192626">
      <w:pPr>
        <w:pStyle w:val="FootnoteText"/>
        <w:ind w:firstLine="567"/>
        <w:jc w:val="both"/>
        <w:rPr>
          <w:lang w:val="vi-VN"/>
        </w:rPr>
      </w:pPr>
      <w:r>
        <w:rPr>
          <w:rStyle w:val="FootnoteReference"/>
        </w:rPr>
        <w:footnoteRef/>
      </w:r>
      <w:r>
        <w:rPr>
          <w:lang w:val="vi-VN"/>
        </w:rPr>
        <w:t xml:space="preserve"> </w:t>
      </w:r>
      <w:r>
        <w:rPr>
          <w:lang w:val="vi-VN"/>
          <w14:ligatures w14:val="none"/>
        </w:rPr>
        <w:t>Địa danh.</w:t>
      </w:r>
    </w:p>
  </w:footnote>
  <w:footnote w:id="139">
    <w:p w14:paraId="624E2308" w14:textId="77777777" w:rsidR="008B771F" w:rsidRDefault="008B771F" w:rsidP="00192626">
      <w:pPr>
        <w:pStyle w:val="FootnoteText"/>
        <w:ind w:firstLine="567"/>
        <w:jc w:val="both"/>
        <w:rPr>
          <w:lang w:val="vi-VN"/>
        </w:rPr>
      </w:pPr>
      <w:r>
        <w:rPr>
          <w:rStyle w:val="FootnoteReference"/>
        </w:rPr>
        <w:footnoteRef/>
      </w:r>
      <w:r>
        <w:rPr>
          <w:lang w:val="vi-VN"/>
        </w:rPr>
        <w:t xml:space="preserve"> </w:t>
      </w:r>
      <w:r>
        <w:rPr>
          <w:lang w:val="vi-VN"/>
          <w14:ligatures w14:val="none"/>
        </w:rPr>
        <w:t>Tên cơ quan cấp phép.</w:t>
      </w:r>
    </w:p>
  </w:footnote>
  <w:footnote w:id="140">
    <w:p w14:paraId="6AA2E6BC" w14:textId="77777777" w:rsidR="008B771F" w:rsidRDefault="008B771F" w:rsidP="00192626">
      <w:pPr>
        <w:pStyle w:val="FootnoteText"/>
        <w:ind w:firstLine="567"/>
        <w:jc w:val="both"/>
        <w:rPr>
          <w:lang w:val="vi-VN"/>
        </w:rPr>
      </w:pPr>
      <w:r>
        <w:rPr>
          <w:rStyle w:val="FootnoteReference"/>
        </w:rPr>
        <w:footnoteRef/>
      </w:r>
      <w:r>
        <w:rPr>
          <w:lang w:val="vi-VN"/>
        </w:rPr>
        <w:t xml:space="preserve"> </w:t>
      </w:r>
      <w:r>
        <w:rPr>
          <w:lang w:val="vi-VN"/>
          <w14:ligatures w14:val="none"/>
        </w:rPr>
        <w:t>Địa chỉ cụ thể của đoàn khám, cơ sở, cá nhân đề nghị.</w:t>
      </w:r>
    </w:p>
  </w:footnote>
  <w:footnote w:id="141">
    <w:p w14:paraId="067AABAB" w14:textId="77777777" w:rsidR="008B771F" w:rsidRDefault="008B771F" w:rsidP="00192626">
      <w:pPr>
        <w:pStyle w:val="FootnoteText"/>
        <w:ind w:firstLine="567"/>
        <w:jc w:val="both"/>
        <w:rPr>
          <w:lang w:val="vi-VN"/>
        </w:rPr>
      </w:pPr>
      <w:r>
        <w:rPr>
          <w:rStyle w:val="FootnoteReference"/>
        </w:rPr>
        <w:footnoteRef/>
      </w:r>
      <w:r>
        <w:rPr>
          <w:lang w:val="vi-VN"/>
        </w:rPr>
        <w:t xml:space="preserve"> Liệt kê đầy đủ các giấy tờ, tài liệu nộp kèm theo đơn. Các giấy tờ tài liệu phải đầy đủ và được sắp xếp theo thứ tự quy định tại Nghị định số ……/2023/NĐ-CP.</w:t>
      </w:r>
    </w:p>
  </w:footnote>
  <w:footnote w:id="142">
    <w:p w14:paraId="133AEB4A" w14:textId="4D5200DC" w:rsidR="008B771F" w:rsidRDefault="008B771F" w:rsidP="00192626">
      <w:pPr>
        <w:pStyle w:val="FootnoteText"/>
        <w:ind w:firstLine="567"/>
        <w:jc w:val="both"/>
      </w:pPr>
      <w:r>
        <w:rPr>
          <w:rStyle w:val="FootnoteReference"/>
        </w:rPr>
        <w:footnoteRef/>
      </w:r>
      <w:r>
        <w:t xml:space="preserve"> Trường </w:t>
      </w:r>
      <w:proofErr w:type="spellStart"/>
      <w:r>
        <w:t>hợp</w:t>
      </w:r>
      <w:proofErr w:type="spellEnd"/>
      <w:r>
        <w:t xml:space="preserve"> </w:t>
      </w:r>
      <w:proofErr w:type="spellStart"/>
      <w:r>
        <w:t>khám</w:t>
      </w:r>
      <w:proofErr w:type="spellEnd"/>
      <w:r>
        <w:t xml:space="preserve"> </w:t>
      </w:r>
      <w:proofErr w:type="spellStart"/>
      <w:r>
        <w:t>bệnh</w:t>
      </w:r>
      <w:proofErr w:type="spellEnd"/>
      <w:r>
        <w:t xml:space="preserve">, </w:t>
      </w:r>
      <w:proofErr w:type="spellStart"/>
      <w:r>
        <w:t>chữa</w:t>
      </w:r>
      <w:proofErr w:type="spellEnd"/>
      <w:r>
        <w:t xml:space="preserve"> </w:t>
      </w:r>
      <w:proofErr w:type="spellStart"/>
      <w:r>
        <w:t>bệnh</w:t>
      </w:r>
      <w:proofErr w:type="spellEnd"/>
      <w:r>
        <w:t xml:space="preserve"> </w:t>
      </w:r>
      <w:proofErr w:type="spellStart"/>
      <w:r>
        <w:t>lưu</w:t>
      </w:r>
      <w:proofErr w:type="spellEnd"/>
      <w:r>
        <w:t xml:space="preserve"> </w:t>
      </w:r>
      <w:proofErr w:type="spellStart"/>
      <w:r>
        <w:t>động</w:t>
      </w:r>
      <w:proofErr w:type="spellEnd"/>
      <w:r>
        <w:t xml:space="preserve"> </w:t>
      </w:r>
      <w:proofErr w:type="spellStart"/>
      <w:r>
        <w:t>hoặc</w:t>
      </w:r>
      <w:proofErr w:type="spellEnd"/>
      <w:r>
        <w:t xml:space="preserve"> </w:t>
      </w:r>
      <w:proofErr w:type="spellStart"/>
      <w:r>
        <w:t>khám</w:t>
      </w:r>
      <w:proofErr w:type="spellEnd"/>
      <w:r>
        <w:t xml:space="preserve"> </w:t>
      </w:r>
      <w:proofErr w:type="spellStart"/>
      <w:r>
        <w:t>bệnh</w:t>
      </w:r>
      <w:proofErr w:type="spellEnd"/>
      <w:r>
        <w:t xml:space="preserve">, </w:t>
      </w:r>
      <w:proofErr w:type="spellStart"/>
      <w:r>
        <w:t>chữa</w:t>
      </w:r>
      <w:proofErr w:type="spellEnd"/>
      <w:r>
        <w:t xml:space="preserve"> </w:t>
      </w:r>
      <w:proofErr w:type="spellStart"/>
      <w:r>
        <w:t>bệnh</w:t>
      </w:r>
      <w:proofErr w:type="spellEnd"/>
      <w:r>
        <w:t xml:space="preserve"> </w:t>
      </w:r>
      <w:proofErr w:type="spellStart"/>
      <w:r>
        <w:t>nhân</w:t>
      </w:r>
      <w:proofErr w:type="spellEnd"/>
      <w:r>
        <w:t xml:space="preserve"> </w:t>
      </w:r>
      <w:proofErr w:type="spellStart"/>
      <w:r>
        <w:t>đạo</w:t>
      </w:r>
      <w:proofErr w:type="spellEnd"/>
      <w:r>
        <w:t xml:space="preserve"> do </w:t>
      </w:r>
      <w:proofErr w:type="spellStart"/>
      <w:r>
        <w:t>cơ</w:t>
      </w:r>
      <w:proofErr w:type="spellEnd"/>
      <w:r>
        <w:t xml:space="preserve"> </w:t>
      </w:r>
      <w:proofErr w:type="spellStart"/>
      <w:r>
        <w:t>sở</w:t>
      </w:r>
      <w:proofErr w:type="spellEnd"/>
      <w:r>
        <w:t xml:space="preserve"> </w:t>
      </w:r>
      <w:proofErr w:type="spellStart"/>
      <w:r>
        <w:t>khám</w:t>
      </w:r>
      <w:proofErr w:type="spellEnd"/>
      <w:r>
        <w:t xml:space="preserve"> </w:t>
      </w:r>
      <w:proofErr w:type="spellStart"/>
      <w:r>
        <w:t>bệnh</w:t>
      </w:r>
      <w:proofErr w:type="spellEnd"/>
      <w:r>
        <w:t xml:space="preserve">, </w:t>
      </w:r>
      <w:proofErr w:type="spellStart"/>
      <w:r>
        <w:t>chữa</w:t>
      </w:r>
      <w:proofErr w:type="spellEnd"/>
      <w:r>
        <w:t xml:space="preserve"> </w:t>
      </w:r>
      <w:proofErr w:type="spellStart"/>
      <w:r>
        <w:t>bệnh</w:t>
      </w:r>
      <w:proofErr w:type="spellEnd"/>
      <w:r>
        <w:t xml:space="preserve"> </w:t>
      </w:r>
      <w:proofErr w:type="spellStart"/>
      <w:r>
        <w:t>tổ</w:t>
      </w:r>
      <w:proofErr w:type="spellEnd"/>
      <w:r>
        <w:t xml:space="preserve"> </w:t>
      </w:r>
      <w:proofErr w:type="spellStart"/>
      <w:r>
        <w:t>chức</w:t>
      </w:r>
      <w:proofErr w:type="spellEnd"/>
      <w:r>
        <w:t xml:space="preserve"> </w:t>
      </w:r>
      <w:proofErr w:type="spellStart"/>
      <w:r>
        <w:t>thì</w:t>
      </w:r>
      <w:proofErr w:type="spellEnd"/>
      <w:r>
        <w:t xml:space="preserve"> </w:t>
      </w:r>
      <w:proofErr w:type="spellStart"/>
      <w:r>
        <w:t>n</w:t>
      </w:r>
      <w:r w:rsidRPr="004E0CBE">
        <w:t>gười</w:t>
      </w:r>
      <w:proofErr w:type="spellEnd"/>
      <w:r w:rsidRPr="004E0CBE">
        <w:t xml:space="preserve"> </w:t>
      </w:r>
      <w:proofErr w:type="spellStart"/>
      <w:r w:rsidRPr="004E0CBE">
        <w:t>đứng</w:t>
      </w:r>
      <w:proofErr w:type="spellEnd"/>
      <w:r w:rsidRPr="004E0CBE">
        <w:t xml:space="preserve"> </w:t>
      </w:r>
      <w:proofErr w:type="spellStart"/>
      <w:r w:rsidRPr="004E0CBE">
        <w:t>đầu</w:t>
      </w:r>
      <w:proofErr w:type="spellEnd"/>
      <w:r w:rsidRPr="004E0CBE">
        <w:t xml:space="preserve"> </w:t>
      </w:r>
      <w:proofErr w:type="spellStart"/>
      <w:r w:rsidRPr="004E0CBE">
        <w:t>hoặc</w:t>
      </w:r>
      <w:proofErr w:type="spellEnd"/>
      <w:r w:rsidRPr="004E0CBE">
        <w:t xml:space="preserve"> </w:t>
      </w:r>
      <w:proofErr w:type="spellStart"/>
      <w:r w:rsidRPr="004E0CBE">
        <w:t>người</w:t>
      </w:r>
      <w:proofErr w:type="spellEnd"/>
      <w:r w:rsidRPr="004E0CBE">
        <w:t xml:space="preserve"> </w:t>
      </w:r>
      <w:proofErr w:type="spellStart"/>
      <w:r w:rsidRPr="004E0CBE">
        <w:t>được</w:t>
      </w:r>
      <w:proofErr w:type="spellEnd"/>
      <w:r w:rsidRPr="004E0CBE">
        <w:t xml:space="preserve"> </w:t>
      </w:r>
      <w:proofErr w:type="spellStart"/>
      <w:r w:rsidRPr="004E0CBE">
        <w:t>người</w:t>
      </w:r>
      <w:proofErr w:type="spellEnd"/>
      <w:r w:rsidRPr="004E0CBE">
        <w:t xml:space="preserve"> </w:t>
      </w:r>
      <w:proofErr w:type="spellStart"/>
      <w:r w:rsidRPr="004E0CBE">
        <w:t>đứng</w:t>
      </w:r>
      <w:proofErr w:type="spellEnd"/>
      <w:r w:rsidRPr="004E0CBE">
        <w:t xml:space="preserve"> </w:t>
      </w:r>
      <w:proofErr w:type="spellStart"/>
      <w:r w:rsidRPr="004E0CBE">
        <w:t>đầu</w:t>
      </w:r>
      <w:proofErr w:type="spellEnd"/>
      <w:r w:rsidRPr="004E0CBE">
        <w:t xml:space="preserve"> </w:t>
      </w:r>
      <w:proofErr w:type="spellStart"/>
      <w:r w:rsidRPr="004E0CBE">
        <w:t>ủy</w:t>
      </w:r>
      <w:proofErr w:type="spellEnd"/>
      <w:r w:rsidRPr="004E0CBE">
        <w:t xml:space="preserve"> </w:t>
      </w:r>
      <w:proofErr w:type="spellStart"/>
      <w:r w:rsidRPr="004E0CBE">
        <w:t>quyền</w:t>
      </w:r>
      <w:proofErr w:type="spellEnd"/>
      <w:r>
        <w:t xml:space="preserve"> </w:t>
      </w:r>
      <w:proofErr w:type="spellStart"/>
      <w:r>
        <w:t>của</w:t>
      </w:r>
      <w:proofErr w:type="spellEnd"/>
      <w:r>
        <w:t xml:space="preserve"> </w:t>
      </w:r>
      <w:proofErr w:type="spellStart"/>
      <w:r>
        <w:t>cơ</w:t>
      </w:r>
      <w:proofErr w:type="spellEnd"/>
      <w:r>
        <w:t xml:space="preserve"> </w:t>
      </w:r>
      <w:proofErr w:type="spellStart"/>
      <w:r>
        <w:t>sở</w:t>
      </w:r>
      <w:proofErr w:type="spellEnd"/>
      <w:r>
        <w:t xml:space="preserve"> </w:t>
      </w:r>
      <w:proofErr w:type="spellStart"/>
      <w:r>
        <w:t>đó</w:t>
      </w:r>
      <w:proofErr w:type="spellEnd"/>
      <w:r w:rsidRPr="004E0CBE">
        <w:t xml:space="preserve"> </w:t>
      </w:r>
      <w:proofErr w:type="spellStart"/>
      <w:r w:rsidRPr="004E0CBE">
        <w:t>ký</w:t>
      </w:r>
      <w:proofErr w:type="spellEnd"/>
      <w:r w:rsidRPr="004E0CBE">
        <w:t xml:space="preserve"> </w:t>
      </w:r>
      <w:proofErr w:type="spellStart"/>
      <w:r w:rsidRPr="004E0CBE">
        <w:t>ghi</w:t>
      </w:r>
      <w:proofErr w:type="spellEnd"/>
      <w:r w:rsidRPr="004E0CBE">
        <w:t xml:space="preserve"> </w:t>
      </w:r>
      <w:proofErr w:type="spellStart"/>
      <w:r w:rsidRPr="004E0CBE">
        <w:t>rõ</w:t>
      </w:r>
      <w:proofErr w:type="spellEnd"/>
      <w:r w:rsidRPr="004E0CBE">
        <w:t xml:space="preserve"> </w:t>
      </w:r>
      <w:proofErr w:type="spellStart"/>
      <w:r w:rsidRPr="004E0CBE">
        <w:t>họ</w:t>
      </w:r>
      <w:proofErr w:type="spellEnd"/>
      <w:r w:rsidRPr="004E0CBE">
        <w:t xml:space="preserve">, </w:t>
      </w:r>
      <w:proofErr w:type="spellStart"/>
      <w:r w:rsidRPr="004E0CBE">
        <w:t>tên</w:t>
      </w:r>
      <w:proofErr w:type="spellEnd"/>
      <w:r w:rsidRPr="004E0CBE">
        <w:t xml:space="preserve"> </w:t>
      </w:r>
      <w:proofErr w:type="spellStart"/>
      <w:r w:rsidRPr="004E0CBE">
        <w:t>và</w:t>
      </w:r>
      <w:proofErr w:type="spellEnd"/>
      <w:r w:rsidRPr="004E0CBE">
        <w:t xml:space="preserve"> </w:t>
      </w:r>
      <w:proofErr w:type="spellStart"/>
      <w:r w:rsidRPr="004E0CBE">
        <w:t>đóng</w:t>
      </w:r>
      <w:proofErr w:type="spellEnd"/>
      <w:r w:rsidRPr="004E0CBE">
        <w:t xml:space="preserve"> </w:t>
      </w:r>
      <w:proofErr w:type="spellStart"/>
      <w:r w:rsidRPr="004E0CBE">
        <w:t>dấu</w:t>
      </w:r>
      <w:proofErr w:type="spellEnd"/>
      <w:r>
        <w:t>.</w:t>
      </w:r>
    </w:p>
  </w:footnote>
  <w:footnote w:id="143">
    <w:p w14:paraId="2B186BC8" w14:textId="4B1EC9B2" w:rsidR="008B771F" w:rsidRPr="00192626" w:rsidRDefault="008B771F" w:rsidP="00192626">
      <w:pPr>
        <w:pStyle w:val="FootnoteText"/>
        <w:ind w:firstLine="567"/>
        <w:jc w:val="both"/>
      </w:pPr>
      <w:r>
        <w:rPr>
          <w:rStyle w:val="FootnoteReference"/>
        </w:rPr>
        <w:footnoteRef/>
      </w:r>
      <w:r>
        <w:rPr>
          <w:lang w:val="vi-VN"/>
        </w:rPr>
        <w:t xml:space="preserve"> Ghi cụ thể chức danh, vị trí chuyên môn được phân công đảm nhiệm</w:t>
      </w:r>
      <w:r>
        <w:t>.</w:t>
      </w:r>
    </w:p>
  </w:footnote>
  <w:footnote w:id="144">
    <w:p w14:paraId="62EB9505" w14:textId="77777777" w:rsidR="008B771F" w:rsidRDefault="008B771F" w:rsidP="00192626">
      <w:pPr>
        <w:pStyle w:val="FootnoteText"/>
        <w:ind w:firstLine="567"/>
        <w:jc w:val="both"/>
        <w:rPr>
          <w:lang w:val="vi-VN"/>
        </w:rPr>
      </w:pPr>
      <w:r>
        <w:rPr>
          <w:rStyle w:val="FootnoteReference"/>
        </w:rPr>
        <w:footnoteRef/>
      </w:r>
      <w:r>
        <w:rPr>
          <w:lang w:val="vi-VN"/>
        </w:rPr>
        <w:t xml:space="preserve"> Ghi danh sách người tham gia khám bệnh chữa bệnh nhưng không thuộc diện cấp giấy phép hành nghề.</w:t>
      </w:r>
    </w:p>
  </w:footnote>
  <w:footnote w:id="145">
    <w:p w14:paraId="02C0D7F5" w14:textId="77777777" w:rsidR="008B771F" w:rsidRDefault="008B771F" w:rsidP="00192626">
      <w:pPr>
        <w:pStyle w:val="FootnoteText"/>
        <w:ind w:firstLine="567"/>
        <w:jc w:val="both"/>
        <w:rPr>
          <w:lang w:val="vi-VN"/>
        </w:rPr>
      </w:pPr>
      <w:r>
        <w:rPr>
          <w:rStyle w:val="FootnoteReference"/>
        </w:rPr>
        <w:footnoteRef/>
      </w:r>
      <w:r>
        <w:rPr>
          <w:lang w:val="vi-VN"/>
        </w:rPr>
        <w:t xml:space="preserve"> Ghi cụ thể chức danh, vị trí làm việc được phân công đảm nhiệm.</w:t>
      </w:r>
    </w:p>
  </w:footnote>
  <w:footnote w:id="146">
    <w:p w14:paraId="3B297E23" w14:textId="772C904C" w:rsidR="008B771F" w:rsidRPr="00192626" w:rsidRDefault="008B771F" w:rsidP="00192626">
      <w:pPr>
        <w:pStyle w:val="FootnoteText"/>
        <w:ind w:firstLine="567"/>
        <w:jc w:val="both"/>
      </w:pPr>
      <w:r>
        <w:rPr>
          <w:rStyle w:val="FootnoteReference"/>
        </w:rPr>
        <w:footnoteRef/>
      </w:r>
      <w:r>
        <w:rPr>
          <w:lang w:val="vi-VN"/>
        </w:rPr>
        <w:t xml:space="preserve"> Địa danh</w:t>
      </w:r>
      <w:r>
        <w:t>.</w:t>
      </w:r>
    </w:p>
  </w:footnote>
  <w:footnote w:id="147">
    <w:p w14:paraId="5B73BAB7" w14:textId="03A89D43" w:rsidR="008B771F" w:rsidRDefault="008B771F" w:rsidP="00192626">
      <w:pPr>
        <w:pStyle w:val="FootnoteText"/>
        <w:ind w:firstLine="567"/>
        <w:jc w:val="both"/>
      </w:pPr>
      <w:r>
        <w:rPr>
          <w:rStyle w:val="FootnoteReference"/>
        </w:rPr>
        <w:footnoteRef/>
      </w:r>
      <w:r>
        <w:t xml:space="preserve"> Trường </w:t>
      </w:r>
      <w:proofErr w:type="spellStart"/>
      <w:r>
        <w:t>hợp</w:t>
      </w:r>
      <w:proofErr w:type="spellEnd"/>
      <w:r>
        <w:t xml:space="preserve"> </w:t>
      </w:r>
      <w:proofErr w:type="spellStart"/>
      <w:r>
        <w:t>khám</w:t>
      </w:r>
      <w:proofErr w:type="spellEnd"/>
      <w:r>
        <w:t xml:space="preserve"> </w:t>
      </w:r>
      <w:proofErr w:type="spellStart"/>
      <w:r>
        <w:t>bệnh</w:t>
      </w:r>
      <w:proofErr w:type="spellEnd"/>
      <w:r>
        <w:t xml:space="preserve">, </w:t>
      </w:r>
      <w:proofErr w:type="spellStart"/>
      <w:r>
        <w:t>chữa</w:t>
      </w:r>
      <w:proofErr w:type="spellEnd"/>
      <w:r>
        <w:t xml:space="preserve"> </w:t>
      </w:r>
      <w:proofErr w:type="spellStart"/>
      <w:r>
        <w:t>bệnh</w:t>
      </w:r>
      <w:proofErr w:type="spellEnd"/>
      <w:r>
        <w:t xml:space="preserve"> </w:t>
      </w:r>
      <w:proofErr w:type="spellStart"/>
      <w:r>
        <w:t>lưu</w:t>
      </w:r>
      <w:proofErr w:type="spellEnd"/>
      <w:r>
        <w:t xml:space="preserve"> </w:t>
      </w:r>
      <w:proofErr w:type="spellStart"/>
      <w:r>
        <w:t>động</w:t>
      </w:r>
      <w:proofErr w:type="spellEnd"/>
      <w:r>
        <w:t xml:space="preserve"> </w:t>
      </w:r>
      <w:proofErr w:type="spellStart"/>
      <w:r>
        <w:t>hoặc</w:t>
      </w:r>
      <w:proofErr w:type="spellEnd"/>
      <w:r>
        <w:t xml:space="preserve"> </w:t>
      </w:r>
      <w:proofErr w:type="spellStart"/>
      <w:r>
        <w:t>khám</w:t>
      </w:r>
      <w:proofErr w:type="spellEnd"/>
      <w:r>
        <w:t xml:space="preserve"> </w:t>
      </w:r>
      <w:proofErr w:type="spellStart"/>
      <w:r>
        <w:t>bệnh</w:t>
      </w:r>
      <w:proofErr w:type="spellEnd"/>
      <w:r>
        <w:t xml:space="preserve">, </w:t>
      </w:r>
      <w:proofErr w:type="spellStart"/>
      <w:r>
        <w:t>chữa</w:t>
      </w:r>
      <w:proofErr w:type="spellEnd"/>
      <w:r>
        <w:t xml:space="preserve"> </w:t>
      </w:r>
      <w:proofErr w:type="spellStart"/>
      <w:r>
        <w:t>bệnh</w:t>
      </w:r>
      <w:proofErr w:type="spellEnd"/>
      <w:r>
        <w:t xml:space="preserve"> </w:t>
      </w:r>
      <w:proofErr w:type="spellStart"/>
      <w:r>
        <w:t>nhân</w:t>
      </w:r>
      <w:proofErr w:type="spellEnd"/>
      <w:r>
        <w:t xml:space="preserve"> </w:t>
      </w:r>
      <w:proofErr w:type="spellStart"/>
      <w:r>
        <w:t>đạo</w:t>
      </w:r>
      <w:proofErr w:type="spellEnd"/>
      <w:r>
        <w:t xml:space="preserve"> do </w:t>
      </w:r>
      <w:proofErr w:type="spellStart"/>
      <w:r>
        <w:t>cơ</w:t>
      </w:r>
      <w:proofErr w:type="spellEnd"/>
      <w:r>
        <w:t xml:space="preserve"> </w:t>
      </w:r>
      <w:proofErr w:type="spellStart"/>
      <w:r>
        <w:t>sở</w:t>
      </w:r>
      <w:proofErr w:type="spellEnd"/>
      <w:r>
        <w:t xml:space="preserve"> </w:t>
      </w:r>
      <w:proofErr w:type="spellStart"/>
      <w:r>
        <w:t>khám</w:t>
      </w:r>
      <w:proofErr w:type="spellEnd"/>
      <w:r>
        <w:t xml:space="preserve"> </w:t>
      </w:r>
      <w:proofErr w:type="spellStart"/>
      <w:r>
        <w:t>bệnh</w:t>
      </w:r>
      <w:proofErr w:type="spellEnd"/>
      <w:r>
        <w:t xml:space="preserve">, </w:t>
      </w:r>
      <w:proofErr w:type="spellStart"/>
      <w:r>
        <w:t>chữa</w:t>
      </w:r>
      <w:proofErr w:type="spellEnd"/>
      <w:r>
        <w:t xml:space="preserve"> </w:t>
      </w:r>
      <w:proofErr w:type="spellStart"/>
      <w:r>
        <w:t>bệnh</w:t>
      </w:r>
      <w:proofErr w:type="spellEnd"/>
      <w:r>
        <w:t xml:space="preserve"> </w:t>
      </w:r>
      <w:proofErr w:type="spellStart"/>
      <w:r>
        <w:t>tổ</w:t>
      </w:r>
      <w:proofErr w:type="spellEnd"/>
      <w:r>
        <w:t xml:space="preserve"> </w:t>
      </w:r>
      <w:proofErr w:type="spellStart"/>
      <w:r>
        <w:t>chức</w:t>
      </w:r>
      <w:proofErr w:type="spellEnd"/>
      <w:r>
        <w:t xml:space="preserve"> </w:t>
      </w:r>
      <w:proofErr w:type="spellStart"/>
      <w:r>
        <w:t>thì</w:t>
      </w:r>
      <w:proofErr w:type="spellEnd"/>
      <w:r>
        <w:t xml:space="preserve"> </w:t>
      </w:r>
      <w:proofErr w:type="spellStart"/>
      <w:r>
        <w:t>n</w:t>
      </w:r>
      <w:r w:rsidRPr="004E0CBE">
        <w:t>gười</w:t>
      </w:r>
      <w:proofErr w:type="spellEnd"/>
      <w:r w:rsidRPr="004E0CBE">
        <w:t xml:space="preserve"> </w:t>
      </w:r>
      <w:proofErr w:type="spellStart"/>
      <w:r w:rsidRPr="004E0CBE">
        <w:t>đứng</w:t>
      </w:r>
      <w:proofErr w:type="spellEnd"/>
      <w:r w:rsidRPr="004E0CBE">
        <w:t xml:space="preserve"> </w:t>
      </w:r>
      <w:proofErr w:type="spellStart"/>
      <w:r w:rsidRPr="004E0CBE">
        <w:t>đầu</w:t>
      </w:r>
      <w:proofErr w:type="spellEnd"/>
      <w:r w:rsidRPr="004E0CBE">
        <w:t xml:space="preserve"> </w:t>
      </w:r>
      <w:proofErr w:type="spellStart"/>
      <w:r w:rsidRPr="004E0CBE">
        <w:t>hoặc</w:t>
      </w:r>
      <w:proofErr w:type="spellEnd"/>
      <w:r w:rsidRPr="004E0CBE">
        <w:t xml:space="preserve"> </w:t>
      </w:r>
      <w:proofErr w:type="spellStart"/>
      <w:r w:rsidRPr="004E0CBE">
        <w:t>người</w:t>
      </w:r>
      <w:proofErr w:type="spellEnd"/>
      <w:r w:rsidRPr="004E0CBE">
        <w:t xml:space="preserve"> </w:t>
      </w:r>
      <w:proofErr w:type="spellStart"/>
      <w:r w:rsidRPr="004E0CBE">
        <w:t>được</w:t>
      </w:r>
      <w:proofErr w:type="spellEnd"/>
      <w:r w:rsidRPr="004E0CBE">
        <w:t xml:space="preserve"> </w:t>
      </w:r>
      <w:proofErr w:type="spellStart"/>
      <w:r w:rsidRPr="004E0CBE">
        <w:t>người</w:t>
      </w:r>
      <w:proofErr w:type="spellEnd"/>
      <w:r w:rsidRPr="004E0CBE">
        <w:t xml:space="preserve"> </w:t>
      </w:r>
      <w:proofErr w:type="spellStart"/>
      <w:r w:rsidRPr="004E0CBE">
        <w:t>đứng</w:t>
      </w:r>
      <w:proofErr w:type="spellEnd"/>
      <w:r w:rsidRPr="004E0CBE">
        <w:t xml:space="preserve"> </w:t>
      </w:r>
      <w:proofErr w:type="spellStart"/>
      <w:r w:rsidRPr="004E0CBE">
        <w:t>đầu</w:t>
      </w:r>
      <w:proofErr w:type="spellEnd"/>
      <w:r w:rsidRPr="004E0CBE">
        <w:t xml:space="preserve"> </w:t>
      </w:r>
      <w:proofErr w:type="spellStart"/>
      <w:r w:rsidRPr="004E0CBE">
        <w:t>ủy</w:t>
      </w:r>
      <w:proofErr w:type="spellEnd"/>
      <w:r w:rsidRPr="004E0CBE">
        <w:t xml:space="preserve"> </w:t>
      </w:r>
      <w:proofErr w:type="spellStart"/>
      <w:r w:rsidRPr="004E0CBE">
        <w:t>quyền</w:t>
      </w:r>
      <w:proofErr w:type="spellEnd"/>
      <w:r>
        <w:t xml:space="preserve"> </w:t>
      </w:r>
      <w:proofErr w:type="spellStart"/>
      <w:r>
        <w:t>của</w:t>
      </w:r>
      <w:proofErr w:type="spellEnd"/>
      <w:r>
        <w:t xml:space="preserve"> </w:t>
      </w:r>
      <w:proofErr w:type="spellStart"/>
      <w:r>
        <w:t>cơ</w:t>
      </w:r>
      <w:proofErr w:type="spellEnd"/>
      <w:r>
        <w:t xml:space="preserve"> </w:t>
      </w:r>
      <w:proofErr w:type="spellStart"/>
      <w:r>
        <w:t>sở</w:t>
      </w:r>
      <w:proofErr w:type="spellEnd"/>
      <w:r>
        <w:t xml:space="preserve"> </w:t>
      </w:r>
      <w:proofErr w:type="spellStart"/>
      <w:r>
        <w:t>đó</w:t>
      </w:r>
      <w:proofErr w:type="spellEnd"/>
      <w:r w:rsidRPr="004E0CBE">
        <w:t xml:space="preserve"> </w:t>
      </w:r>
      <w:proofErr w:type="spellStart"/>
      <w:r w:rsidRPr="004E0CBE">
        <w:t>ký</w:t>
      </w:r>
      <w:proofErr w:type="spellEnd"/>
      <w:r w:rsidRPr="004E0CBE">
        <w:t xml:space="preserve"> </w:t>
      </w:r>
      <w:proofErr w:type="spellStart"/>
      <w:r w:rsidRPr="004E0CBE">
        <w:t>ghi</w:t>
      </w:r>
      <w:proofErr w:type="spellEnd"/>
      <w:r w:rsidRPr="004E0CBE">
        <w:t xml:space="preserve"> </w:t>
      </w:r>
      <w:proofErr w:type="spellStart"/>
      <w:r w:rsidRPr="004E0CBE">
        <w:t>rõ</w:t>
      </w:r>
      <w:proofErr w:type="spellEnd"/>
      <w:r w:rsidRPr="004E0CBE">
        <w:t xml:space="preserve"> </w:t>
      </w:r>
      <w:proofErr w:type="spellStart"/>
      <w:r w:rsidRPr="004E0CBE">
        <w:t>họ</w:t>
      </w:r>
      <w:proofErr w:type="spellEnd"/>
      <w:r w:rsidRPr="004E0CBE">
        <w:t xml:space="preserve">, </w:t>
      </w:r>
      <w:proofErr w:type="spellStart"/>
      <w:r w:rsidRPr="004E0CBE">
        <w:t>tên</w:t>
      </w:r>
      <w:proofErr w:type="spellEnd"/>
      <w:r w:rsidRPr="004E0CBE">
        <w:t xml:space="preserve"> </w:t>
      </w:r>
      <w:proofErr w:type="spellStart"/>
      <w:r w:rsidRPr="004E0CBE">
        <w:t>và</w:t>
      </w:r>
      <w:proofErr w:type="spellEnd"/>
      <w:r w:rsidRPr="004E0CBE">
        <w:t xml:space="preserve"> </w:t>
      </w:r>
      <w:proofErr w:type="spellStart"/>
      <w:r w:rsidRPr="004E0CBE">
        <w:t>đóng</w:t>
      </w:r>
      <w:proofErr w:type="spellEnd"/>
      <w:r w:rsidRPr="004E0CBE">
        <w:t xml:space="preserve"> </w:t>
      </w:r>
      <w:proofErr w:type="spellStart"/>
      <w:r w:rsidRPr="004E0CBE">
        <w:t>dấu</w:t>
      </w:r>
      <w:proofErr w:type="spellEnd"/>
      <w:r>
        <w:t>.</w:t>
      </w:r>
    </w:p>
  </w:footnote>
  <w:footnote w:id="148">
    <w:p w14:paraId="41D8DE08" w14:textId="67673107" w:rsidR="008B771F" w:rsidRPr="00192626" w:rsidRDefault="008B771F" w:rsidP="00192626">
      <w:pPr>
        <w:pStyle w:val="FootnoteText"/>
        <w:ind w:firstLine="567"/>
      </w:pPr>
      <w:r>
        <w:rPr>
          <w:rStyle w:val="FootnoteReference"/>
        </w:rPr>
        <w:footnoteRef/>
      </w:r>
      <w:r>
        <w:rPr>
          <w:lang w:val="vi-VN"/>
        </w:rPr>
        <w:t xml:space="preserve"> Địa danh</w:t>
      </w:r>
      <w:r>
        <w:t>.</w:t>
      </w:r>
    </w:p>
  </w:footnote>
  <w:footnote w:id="149">
    <w:p w14:paraId="37CAB72B" w14:textId="7CD0C523" w:rsidR="008B771F" w:rsidRPr="00192626" w:rsidRDefault="008B771F" w:rsidP="00192626">
      <w:pPr>
        <w:pStyle w:val="FootnoteText"/>
        <w:ind w:firstLine="567"/>
      </w:pPr>
      <w:r>
        <w:rPr>
          <w:rStyle w:val="FootnoteReference"/>
        </w:rPr>
        <w:footnoteRef/>
      </w:r>
      <w:r>
        <w:rPr>
          <w:lang w:val="vi-VN"/>
        </w:rPr>
        <w:t xml:space="preserve"> Nêu rõ nguồn kinh phí thực hiện</w:t>
      </w:r>
      <w:r>
        <w:t>.</w:t>
      </w:r>
    </w:p>
  </w:footnote>
  <w:footnote w:id="150">
    <w:p w14:paraId="417F2937" w14:textId="1E443110" w:rsidR="008B771F" w:rsidRPr="00192626" w:rsidRDefault="008B771F" w:rsidP="00192626">
      <w:pPr>
        <w:pStyle w:val="FootnoteText"/>
        <w:ind w:firstLine="567"/>
        <w:jc w:val="both"/>
        <w:rPr>
          <w:spacing w:val="4"/>
        </w:rPr>
      </w:pPr>
      <w:r w:rsidRPr="00192626">
        <w:rPr>
          <w:rStyle w:val="FootnoteReference"/>
          <w:spacing w:val="4"/>
        </w:rPr>
        <w:footnoteRef/>
      </w:r>
      <w:r w:rsidRPr="00192626">
        <w:rPr>
          <w:spacing w:val="4"/>
        </w:rPr>
        <w:t xml:space="preserve"> Trường </w:t>
      </w:r>
      <w:proofErr w:type="spellStart"/>
      <w:r w:rsidRPr="00192626">
        <w:rPr>
          <w:spacing w:val="4"/>
        </w:rPr>
        <w:t>hợp</w:t>
      </w:r>
      <w:proofErr w:type="spellEnd"/>
      <w:r w:rsidRPr="00192626">
        <w:rPr>
          <w:spacing w:val="4"/>
        </w:rPr>
        <w:t xml:space="preserve"> </w:t>
      </w:r>
      <w:proofErr w:type="spellStart"/>
      <w:r w:rsidRPr="00192626">
        <w:rPr>
          <w:spacing w:val="4"/>
        </w:rPr>
        <w:t>khám</w:t>
      </w:r>
      <w:proofErr w:type="spellEnd"/>
      <w:r w:rsidRPr="00192626">
        <w:rPr>
          <w:spacing w:val="4"/>
        </w:rPr>
        <w:t xml:space="preserve"> </w:t>
      </w:r>
      <w:proofErr w:type="spellStart"/>
      <w:r w:rsidRPr="00192626">
        <w:rPr>
          <w:spacing w:val="4"/>
        </w:rPr>
        <w:t>bệnh</w:t>
      </w:r>
      <w:proofErr w:type="spellEnd"/>
      <w:r w:rsidRPr="00192626">
        <w:rPr>
          <w:spacing w:val="4"/>
        </w:rPr>
        <w:t xml:space="preserve">, </w:t>
      </w:r>
      <w:proofErr w:type="spellStart"/>
      <w:r w:rsidRPr="00192626">
        <w:rPr>
          <w:spacing w:val="4"/>
        </w:rPr>
        <w:t>chữa</w:t>
      </w:r>
      <w:proofErr w:type="spellEnd"/>
      <w:r w:rsidRPr="00192626">
        <w:rPr>
          <w:spacing w:val="4"/>
        </w:rPr>
        <w:t xml:space="preserve"> </w:t>
      </w:r>
      <w:proofErr w:type="spellStart"/>
      <w:r w:rsidRPr="00192626">
        <w:rPr>
          <w:spacing w:val="4"/>
        </w:rPr>
        <w:t>bệnh</w:t>
      </w:r>
      <w:proofErr w:type="spellEnd"/>
      <w:r w:rsidRPr="00192626">
        <w:rPr>
          <w:spacing w:val="4"/>
        </w:rPr>
        <w:t xml:space="preserve"> </w:t>
      </w:r>
      <w:proofErr w:type="spellStart"/>
      <w:r w:rsidRPr="00192626">
        <w:rPr>
          <w:spacing w:val="4"/>
        </w:rPr>
        <w:t>lưu</w:t>
      </w:r>
      <w:proofErr w:type="spellEnd"/>
      <w:r w:rsidRPr="00192626">
        <w:rPr>
          <w:spacing w:val="4"/>
        </w:rPr>
        <w:t xml:space="preserve"> </w:t>
      </w:r>
      <w:proofErr w:type="spellStart"/>
      <w:r w:rsidRPr="00192626">
        <w:rPr>
          <w:spacing w:val="4"/>
        </w:rPr>
        <w:t>động</w:t>
      </w:r>
      <w:proofErr w:type="spellEnd"/>
      <w:r w:rsidRPr="00192626">
        <w:rPr>
          <w:spacing w:val="4"/>
        </w:rPr>
        <w:t xml:space="preserve"> </w:t>
      </w:r>
      <w:proofErr w:type="spellStart"/>
      <w:r w:rsidRPr="00192626">
        <w:rPr>
          <w:spacing w:val="4"/>
        </w:rPr>
        <w:t>hoặc</w:t>
      </w:r>
      <w:proofErr w:type="spellEnd"/>
      <w:r w:rsidRPr="00192626">
        <w:rPr>
          <w:spacing w:val="4"/>
        </w:rPr>
        <w:t xml:space="preserve"> </w:t>
      </w:r>
      <w:proofErr w:type="spellStart"/>
      <w:r w:rsidRPr="00192626">
        <w:rPr>
          <w:spacing w:val="4"/>
        </w:rPr>
        <w:t>khám</w:t>
      </w:r>
      <w:proofErr w:type="spellEnd"/>
      <w:r w:rsidRPr="00192626">
        <w:rPr>
          <w:spacing w:val="4"/>
        </w:rPr>
        <w:t xml:space="preserve"> </w:t>
      </w:r>
      <w:proofErr w:type="spellStart"/>
      <w:r w:rsidRPr="00192626">
        <w:rPr>
          <w:spacing w:val="4"/>
        </w:rPr>
        <w:t>bệnh</w:t>
      </w:r>
      <w:proofErr w:type="spellEnd"/>
      <w:r w:rsidRPr="00192626">
        <w:rPr>
          <w:spacing w:val="4"/>
        </w:rPr>
        <w:t xml:space="preserve">, </w:t>
      </w:r>
      <w:proofErr w:type="spellStart"/>
      <w:r w:rsidRPr="00192626">
        <w:rPr>
          <w:spacing w:val="4"/>
        </w:rPr>
        <w:t>chữa</w:t>
      </w:r>
      <w:proofErr w:type="spellEnd"/>
      <w:r w:rsidRPr="00192626">
        <w:rPr>
          <w:spacing w:val="4"/>
        </w:rPr>
        <w:t xml:space="preserve"> </w:t>
      </w:r>
      <w:proofErr w:type="spellStart"/>
      <w:r w:rsidRPr="00192626">
        <w:rPr>
          <w:spacing w:val="4"/>
        </w:rPr>
        <w:t>bệnh</w:t>
      </w:r>
      <w:proofErr w:type="spellEnd"/>
      <w:r w:rsidRPr="00192626">
        <w:rPr>
          <w:spacing w:val="4"/>
        </w:rPr>
        <w:t xml:space="preserve"> </w:t>
      </w:r>
      <w:proofErr w:type="spellStart"/>
      <w:r w:rsidRPr="00192626">
        <w:rPr>
          <w:spacing w:val="4"/>
        </w:rPr>
        <w:t>nhân</w:t>
      </w:r>
      <w:proofErr w:type="spellEnd"/>
      <w:r w:rsidRPr="00192626">
        <w:rPr>
          <w:spacing w:val="4"/>
        </w:rPr>
        <w:t xml:space="preserve"> </w:t>
      </w:r>
      <w:proofErr w:type="spellStart"/>
      <w:r w:rsidRPr="00192626">
        <w:rPr>
          <w:spacing w:val="4"/>
        </w:rPr>
        <w:t>đạo</w:t>
      </w:r>
      <w:proofErr w:type="spellEnd"/>
      <w:r w:rsidRPr="00192626">
        <w:rPr>
          <w:spacing w:val="4"/>
        </w:rPr>
        <w:t xml:space="preserve"> do </w:t>
      </w:r>
      <w:proofErr w:type="spellStart"/>
      <w:r w:rsidRPr="00192626">
        <w:rPr>
          <w:spacing w:val="4"/>
        </w:rPr>
        <w:t>cơ</w:t>
      </w:r>
      <w:proofErr w:type="spellEnd"/>
      <w:r w:rsidRPr="00192626">
        <w:rPr>
          <w:spacing w:val="4"/>
        </w:rPr>
        <w:t xml:space="preserve"> </w:t>
      </w:r>
      <w:proofErr w:type="spellStart"/>
      <w:r w:rsidRPr="00192626">
        <w:rPr>
          <w:spacing w:val="4"/>
        </w:rPr>
        <w:t>sở</w:t>
      </w:r>
      <w:proofErr w:type="spellEnd"/>
      <w:r w:rsidRPr="00192626">
        <w:rPr>
          <w:spacing w:val="4"/>
        </w:rPr>
        <w:t xml:space="preserve"> </w:t>
      </w:r>
      <w:proofErr w:type="spellStart"/>
      <w:r w:rsidRPr="00192626">
        <w:rPr>
          <w:spacing w:val="4"/>
        </w:rPr>
        <w:t>khám</w:t>
      </w:r>
      <w:proofErr w:type="spellEnd"/>
      <w:r w:rsidRPr="00192626">
        <w:rPr>
          <w:spacing w:val="4"/>
        </w:rPr>
        <w:t xml:space="preserve"> </w:t>
      </w:r>
      <w:proofErr w:type="spellStart"/>
      <w:r w:rsidRPr="00192626">
        <w:rPr>
          <w:spacing w:val="4"/>
        </w:rPr>
        <w:t>bệnh</w:t>
      </w:r>
      <w:proofErr w:type="spellEnd"/>
      <w:r w:rsidRPr="00192626">
        <w:rPr>
          <w:spacing w:val="4"/>
        </w:rPr>
        <w:t xml:space="preserve">, </w:t>
      </w:r>
      <w:proofErr w:type="spellStart"/>
      <w:r w:rsidRPr="00192626">
        <w:rPr>
          <w:spacing w:val="4"/>
        </w:rPr>
        <w:t>chữa</w:t>
      </w:r>
      <w:proofErr w:type="spellEnd"/>
      <w:r w:rsidRPr="00192626">
        <w:rPr>
          <w:spacing w:val="4"/>
        </w:rPr>
        <w:t xml:space="preserve"> </w:t>
      </w:r>
      <w:proofErr w:type="spellStart"/>
      <w:r w:rsidRPr="00192626">
        <w:rPr>
          <w:spacing w:val="4"/>
        </w:rPr>
        <w:t>bệnh</w:t>
      </w:r>
      <w:proofErr w:type="spellEnd"/>
      <w:r w:rsidRPr="00192626">
        <w:rPr>
          <w:spacing w:val="4"/>
        </w:rPr>
        <w:t xml:space="preserve"> </w:t>
      </w:r>
      <w:proofErr w:type="spellStart"/>
      <w:r w:rsidRPr="00192626">
        <w:rPr>
          <w:spacing w:val="4"/>
        </w:rPr>
        <w:t>tổ</w:t>
      </w:r>
      <w:proofErr w:type="spellEnd"/>
      <w:r w:rsidRPr="00192626">
        <w:rPr>
          <w:spacing w:val="4"/>
        </w:rPr>
        <w:t xml:space="preserve"> </w:t>
      </w:r>
      <w:proofErr w:type="spellStart"/>
      <w:r w:rsidRPr="00192626">
        <w:rPr>
          <w:spacing w:val="4"/>
        </w:rPr>
        <w:t>chức</w:t>
      </w:r>
      <w:proofErr w:type="spellEnd"/>
      <w:r w:rsidRPr="00192626">
        <w:rPr>
          <w:spacing w:val="4"/>
        </w:rPr>
        <w:t xml:space="preserve"> </w:t>
      </w:r>
      <w:proofErr w:type="spellStart"/>
      <w:r w:rsidRPr="00192626">
        <w:rPr>
          <w:spacing w:val="4"/>
        </w:rPr>
        <w:t>thì</w:t>
      </w:r>
      <w:proofErr w:type="spellEnd"/>
      <w:r w:rsidRPr="00192626">
        <w:rPr>
          <w:spacing w:val="4"/>
        </w:rPr>
        <w:t xml:space="preserve"> </w:t>
      </w:r>
      <w:proofErr w:type="spellStart"/>
      <w:r w:rsidRPr="00192626">
        <w:rPr>
          <w:spacing w:val="4"/>
        </w:rPr>
        <w:t>người</w:t>
      </w:r>
      <w:proofErr w:type="spellEnd"/>
      <w:r w:rsidRPr="00192626">
        <w:rPr>
          <w:spacing w:val="4"/>
        </w:rPr>
        <w:t xml:space="preserve"> </w:t>
      </w:r>
      <w:proofErr w:type="spellStart"/>
      <w:r w:rsidRPr="00192626">
        <w:rPr>
          <w:spacing w:val="4"/>
        </w:rPr>
        <w:t>đứng</w:t>
      </w:r>
      <w:proofErr w:type="spellEnd"/>
      <w:r w:rsidRPr="00192626">
        <w:rPr>
          <w:spacing w:val="4"/>
        </w:rPr>
        <w:t xml:space="preserve"> </w:t>
      </w:r>
      <w:proofErr w:type="spellStart"/>
      <w:r w:rsidRPr="00192626">
        <w:rPr>
          <w:spacing w:val="4"/>
        </w:rPr>
        <w:t>đầu</w:t>
      </w:r>
      <w:proofErr w:type="spellEnd"/>
      <w:r w:rsidRPr="00192626">
        <w:rPr>
          <w:spacing w:val="4"/>
        </w:rPr>
        <w:t xml:space="preserve"> </w:t>
      </w:r>
      <w:proofErr w:type="spellStart"/>
      <w:r w:rsidRPr="00192626">
        <w:rPr>
          <w:spacing w:val="4"/>
        </w:rPr>
        <w:t>hoặc</w:t>
      </w:r>
      <w:proofErr w:type="spellEnd"/>
      <w:r w:rsidRPr="00192626">
        <w:rPr>
          <w:spacing w:val="4"/>
        </w:rPr>
        <w:t xml:space="preserve"> </w:t>
      </w:r>
      <w:proofErr w:type="spellStart"/>
      <w:r w:rsidRPr="00192626">
        <w:rPr>
          <w:spacing w:val="4"/>
        </w:rPr>
        <w:t>người</w:t>
      </w:r>
      <w:proofErr w:type="spellEnd"/>
      <w:r w:rsidRPr="00192626">
        <w:rPr>
          <w:spacing w:val="4"/>
        </w:rPr>
        <w:t xml:space="preserve"> </w:t>
      </w:r>
      <w:proofErr w:type="spellStart"/>
      <w:r w:rsidRPr="00192626">
        <w:rPr>
          <w:spacing w:val="4"/>
        </w:rPr>
        <w:t>được</w:t>
      </w:r>
      <w:proofErr w:type="spellEnd"/>
      <w:r w:rsidRPr="00192626">
        <w:rPr>
          <w:spacing w:val="4"/>
        </w:rPr>
        <w:t xml:space="preserve"> </w:t>
      </w:r>
      <w:proofErr w:type="spellStart"/>
      <w:r w:rsidRPr="00192626">
        <w:rPr>
          <w:spacing w:val="4"/>
        </w:rPr>
        <w:t>người</w:t>
      </w:r>
      <w:proofErr w:type="spellEnd"/>
      <w:r w:rsidRPr="00192626">
        <w:rPr>
          <w:spacing w:val="4"/>
        </w:rPr>
        <w:t xml:space="preserve"> </w:t>
      </w:r>
      <w:proofErr w:type="spellStart"/>
      <w:r w:rsidRPr="00192626">
        <w:rPr>
          <w:spacing w:val="4"/>
        </w:rPr>
        <w:t>đứng</w:t>
      </w:r>
      <w:proofErr w:type="spellEnd"/>
      <w:r w:rsidRPr="00192626">
        <w:rPr>
          <w:spacing w:val="4"/>
        </w:rPr>
        <w:t xml:space="preserve"> </w:t>
      </w:r>
      <w:proofErr w:type="spellStart"/>
      <w:r w:rsidRPr="00192626">
        <w:rPr>
          <w:spacing w:val="4"/>
        </w:rPr>
        <w:t>đầu</w:t>
      </w:r>
      <w:proofErr w:type="spellEnd"/>
      <w:r w:rsidRPr="00192626">
        <w:rPr>
          <w:spacing w:val="4"/>
        </w:rPr>
        <w:t xml:space="preserve"> </w:t>
      </w:r>
      <w:proofErr w:type="spellStart"/>
      <w:r w:rsidRPr="00192626">
        <w:rPr>
          <w:spacing w:val="4"/>
        </w:rPr>
        <w:t>ủy</w:t>
      </w:r>
      <w:proofErr w:type="spellEnd"/>
      <w:r w:rsidRPr="00192626">
        <w:rPr>
          <w:spacing w:val="4"/>
        </w:rPr>
        <w:t xml:space="preserve"> </w:t>
      </w:r>
      <w:proofErr w:type="spellStart"/>
      <w:r w:rsidRPr="00192626">
        <w:rPr>
          <w:spacing w:val="4"/>
        </w:rPr>
        <w:t>quyền</w:t>
      </w:r>
      <w:proofErr w:type="spellEnd"/>
      <w:r w:rsidRPr="00192626">
        <w:rPr>
          <w:spacing w:val="4"/>
        </w:rPr>
        <w:t xml:space="preserve"> </w:t>
      </w:r>
      <w:proofErr w:type="spellStart"/>
      <w:r w:rsidRPr="00192626">
        <w:rPr>
          <w:spacing w:val="4"/>
        </w:rPr>
        <w:t>của</w:t>
      </w:r>
      <w:proofErr w:type="spellEnd"/>
      <w:r w:rsidRPr="00192626">
        <w:rPr>
          <w:spacing w:val="4"/>
        </w:rPr>
        <w:t xml:space="preserve"> </w:t>
      </w:r>
      <w:proofErr w:type="spellStart"/>
      <w:r w:rsidRPr="00192626">
        <w:rPr>
          <w:spacing w:val="4"/>
        </w:rPr>
        <w:t>cơ</w:t>
      </w:r>
      <w:proofErr w:type="spellEnd"/>
      <w:r w:rsidRPr="00192626">
        <w:rPr>
          <w:spacing w:val="4"/>
        </w:rPr>
        <w:t xml:space="preserve"> </w:t>
      </w:r>
      <w:proofErr w:type="spellStart"/>
      <w:r w:rsidRPr="00192626">
        <w:rPr>
          <w:spacing w:val="4"/>
        </w:rPr>
        <w:t>sở</w:t>
      </w:r>
      <w:proofErr w:type="spellEnd"/>
      <w:r w:rsidRPr="00192626">
        <w:rPr>
          <w:spacing w:val="4"/>
        </w:rPr>
        <w:t xml:space="preserve"> </w:t>
      </w:r>
      <w:proofErr w:type="spellStart"/>
      <w:r w:rsidRPr="00192626">
        <w:rPr>
          <w:spacing w:val="4"/>
        </w:rPr>
        <w:t>đó</w:t>
      </w:r>
      <w:proofErr w:type="spellEnd"/>
      <w:r w:rsidRPr="00192626">
        <w:rPr>
          <w:spacing w:val="4"/>
        </w:rPr>
        <w:t xml:space="preserve"> </w:t>
      </w:r>
      <w:proofErr w:type="spellStart"/>
      <w:r w:rsidRPr="00192626">
        <w:rPr>
          <w:spacing w:val="4"/>
        </w:rPr>
        <w:t>ký</w:t>
      </w:r>
      <w:proofErr w:type="spellEnd"/>
      <w:r w:rsidRPr="00192626">
        <w:rPr>
          <w:spacing w:val="4"/>
        </w:rPr>
        <w:t xml:space="preserve"> </w:t>
      </w:r>
      <w:proofErr w:type="spellStart"/>
      <w:r w:rsidRPr="00192626">
        <w:rPr>
          <w:spacing w:val="4"/>
        </w:rPr>
        <w:t>ghi</w:t>
      </w:r>
      <w:proofErr w:type="spellEnd"/>
      <w:r w:rsidRPr="00192626">
        <w:rPr>
          <w:spacing w:val="4"/>
        </w:rPr>
        <w:t xml:space="preserve"> </w:t>
      </w:r>
      <w:proofErr w:type="spellStart"/>
      <w:r w:rsidRPr="00192626">
        <w:rPr>
          <w:spacing w:val="4"/>
        </w:rPr>
        <w:t>rõ</w:t>
      </w:r>
      <w:proofErr w:type="spellEnd"/>
      <w:r w:rsidRPr="00192626">
        <w:rPr>
          <w:spacing w:val="4"/>
        </w:rPr>
        <w:t xml:space="preserve"> </w:t>
      </w:r>
      <w:proofErr w:type="spellStart"/>
      <w:r w:rsidRPr="00192626">
        <w:rPr>
          <w:spacing w:val="4"/>
        </w:rPr>
        <w:t>họ</w:t>
      </w:r>
      <w:proofErr w:type="spellEnd"/>
      <w:r w:rsidRPr="00192626">
        <w:rPr>
          <w:spacing w:val="4"/>
        </w:rPr>
        <w:t xml:space="preserve">, </w:t>
      </w:r>
      <w:proofErr w:type="spellStart"/>
      <w:r w:rsidRPr="00192626">
        <w:rPr>
          <w:spacing w:val="4"/>
        </w:rPr>
        <w:t>tên</w:t>
      </w:r>
      <w:proofErr w:type="spellEnd"/>
      <w:r w:rsidRPr="00192626">
        <w:rPr>
          <w:spacing w:val="4"/>
        </w:rPr>
        <w:t xml:space="preserve"> </w:t>
      </w:r>
      <w:proofErr w:type="spellStart"/>
      <w:r w:rsidRPr="00192626">
        <w:rPr>
          <w:spacing w:val="4"/>
        </w:rPr>
        <w:t>và</w:t>
      </w:r>
      <w:proofErr w:type="spellEnd"/>
      <w:r w:rsidRPr="00192626">
        <w:rPr>
          <w:spacing w:val="4"/>
        </w:rPr>
        <w:t xml:space="preserve"> </w:t>
      </w:r>
      <w:proofErr w:type="spellStart"/>
      <w:r w:rsidRPr="00192626">
        <w:rPr>
          <w:spacing w:val="4"/>
        </w:rPr>
        <w:t>đóng</w:t>
      </w:r>
      <w:proofErr w:type="spellEnd"/>
      <w:r w:rsidRPr="00192626">
        <w:rPr>
          <w:spacing w:val="4"/>
        </w:rPr>
        <w:t xml:space="preserve"> </w:t>
      </w:r>
      <w:proofErr w:type="spellStart"/>
      <w:r w:rsidRPr="00192626">
        <w:rPr>
          <w:spacing w:val="4"/>
        </w:rPr>
        <w:t>dấu</w:t>
      </w:r>
      <w:proofErr w:type="spellEnd"/>
      <w:r w:rsidRPr="00192626">
        <w:rPr>
          <w:spacing w:val="4"/>
        </w:rPr>
        <w:t>.</w:t>
      </w:r>
    </w:p>
  </w:footnote>
  <w:footnote w:id="151">
    <w:p w14:paraId="0A75B9E2" w14:textId="0CC6E329" w:rsidR="008B771F" w:rsidRPr="004E0CBE" w:rsidRDefault="008B771F" w:rsidP="009E7B1A">
      <w:pPr>
        <w:pStyle w:val="FootnoteText"/>
        <w:ind w:firstLine="567"/>
        <w:jc w:val="both"/>
        <w:rPr>
          <w:lang w:val="vi-VN"/>
        </w:rPr>
      </w:pPr>
      <w:r w:rsidRPr="004E0CBE">
        <w:rPr>
          <w:rStyle w:val="FootnoteReference"/>
        </w:rPr>
        <w:footnoteRef/>
      </w:r>
      <w:r w:rsidRPr="004E0CBE">
        <w:rPr>
          <w:lang w:val="vi-VN"/>
        </w:rPr>
        <w:t xml:space="preserve"> </w:t>
      </w:r>
      <w:proofErr w:type="spellStart"/>
      <w:r>
        <w:t>Đối</w:t>
      </w:r>
      <w:proofErr w:type="spellEnd"/>
      <w:r>
        <w:t xml:space="preserve"> </w:t>
      </w:r>
      <w:proofErr w:type="spellStart"/>
      <w:r>
        <w:t>với</w:t>
      </w:r>
      <w:proofErr w:type="spellEnd"/>
      <w:r>
        <w:t xml:space="preserve"> </w:t>
      </w:r>
      <w:proofErr w:type="spellStart"/>
      <w:r>
        <w:t>cá</w:t>
      </w:r>
      <w:proofErr w:type="spellEnd"/>
      <w:r>
        <w:t xml:space="preserve"> </w:t>
      </w:r>
      <w:proofErr w:type="spellStart"/>
      <w:r>
        <w:t>nhân</w:t>
      </w:r>
      <w:proofErr w:type="spellEnd"/>
      <w:r>
        <w:t xml:space="preserve">: </w:t>
      </w:r>
      <w:proofErr w:type="spellStart"/>
      <w:r>
        <w:t>ngoài</w:t>
      </w:r>
      <w:proofErr w:type="spellEnd"/>
      <w:r>
        <w:t xml:space="preserve"> </w:t>
      </w:r>
      <w:proofErr w:type="spellStart"/>
      <w:r>
        <w:t>việc</w:t>
      </w:r>
      <w:proofErr w:type="spellEnd"/>
      <w:r>
        <w:t xml:space="preserve"> </w:t>
      </w:r>
      <w:proofErr w:type="spellStart"/>
      <w:r>
        <w:t>ghi</w:t>
      </w:r>
      <w:proofErr w:type="spellEnd"/>
      <w:r>
        <w:t xml:space="preserve"> </w:t>
      </w:r>
      <w:proofErr w:type="spellStart"/>
      <w:r>
        <w:t>đầy</w:t>
      </w:r>
      <w:proofErr w:type="spellEnd"/>
      <w:r>
        <w:t xml:space="preserve"> </w:t>
      </w:r>
      <w:proofErr w:type="spellStart"/>
      <w:r>
        <w:t>đủ</w:t>
      </w:r>
      <w:proofErr w:type="spellEnd"/>
      <w:r>
        <w:t xml:space="preserve"> </w:t>
      </w:r>
      <w:proofErr w:type="spellStart"/>
      <w:r>
        <w:t>họ</w:t>
      </w:r>
      <w:proofErr w:type="spellEnd"/>
      <w:r>
        <w:t xml:space="preserve"> </w:t>
      </w:r>
      <w:proofErr w:type="spellStart"/>
      <w:r>
        <w:t>và</w:t>
      </w:r>
      <w:proofErr w:type="spellEnd"/>
      <w:r>
        <w:t xml:space="preserve"> </w:t>
      </w:r>
      <w:proofErr w:type="spellStart"/>
      <w:r>
        <w:t>tên</w:t>
      </w:r>
      <w:proofErr w:type="spellEnd"/>
      <w:r>
        <w:t xml:space="preserve"> </w:t>
      </w:r>
      <w:proofErr w:type="spellStart"/>
      <w:r>
        <w:t>phải</w:t>
      </w:r>
      <w:proofErr w:type="spellEnd"/>
      <w:r>
        <w:t xml:space="preserve"> </w:t>
      </w:r>
      <w:proofErr w:type="spellStart"/>
      <w:r>
        <w:t>ghi</w:t>
      </w:r>
      <w:proofErr w:type="spellEnd"/>
      <w:r>
        <w:t xml:space="preserve"> </w:t>
      </w:r>
      <w:proofErr w:type="spellStart"/>
      <w:r>
        <w:t>thêm</w:t>
      </w:r>
      <w:proofErr w:type="spellEnd"/>
      <w:r>
        <w:t xml:space="preserve"> </w:t>
      </w:r>
      <w:r w:rsidRPr="004E0CBE">
        <w:rPr>
          <w:lang w:val="vi-VN"/>
        </w:rPr>
        <w:t xml:space="preserve">một trong </w:t>
      </w:r>
      <w:proofErr w:type="spellStart"/>
      <w:r w:rsidRPr="004E0CBE">
        <w:t>năm</w:t>
      </w:r>
      <w:proofErr w:type="spellEnd"/>
      <w:r w:rsidRPr="004E0CBE">
        <w:rPr>
          <w:lang w:val="vi-VN"/>
        </w:rPr>
        <w:t xml:space="preserve"> thông tin về số chứng minh nhân dân/số căn cước công dân/số căn cước/số định danh cá nhân/</w:t>
      </w:r>
      <w:proofErr w:type="spellStart"/>
      <w:r w:rsidRPr="004E0CBE">
        <w:t>số</w:t>
      </w:r>
      <w:proofErr w:type="spellEnd"/>
      <w:r w:rsidRPr="004E0CBE">
        <w:t xml:space="preserve"> </w:t>
      </w:r>
      <w:r w:rsidRPr="004E0CBE">
        <w:rPr>
          <w:lang w:val="vi-VN"/>
        </w:rPr>
        <w:t>hộ chiếu còn hạn sử dụng.</w:t>
      </w:r>
    </w:p>
  </w:footnote>
  <w:footnote w:id="152">
    <w:p w14:paraId="76E1B36D" w14:textId="504AB32F" w:rsidR="008B771F" w:rsidRDefault="008B771F" w:rsidP="009E7B1A">
      <w:pPr>
        <w:pStyle w:val="FootnoteText"/>
        <w:ind w:firstLine="567"/>
        <w:rPr>
          <w:lang w:val="vi-VN"/>
        </w:rPr>
      </w:pPr>
      <w:r>
        <w:rPr>
          <w:rStyle w:val="FootnoteReference"/>
        </w:rPr>
        <w:footnoteRef/>
      </w:r>
      <w:r>
        <w:rPr>
          <w:lang w:val="vi-VN"/>
        </w:rPr>
        <w:t xml:space="preserve"> Liệt kê đầy đủ các giấy tờ, tài liệu nộp kèm theo đơn. Các giấy tờ tài liệu phải đầy đủ và được sắp xếp theo thứ tự quy định tại Nghị định số </w:t>
      </w:r>
      <w:r>
        <w:rPr>
          <w:lang w:val="en-SG"/>
        </w:rPr>
        <w:t>96</w:t>
      </w:r>
      <w:r>
        <w:rPr>
          <w:lang w:val="vi-VN"/>
        </w:rPr>
        <w:t>/2023/NĐ-CP.</w:t>
      </w:r>
    </w:p>
  </w:footnote>
  <w:footnote w:id="153">
    <w:p w14:paraId="4BAD4F63" w14:textId="13A6165D" w:rsidR="008B771F" w:rsidRDefault="008B771F" w:rsidP="009E7B1A">
      <w:pPr>
        <w:pStyle w:val="FootnoteText"/>
        <w:ind w:firstLine="567"/>
        <w:rPr>
          <w:lang w:val="vi-VN"/>
        </w:rPr>
      </w:pPr>
      <w:r>
        <w:rPr>
          <w:rStyle w:val="FootnoteReference"/>
        </w:rPr>
        <w:footnoteRef/>
      </w:r>
      <w:r>
        <w:rPr>
          <w:lang w:val="vi-VN"/>
        </w:rPr>
        <w:t xml:space="preserve"> Liệt kê đầy đủ các giấy tờ, tài liệu nộp kèm theo đơn. Các giấy tờ tài liệu phải đầy đủ và được sắp xếp theo thứ tự quy định tại Nghị định số </w:t>
      </w:r>
      <w:r>
        <w:rPr>
          <w:lang w:val="en-SG"/>
        </w:rPr>
        <w:t>96</w:t>
      </w:r>
      <w:r>
        <w:rPr>
          <w:lang w:val="vi-VN"/>
        </w:rPr>
        <w:t>/2023/NĐ-CP.</w:t>
      </w:r>
    </w:p>
  </w:footnote>
  <w:footnote w:id="154">
    <w:p w14:paraId="52CB6D4B" w14:textId="5F465B40" w:rsidR="008B771F" w:rsidRPr="00674D83" w:rsidRDefault="008B771F" w:rsidP="00674D83">
      <w:pPr>
        <w:pStyle w:val="FootnoteText"/>
        <w:ind w:firstLine="567"/>
      </w:pPr>
      <w:r>
        <w:rPr>
          <w:rStyle w:val="FootnoteReference"/>
        </w:rPr>
        <w:footnoteRef/>
      </w:r>
      <w:r>
        <w:rPr>
          <w:lang w:val="vi-VN"/>
        </w:rPr>
        <w:t xml:space="preserve"> Liệt kê đầy đủ các giấy tờ, tài liệu nộp kèm theo đơn. Các giấy tờ tài liệu phải đầy đủ và được sắp xếp theo thứ tự quy định tại Nghị định số</w:t>
      </w:r>
      <w:r>
        <w:rPr>
          <w:lang w:val="en-SG"/>
        </w:rPr>
        <w:t xml:space="preserve"> 96</w:t>
      </w:r>
      <w:r>
        <w:rPr>
          <w:lang w:val="vi-VN"/>
        </w:rPr>
        <w:t>/2023/NĐ-CP</w:t>
      </w:r>
      <w:r>
        <w:t>.</w:t>
      </w:r>
    </w:p>
  </w:footnote>
  <w:footnote w:id="155">
    <w:p w14:paraId="024F3C98" w14:textId="77777777" w:rsidR="008B771F" w:rsidRPr="004E0CBE" w:rsidRDefault="008B771F" w:rsidP="00AF2D48">
      <w:pPr>
        <w:pStyle w:val="FootnoteText"/>
        <w:ind w:firstLine="567"/>
        <w:jc w:val="both"/>
        <w:rPr>
          <w:lang w:val="vi-VN"/>
        </w:rPr>
      </w:pPr>
      <w:r>
        <w:rPr>
          <w:rStyle w:val="FootnoteReference"/>
        </w:rPr>
        <w:t>1</w:t>
      </w:r>
      <w:r>
        <w:t xml:space="preserve"> </w:t>
      </w:r>
      <w:proofErr w:type="spellStart"/>
      <w:r>
        <w:t>Đối</w:t>
      </w:r>
      <w:proofErr w:type="spellEnd"/>
      <w:r>
        <w:t xml:space="preserve"> </w:t>
      </w:r>
      <w:proofErr w:type="spellStart"/>
      <w:r>
        <w:t>với</w:t>
      </w:r>
      <w:proofErr w:type="spellEnd"/>
      <w:r>
        <w:t xml:space="preserve"> </w:t>
      </w:r>
      <w:proofErr w:type="spellStart"/>
      <w:r>
        <w:t>cá</w:t>
      </w:r>
      <w:proofErr w:type="spellEnd"/>
      <w:r>
        <w:t xml:space="preserve"> </w:t>
      </w:r>
      <w:proofErr w:type="spellStart"/>
      <w:r>
        <w:t>nhân</w:t>
      </w:r>
      <w:proofErr w:type="spellEnd"/>
      <w:r>
        <w:t xml:space="preserve">: </w:t>
      </w:r>
      <w:proofErr w:type="spellStart"/>
      <w:r>
        <w:t>ngoài</w:t>
      </w:r>
      <w:proofErr w:type="spellEnd"/>
      <w:r>
        <w:t xml:space="preserve"> </w:t>
      </w:r>
      <w:proofErr w:type="spellStart"/>
      <w:r>
        <w:t>việc</w:t>
      </w:r>
      <w:proofErr w:type="spellEnd"/>
      <w:r>
        <w:t xml:space="preserve"> </w:t>
      </w:r>
      <w:proofErr w:type="spellStart"/>
      <w:r>
        <w:t>ghi</w:t>
      </w:r>
      <w:proofErr w:type="spellEnd"/>
      <w:r>
        <w:t xml:space="preserve"> </w:t>
      </w:r>
      <w:proofErr w:type="spellStart"/>
      <w:r>
        <w:t>đầy</w:t>
      </w:r>
      <w:proofErr w:type="spellEnd"/>
      <w:r>
        <w:t xml:space="preserve"> </w:t>
      </w:r>
      <w:proofErr w:type="spellStart"/>
      <w:r>
        <w:t>đủ</w:t>
      </w:r>
      <w:proofErr w:type="spellEnd"/>
      <w:r>
        <w:t xml:space="preserve"> </w:t>
      </w:r>
      <w:proofErr w:type="spellStart"/>
      <w:r>
        <w:t>họ</w:t>
      </w:r>
      <w:proofErr w:type="spellEnd"/>
      <w:r>
        <w:t xml:space="preserve"> </w:t>
      </w:r>
      <w:proofErr w:type="spellStart"/>
      <w:r>
        <w:t>và</w:t>
      </w:r>
      <w:proofErr w:type="spellEnd"/>
      <w:r>
        <w:t xml:space="preserve"> </w:t>
      </w:r>
      <w:proofErr w:type="spellStart"/>
      <w:r>
        <w:t>tên</w:t>
      </w:r>
      <w:proofErr w:type="spellEnd"/>
      <w:r>
        <w:t xml:space="preserve"> </w:t>
      </w:r>
      <w:proofErr w:type="spellStart"/>
      <w:r>
        <w:t>phải</w:t>
      </w:r>
      <w:proofErr w:type="spellEnd"/>
      <w:r>
        <w:t xml:space="preserve"> </w:t>
      </w:r>
      <w:proofErr w:type="spellStart"/>
      <w:r>
        <w:t>ghi</w:t>
      </w:r>
      <w:proofErr w:type="spellEnd"/>
      <w:r>
        <w:t xml:space="preserve"> </w:t>
      </w:r>
      <w:proofErr w:type="spellStart"/>
      <w:r>
        <w:t>thêm</w:t>
      </w:r>
      <w:proofErr w:type="spellEnd"/>
      <w:r>
        <w:t xml:space="preserve"> </w:t>
      </w:r>
      <w:r w:rsidRPr="004E0CBE">
        <w:rPr>
          <w:lang w:val="vi-VN"/>
        </w:rPr>
        <w:t xml:space="preserve">một trong </w:t>
      </w:r>
      <w:proofErr w:type="spellStart"/>
      <w:r w:rsidRPr="004E0CBE">
        <w:t>năm</w:t>
      </w:r>
      <w:proofErr w:type="spellEnd"/>
      <w:r w:rsidRPr="004E0CBE">
        <w:rPr>
          <w:lang w:val="vi-VN"/>
        </w:rPr>
        <w:t xml:space="preserve"> thông tin về số chứng minh nhân dân/số căn cước công dân/số căn cước/số định danh cá nhân/</w:t>
      </w:r>
      <w:proofErr w:type="spellStart"/>
      <w:r w:rsidRPr="004E0CBE">
        <w:t>số</w:t>
      </w:r>
      <w:proofErr w:type="spellEnd"/>
      <w:r w:rsidRPr="004E0CBE">
        <w:t xml:space="preserve"> </w:t>
      </w:r>
      <w:r w:rsidRPr="004E0CBE">
        <w:rPr>
          <w:lang w:val="vi-VN"/>
        </w:rPr>
        <w:t>hộ chiếu còn hạn sử dụng.</w:t>
      </w:r>
    </w:p>
    <w:p w14:paraId="1CC21BE8" w14:textId="12E33E8D" w:rsidR="008B771F" w:rsidRDefault="008B771F">
      <w:pPr>
        <w:pStyle w:val="FootnoteText"/>
      </w:pPr>
    </w:p>
  </w:footnote>
  <w:footnote w:id="156">
    <w:p w14:paraId="599B3354" w14:textId="57D0AC61" w:rsidR="008B771F" w:rsidRPr="00AF2D48" w:rsidRDefault="008B771F" w:rsidP="00AF2D48">
      <w:pPr>
        <w:pStyle w:val="FootnoteText"/>
        <w:ind w:firstLine="567"/>
        <w:rPr>
          <w:lang w:val="vi-VN"/>
        </w:rPr>
      </w:pPr>
      <w:r>
        <w:rPr>
          <w:rStyle w:val="FootnoteReference"/>
        </w:rPr>
        <w:t>2</w:t>
      </w:r>
      <w:r>
        <w:t xml:space="preserve"> </w:t>
      </w:r>
      <w:r w:rsidRPr="004E0CBE">
        <w:rPr>
          <w:lang w:val="vi-VN"/>
        </w:rPr>
        <w:t xml:space="preserve">Ghi một trong </w:t>
      </w:r>
      <w:proofErr w:type="spellStart"/>
      <w:r w:rsidRPr="004E0CBE">
        <w:t>năm</w:t>
      </w:r>
      <w:proofErr w:type="spellEnd"/>
      <w:r w:rsidRPr="004E0CBE">
        <w:rPr>
          <w:lang w:val="vi-VN"/>
        </w:rPr>
        <w:t xml:space="preserve"> thông tin về số chứng minh nhân dân/số căn cước công dân/số căn cước/số định danh cá nhân/</w:t>
      </w:r>
      <w:proofErr w:type="spellStart"/>
      <w:r w:rsidRPr="004E0CBE">
        <w:t>số</w:t>
      </w:r>
      <w:proofErr w:type="spellEnd"/>
      <w:r w:rsidRPr="004E0CBE">
        <w:t xml:space="preserve"> </w:t>
      </w:r>
      <w:r w:rsidRPr="004E0CBE">
        <w:rPr>
          <w:lang w:val="vi-VN"/>
        </w:rPr>
        <w:t>hộ chiếu còn hạn sử dụng</w:t>
      </w:r>
      <w:r w:rsidRPr="004E0CBE">
        <w:rPr>
          <w:lang w:val="vi-VN"/>
          <w14:ligatures w14:val="none"/>
        </w:rPr>
        <w:t>.</w:t>
      </w:r>
    </w:p>
  </w:footnote>
  <w:footnote w:id="157">
    <w:p w14:paraId="2FF64AA7" w14:textId="450DE08D" w:rsidR="008B771F" w:rsidRPr="00AF2D48" w:rsidRDefault="008B771F" w:rsidP="00AF2D48">
      <w:pPr>
        <w:pStyle w:val="FootnoteText"/>
        <w:ind w:firstLine="567"/>
      </w:pPr>
      <w:r>
        <w:rPr>
          <w:rStyle w:val="FootnoteReference"/>
        </w:rPr>
        <w:t>3</w:t>
      </w:r>
      <w:r>
        <w:t xml:space="preserve"> </w:t>
      </w:r>
      <w:r>
        <w:rPr>
          <w:lang w:val="vi-VN"/>
        </w:rPr>
        <w:t xml:space="preserve">Liệt kê đầy đủ các giấy tờ, tài liệu nộp kèm theo đơn. Các giấy tờ tài liệu phải đầy đủ và được sắp xếp theo thứ tự quy định tại Nghị định số </w:t>
      </w:r>
      <w:r>
        <w:rPr>
          <w:lang w:val="en-SG"/>
        </w:rPr>
        <w:t>96</w:t>
      </w:r>
      <w:r>
        <w:rPr>
          <w:lang w:val="vi-VN"/>
        </w:rPr>
        <w:t>/2023/NĐ-C</w:t>
      </w:r>
      <w:r>
        <w:t>P.</w:t>
      </w:r>
    </w:p>
  </w:footnote>
  <w:footnote w:id="158">
    <w:p w14:paraId="3BE2C142" w14:textId="77777777" w:rsidR="008B771F" w:rsidRPr="004E0CBE" w:rsidRDefault="008B771F" w:rsidP="00AF2D48">
      <w:pPr>
        <w:pStyle w:val="FootnoteText"/>
        <w:ind w:firstLine="567"/>
        <w:rPr>
          <w:lang w:val="vi-VN"/>
        </w:rPr>
      </w:pPr>
      <w:r w:rsidRPr="004E0CBE">
        <w:rPr>
          <w:rStyle w:val="FootnoteReference"/>
        </w:rPr>
        <w:footnoteRef/>
      </w:r>
      <w:r w:rsidRPr="004E0CBE">
        <w:rPr>
          <w:lang w:val="vi-VN"/>
        </w:rPr>
        <w:t xml:space="preserve"> </w:t>
      </w:r>
      <w:r w:rsidRPr="004E0CBE">
        <w:rPr>
          <w:lang w:val="vi-VN"/>
        </w:rPr>
        <w:t xml:space="preserve">Ghi một trong </w:t>
      </w:r>
      <w:proofErr w:type="spellStart"/>
      <w:r w:rsidRPr="004E0CBE">
        <w:t>năm</w:t>
      </w:r>
      <w:proofErr w:type="spellEnd"/>
      <w:r w:rsidRPr="004E0CBE">
        <w:rPr>
          <w:lang w:val="vi-VN"/>
        </w:rPr>
        <w:t xml:space="preserve"> thông tin về số chứng minh nhân dân/số căn cước công dân/số căn cước/số định danh cá nhân/</w:t>
      </w:r>
      <w:proofErr w:type="spellStart"/>
      <w:r w:rsidRPr="004E0CBE">
        <w:t>số</w:t>
      </w:r>
      <w:proofErr w:type="spellEnd"/>
      <w:r w:rsidRPr="004E0CBE">
        <w:t xml:space="preserve"> </w:t>
      </w:r>
      <w:r w:rsidRPr="004E0CBE">
        <w:rPr>
          <w:lang w:val="vi-VN"/>
        </w:rPr>
        <w:t>hộ chiếu còn hạn sử dụng</w:t>
      </w:r>
      <w:r w:rsidRPr="004E0CBE">
        <w:rPr>
          <w:lang w:val="vi-VN"/>
          <w14:ligatures w14:val="none"/>
        </w:rPr>
        <w:t>.</w:t>
      </w:r>
    </w:p>
  </w:footnote>
  <w:footnote w:id="159">
    <w:p w14:paraId="75149150" w14:textId="54CBA5B8" w:rsidR="008B771F" w:rsidRDefault="008B771F" w:rsidP="006F3EFE">
      <w:pPr>
        <w:pStyle w:val="FootnoteText"/>
        <w:rPr>
          <w:lang w:val="vi-VN"/>
        </w:rPr>
      </w:pPr>
      <w:r>
        <w:rPr>
          <w:rStyle w:val="FootnoteReference"/>
        </w:rPr>
        <w:footnoteRef/>
      </w:r>
      <w:r>
        <w:rPr>
          <w:lang w:val="vi-VN"/>
        </w:rPr>
        <w:t xml:space="preserve"> </w:t>
      </w:r>
      <w:r>
        <w:rPr>
          <w:lang w:val="vi-VN"/>
          <w14:ligatures w14:val="none"/>
        </w:rPr>
        <w:t xml:space="preserve">Liệt kê đầy đủ các giấy tờ, tài liệu nộp kèm theo đơn. Các giấy tờ tài liệu phải đầy đủ và được sắp xếp theo thứ tự quy định tại Nghị định số </w:t>
      </w:r>
      <w:r>
        <w:rPr>
          <w:lang w:val="en-SG"/>
          <w14:ligatures w14:val="none"/>
        </w:rPr>
        <w:t>96</w:t>
      </w:r>
      <w:r>
        <w:rPr>
          <w:lang w:val="vi-VN"/>
          <w14:ligatures w14:val="none"/>
        </w:rPr>
        <w:t>/2023/NĐ-CP</w:t>
      </w:r>
    </w:p>
  </w:footnote>
  <w:footnote w:id="160">
    <w:p w14:paraId="31179237" w14:textId="185C3F2E" w:rsidR="008B771F" w:rsidRDefault="008B771F" w:rsidP="0063075C">
      <w:pPr>
        <w:pStyle w:val="FootnoteText"/>
        <w:ind w:firstLine="567"/>
        <w:rPr>
          <w:lang w:val="vi-VN"/>
        </w:rPr>
      </w:pPr>
      <w:r>
        <w:rPr>
          <w:rStyle w:val="FootnoteReference"/>
        </w:rPr>
        <w:footnoteRef/>
      </w:r>
      <w:r>
        <w:rPr>
          <w:lang w:val="vi-VN"/>
        </w:rPr>
        <w:t xml:space="preserve"> Liệt kê đầy đủ các giấy tờ, tài liệu nộp kèm theo đơn. Các giấy tờ tài liệu phải đầy đủ và được sắp xếp theo thứ tự quy định tại Nghị định số</w:t>
      </w:r>
      <w:r>
        <w:rPr>
          <w:lang w:val="en-SG"/>
        </w:rPr>
        <w:t xml:space="preserve"> 96/</w:t>
      </w:r>
      <w:r>
        <w:rPr>
          <w:lang w:val="vi-VN"/>
        </w:rPr>
        <w:t>2023/NĐ-CP.</w:t>
      </w:r>
    </w:p>
  </w:footnote>
  <w:footnote w:id="161">
    <w:p w14:paraId="70510E09" w14:textId="3008945C" w:rsidR="008B771F" w:rsidRPr="008B771F" w:rsidRDefault="008B771F" w:rsidP="0063075C">
      <w:pPr>
        <w:pStyle w:val="FootnoteText"/>
        <w:ind w:firstLine="567"/>
      </w:pPr>
      <w:r>
        <w:rPr>
          <w:rStyle w:val="FootnoteReference"/>
        </w:rPr>
        <w:footnoteRef/>
      </w:r>
      <w:r>
        <w:rPr>
          <w:lang w:val="vi-VN"/>
        </w:rPr>
        <w:t xml:space="preserve"> </w:t>
      </w:r>
      <w:r>
        <w:rPr>
          <w:lang w:val="vi-VN"/>
          <w14:ligatures w14:val="none"/>
        </w:rPr>
        <w:t xml:space="preserve">Liệt kê đầy đủ các giấy tờ, tài liệu nộp kèm theo đơn. Các giấy tờ tài liệu phải đầy đủ và được sắp xếp theo thứ tự quy định tại Nghị định số </w:t>
      </w:r>
      <w:r>
        <w:rPr>
          <w:lang w:val="en-SG"/>
          <w14:ligatures w14:val="none"/>
        </w:rPr>
        <w:t>96</w:t>
      </w:r>
      <w:r>
        <w:rPr>
          <w:lang w:val="vi-VN"/>
          <w14:ligatures w14:val="none"/>
        </w:rPr>
        <w:t>/2023/NĐ-CP</w:t>
      </w:r>
      <w:r>
        <w:rPr>
          <w14:ligatures w14:val="none"/>
        </w:rPr>
        <w:t>.</w:t>
      </w:r>
    </w:p>
  </w:footnote>
  <w:footnote w:id="162">
    <w:p w14:paraId="176BEB72" w14:textId="77777777" w:rsidR="008B771F" w:rsidRPr="004E0CBE" w:rsidRDefault="008B771F" w:rsidP="003E2E21">
      <w:pPr>
        <w:pStyle w:val="FootnoteText"/>
        <w:ind w:firstLine="567"/>
        <w:rPr>
          <w:lang w:val="vi-VN"/>
        </w:rPr>
      </w:pPr>
      <w:r w:rsidRPr="004E0CBE">
        <w:rPr>
          <w:rStyle w:val="FootnoteReference"/>
        </w:rPr>
        <w:footnoteRef/>
      </w:r>
      <w:r w:rsidRPr="004E0CBE">
        <w:rPr>
          <w:lang w:val="vi-VN"/>
        </w:rPr>
        <w:t xml:space="preserve"> </w:t>
      </w:r>
      <w:r w:rsidRPr="004E0CBE">
        <w:rPr>
          <w:lang w:val="vi-VN"/>
        </w:rPr>
        <w:t xml:space="preserve">Ghi một trong </w:t>
      </w:r>
      <w:proofErr w:type="spellStart"/>
      <w:r w:rsidRPr="004E0CBE">
        <w:t>năm</w:t>
      </w:r>
      <w:proofErr w:type="spellEnd"/>
      <w:r w:rsidRPr="004E0CBE">
        <w:rPr>
          <w:lang w:val="vi-VN"/>
        </w:rPr>
        <w:t xml:space="preserve"> thông tin về số chứng minh nhân dân/số căn cước công dân/số căn cước/số định danh cá nhân/</w:t>
      </w:r>
      <w:proofErr w:type="spellStart"/>
      <w:r w:rsidRPr="004E0CBE">
        <w:t>số</w:t>
      </w:r>
      <w:proofErr w:type="spellEnd"/>
      <w:r w:rsidRPr="004E0CBE">
        <w:t xml:space="preserve"> </w:t>
      </w:r>
      <w:r w:rsidRPr="004E0CBE">
        <w:rPr>
          <w:lang w:val="vi-VN"/>
        </w:rPr>
        <w:t>hộ chiếu còn hạn sử dụng</w:t>
      </w:r>
      <w:r w:rsidRPr="004E0CBE">
        <w:rPr>
          <w:lang w:val="vi-VN"/>
          <w14:ligatures w14:val="none"/>
        </w:rPr>
        <w:t>.</w:t>
      </w:r>
    </w:p>
  </w:footnote>
  <w:footnote w:id="163">
    <w:p w14:paraId="23FA6733" w14:textId="77777777" w:rsidR="008B771F" w:rsidRPr="004E0CBE" w:rsidRDefault="008B771F" w:rsidP="003E2E21">
      <w:pPr>
        <w:pStyle w:val="FootnoteText"/>
        <w:ind w:firstLine="567"/>
        <w:rPr>
          <w:lang w:val="vi-VN"/>
        </w:rPr>
      </w:pPr>
      <w:r w:rsidRPr="004E0CBE">
        <w:rPr>
          <w:rStyle w:val="FootnoteReference"/>
        </w:rPr>
        <w:footnoteRef/>
      </w:r>
      <w:r w:rsidRPr="004E0CBE">
        <w:rPr>
          <w:lang w:val="vi-VN"/>
        </w:rPr>
        <w:t xml:space="preserve"> </w:t>
      </w:r>
      <w:r w:rsidRPr="004E0CBE">
        <w:rPr>
          <w:lang w:val="vi-VN"/>
        </w:rPr>
        <w:t xml:space="preserve">Ghi một trong </w:t>
      </w:r>
      <w:proofErr w:type="spellStart"/>
      <w:r w:rsidRPr="004E0CBE">
        <w:t>năm</w:t>
      </w:r>
      <w:proofErr w:type="spellEnd"/>
      <w:r w:rsidRPr="004E0CBE">
        <w:rPr>
          <w:lang w:val="vi-VN"/>
        </w:rPr>
        <w:t xml:space="preserve"> thông tin về số chứng minh nhân dân/số căn cước công dân/số căn cước/số định danh cá nhân/</w:t>
      </w:r>
      <w:proofErr w:type="spellStart"/>
      <w:r w:rsidRPr="004E0CBE">
        <w:t>số</w:t>
      </w:r>
      <w:proofErr w:type="spellEnd"/>
      <w:r w:rsidRPr="004E0CBE">
        <w:t xml:space="preserve"> </w:t>
      </w:r>
      <w:r w:rsidRPr="004E0CBE">
        <w:rPr>
          <w:lang w:val="vi-VN"/>
        </w:rPr>
        <w:t>hộ chiếu còn hạn sử dụng</w:t>
      </w:r>
      <w:r w:rsidRPr="004E0CBE">
        <w:rPr>
          <w:lang w:val="vi-VN"/>
          <w14:ligatures w14:val="none"/>
        </w:rPr>
        <w:t>.</w:t>
      </w:r>
    </w:p>
  </w:footnote>
  <w:footnote w:id="164">
    <w:p w14:paraId="7094691A" w14:textId="4245C3F4" w:rsidR="008B771F" w:rsidRPr="00676E18" w:rsidRDefault="008B771F" w:rsidP="003E2E21">
      <w:pPr>
        <w:pStyle w:val="FootnoteText"/>
        <w:ind w:firstLine="567"/>
      </w:pPr>
      <w:r>
        <w:rPr>
          <w:rStyle w:val="FootnoteReference"/>
        </w:rPr>
        <w:footnoteRef/>
      </w:r>
      <w:r>
        <w:rPr>
          <w:lang w:val="vi-VN"/>
        </w:rPr>
        <w:t xml:space="preserve"> </w:t>
      </w:r>
      <w:r>
        <w:rPr>
          <w:lang w:val="vi-VN"/>
          <w14:ligatures w14:val="none"/>
        </w:rPr>
        <w:t xml:space="preserve">Liệt kê đầy đủ các giấy tờ, tài liệu nộp kèm theo đơn. Các giấy tờ tài liệu phải đầy đủ và được sắp xếp theo thứ tự quy định tại Nghị định số </w:t>
      </w:r>
      <w:r>
        <w:rPr>
          <w:lang w:val="en-SG"/>
          <w14:ligatures w14:val="none"/>
        </w:rPr>
        <w:t>96</w:t>
      </w:r>
      <w:r>
        <w:rPr>
          <w:lang w:val="vi-VN"/>
          <w14:ligatures w14:val="none"/>
        </w:rPr>
        <w:t>/2023/NĐ-CP</w:t>
      </w:r>
      <w:r w:rsidR="00676E18">
        <w:rPr>
          <w14:ligatures w14:val="none"/>
        </w:rPr>
        <w:t>.</w:t>
      </w:r>
    </w:p>
  </w:footnote>
  <w:footnote w:id="165">
    <w:p w14:paraId="1DFC0CFA" w14:textId="2ABF56B2" w:rsidR="008B771F" w:rsidRPr="003E2E21" w:rsidRDefault="008B771F" w:rsidP="003E2E21">
      <w:pPr>
        <w:pStyle w:val="FootnoteText"/>
        <w:ind w:firstLine="567"/>
        <w:rPr>
          <w:lang w:val="vi-VN"/>
        </w:rPr>
      </w:pPr>
      <w:bookmarkStart w:id="35" w:name="_Hlk155226996"/>
      <w:r>
        <w:rPr>
          <w:rStyle w:val="FootnoteReference"/>
        </w:rPr>
        <w:t>1</w:t>
      </w:r>
      <w:r>
        <w:t xml:space="preserve"> </w:t>
      </w:r>
      <w:r w:rsidRPr="004E0CBE">
        <w:rPr>
          <w:lang w:val="vi-VN"/>
        </w:rPr>
        <w:t xml:space="preserve">Ghi một trong </w:t>
      </w:r>
      <w:proofErr w:type="spellStart"/>
      <w:r w:rsidRPr="004E0CBE">
        <w:t>năm</w:t>
      </w:r>
      <w:proofErr w:type="spellEnd"/>
      <w:r w:rsidRPr="004E0CBE">
        <w:rPr>
          <w:lang w:val="vi-VN"/>
        </w:rPr>
        <w:t xml:space="preserve"> thông tin về số chứng minh nhân dân/số căn cước công dân/số căn cước/số định danh cá nhân/</w:t>
      </w:r>
      <w:proofErr w:type="spellStart"/>
      <w:r w:rsidRPr="004E0CBE">
        <w:t>số</w:t>
      </w:r>
      <w:proofErr w:type="spellEnd"/>
      <w:r w:rsidRPr="004E0CBE">
        <w:t xml:space="preserve"> </w:t>
      </w:r>
      <w:r w:rsidRPr="004E0CBE">
        <w:rPr>
          <w:lang w:val="vi-VN"/>
        </w:rPr>
        <w:t>hộ chiếu còn hạn sử dụng</w:t>
      </w:r>
      <w:r w:rsidRPr="004E0CBE">
        <w:rPr>
          <w:lang w:val="vi-VN"/>
          <w14:ligatures w14:val="none"/>
        </w:rPr>
        <w:t>.</w:t>
      </w:r>
    </w:p>
    <w:bookmarkStart w:id="36" w:name="_Hlk155227034"/>
    <w:bookmarkEnd w:id="35"/>
  </w:footnote>
  <w:footnote w:id="166">
    <w:p w14:paraId="19D0D612" w14:textId="541FA235" w:rsidR="008B771F" w:rsidRPr="003E2E21" w:rsidRDefault="008B771F" w:rsidP="003E2E21">
      <w:pPr>
        <w:pStyle w:val="FootnoteText"/>
        <w:ind w:firstLine="567"/>
        <w:rPr>
          <w:lang w:val="vi-VN"/>
        </w:rPr>
      </w:pPr>
      <w:bookmarkStart w:id="37" w:name="_Hlk155227034"/>
      <w:r>
        <w:rPr>
          <w:rStyle w:val="FootnoteReference"/>
        </w:rPr>
        <w:t>2</w:t>
      </w:r>
      <w:r>
        <w:t xml:space="preserve"> </w:t>
      </w:r>
      <w:r w:rsidRPr="004E0CBE">
        <w:rPr>
          <w:lang w:val="vi-VN"/>
        </w:rPr>
        <w:t xml:space="preserve">Ghi một trong </w:t>
      </w:r>
      <w:proofErr w:type="spellStart"/>
      <w:r w:rsidRPr="004E0CBE">
        <w:t>năm</w:t>
      </w:r>
      <w:proofErr w:type="spellEnd"/>
      <w:r w:rsidRPr="004E0CBE">
        <w:rPr>
          <w:lang w:val="vi-VN"/>
        </w:rPr>
        <w:t xml:space="preserve"> thông tin về số chứng minh nhân dân/số căn cước công dân/số căn cước/số định danh cá nhân/</w:t>
      </w:r>
      <w:proofErr w:type="spellStart"/>
      <w:r w:rsidRPr="004E0CBE">
        <w:t>số</w:t>
      </w:r>
      <w:proofErr w:type="spellEnd"/>
      <w:r w:rsidRPr="004E0CBE">
        <w:t xml:space="preserve"> </w:t>
      </w:r>
      <w:r w:rsidRPr="004E0CBE">
        <w:rPr>
          <w:lang w:val="vi-VN"/>
        </w:rPr>
        <w:t>hộ chiếu còn hạn sử dụng</w:t>
      </w:r>
      <w:r w:rsidRPr="004E0CBE">
        <w:rPr>
          <w:lang w:val="vi-VN"/>
          <w14:ligatures w14:val="none"/>
        </w:rPr>
        <w:t>.</w:t>
      </w:r>
    </w:p>
    <w:bookmarkEnd w:id="37"/>
  </w:footnote>
  <w:footnote w:id="167">
    <w:p w14:paraId="416B93DD" w14:textId="24C47957" w:rsidR="008B771F" w:rsidRPr="003E2E21" w:rsidRDefault="008B771F" w:rsidP="003E2E21">
      <w:pPr>
        <w:pStyle w:val="FootnoteText"/>
        <w:ind w:firstLine="567"/>
      </w:pPr>
      <w:r>
        <w:rPr>
          <w:rStyle w:val="FootnoteReference"/>
        </w:rPr>
        <w:t>3</w:t>
      </w:r>
      <w:r>
        <w:t xml:space="preserve"> </w:t>
      </w:r>
      <w:r>
        <w:rPr>
          <w:lang w:val="vi-VN"/>
          <w14:ligatures w14:val="none"/>
        </w:rPr>
        <w:t xml:space="preserve">Liệt kê đầy đủ các giấy tờ, tài liệu nộp kèm theo đơn. Các giấy tờ tài liệu phải đầy đủ và được sắp xếp theo thứ tự quy định tại Nghị định số </w:t>
      </w:r>
      <w:r>
        <w:rPr>
          <w:lang w:val="en-SG"/>
          <w14:ligatures w14:val="none"/>
        </w:rPr>
        <w:t>96/</w:t>
      </w:r>
      <w:r>
        <w:rPr>
          <w:lang w:val="vi-VN"/>
          <w14:ligatures w14:val="none"/>
        </w:rPr>
        <w:t>2023/NĐ-CP</w:t>
      </w:r>
      <w:r>
        <w:t>.</w:t>
      </w:r>
    </w:p>
  </w:footnote>
  <w:footnote w:id="168">
    <w:p w14:paraId="3B97FEFD" w14:textId="1FED42A5" w:rsidR="008B771F" w:rsidRPr="00E7298C" w:rsidRDefault="008B771F" w:rsidP="00E66F28">
      <w:pPr>
        <w:pStyle w:val="FootnoteText"/>
        <w:ind w:firstLine="567"/>
      </w:pPr>
      <w:r>
        <w:rPr>
          <w:rStyle w:val="FootnoteReference"/>
        </w:rPr>
        <w:footnoteRef/>
      </w:r>
      <w:r>
        <w:rPr>
          <w:lang w:val="vi-VN"/>
        </w:rPr>
        <w:t xml:space="preserve"> </w:t>
      </w:r>
      <w:r>
        <w:rPr>
          <w:lang w:val="vi-VN"/>
          <w14:ligatures w14:val="none"/>
        </w:rPr>
        <w:t xml:space="preserve">Liệt kê đầy đủ các giấy tờ, tài liệu nộp kèm theo đơn. Các giấy tờ tài liệu phải đầy đủ và được sắp xếp theo thứ tự quy định tại Nghị định số </w:t>
      </w:r>
      <w:r>
        <w:rPr>
          <w:lang w:val="en-SG"/>
          <w14:ligatures w14:val="none"/>
        </w:rPr>
        <w:t>96</w:t>
      </w:r>
      <w:r>
        <w:rPr>
          <w:lang w:val="vi-VN"/>
          <w14:ligatures w14:val="none"/>
        </w:rPr>
        <w:t>/2023/NĐ-CP</w:t>
      </w:r>
      <w:r w:rsidR="00E7298C">
        <w:rPr>
          <w14:ligatures w14:val="none"/>
        </w:rPr>
        <w:t>.</w:t>
      </w:r>
    </w:p>
  </w:footnote>
  <w:footnote w:id="169">
    <w:p w14:paraId="511E0361" w14:textId="2CB41DCE" w:rsidR="008B771F" w:rsidRPr="00E7298C" w:rsidRDefault="008B771F" w:rsidP="00E66F28">
      <w:pPr>
        <w:pStyle w:val="FootnoteText"/>
        <w:ind w:firstLine="567"/>
      </w:pPr>
      <w:r>
        <w:rPr>
          <w:rStyle w:val="FootnoteReference"/>
        </w:rPr>
        <w:footnoteRef/>
      </w:r>
      <w:r>
        <w:rPr>
          <w:lang w:val="vi-VN"/>
        </w:rPr>
        <w:t xml:space="preserve"> </w:t>
      </w:r>
      <w:r>
        <w:rPr>
          <w:lang w:val="vi-VN"/>
          <w14:ligatures w14:val="none"/>
        </w:rPr>
        <w:t xml:space="preserve">Liệt kê đầy đủ các giấy tờ, tài liệu nộp kèm theo đơn. Các giấy tờ tài liệu phải đầy đủ và được sắp xếp theo thứ tự quy định tại Nghị định số </w:t>
      </w:r>
      <w:r>
        <w:rPr>
          <w:lang w:val="en-SG"/>
          <w14:ligatures w14:val="none"/>
        </w:rPr>
        <w:t>…..</w:t>
      </w:r>
      <w:r>
        <w:rPr>
          <w:lang w:val="vi-VN"/>
          <w14:ligatures w14:val="none"/>
        </w:rPr>
        <w:t>/2023/NĐ-CP</w:t>
      </w:r>
      <w:r w:rsidR="00E7298C">
        <w:rPr>
          <w14:ligatures w14:val="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6608533"/>
    </w:sdtPr>
    <w:sdtEndPr>
      <w:rPr>
        <w:sz w:val="28"/>
        <w:szCs w:val="28"/>
      </w:rPr>
    </w:sdtEndPr>
    <w:sdtContent>
      <w:p w14:paraId="41C9992B" w14:textId="0E8DB097" w:rsidR="008B771F" w:rsidRPr="00925CBE" w:rsidRDefault="008B771F">
        <w:pPr>
          <w:pStyle w:val="Header"/>
          <w:jc w:val="center"/>
          <w:rPr>
            <w:sz w:val="28"/>
            <w:szCs w:val="28"/>
          </w:rPr>
        </w:pPr>
        <w:r w:rsidRPr="00925CBE">
          <w:rPr>
            <w:sz w:val="28"/>
            <w:szCs w:val="28"/>
          </w:rPr>
          <w:fldChar w:fldCharType="begin"/>
        </w:r>
        <w:r w:rsidRPr="00925CBE">
          <w:rPr>
            <w:sz w:val="28"/>
            <w:szCs w:val="28"/>
          </w:rPr>
          <w:instrText xml:space="preserve"> PAGE   \* MERGEFORMAT </w:instrText>
        </w:r>
        <w:r w:rsidRPr="00925CBE">
          <w:rPr>
            <w:sz w:val="28"/>
            <w:szCs w:val="28"/>
          </w:rPr>
          <w:fldChar w:fldCharType="separate"/>
        </w:r>
        <w:r w:rsidRPr="00925CBE">
          <w:rPr>
            <w:noProof/>
            <w:sz w:val="28"/>
            <w:szCs w:val="28"/>
          </w:rPr>
          <w:t>7</w:t>
        </w:r>
        <w:r w:rsidRPr="00925CBE">
          <w:rPr>
            <w:sz w:val="28"/>
            <w:szCs w:val="28"/>
          </w:rPr>
          <w:fldChar w:fldCharType="end"/>
        </w:r>
      </w:p>
    </w:sdtContent>
  </w:sdt>
  <w:p w14:paraId="6E05DC1D" w14:textId="77777777" w:rsidR="008B771F" w:rsidRDefault="008B771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8"/>
        <w:szCs w:val="28"/>
      </w:rPr>
      <w:id w:val="-252353856"/>
    </w:sdtPr>
    <w:sdtEndPr/>
    <w:sdtContent>
      <w:p w14:paraId="4E896829" w14:textId="7B052042" w:rsidR="008B771F" w:rsidRPr="009E7B1A" w:rsidRDefault="008B771F">
        <w:pPr>
          <w:pStyle w:val="Header"/>
          <w:jc w:val="center"/>
          <w:rPr>
            <w:sz w:val="28"/>
            <w:szCs w:val="28"/>
          </w:rPr>
        </w:pPr>
        <w:r w:rsidRPr="009E7B1A">
          <w:rPr>
            <w:sz w:val="28"/>
            <w:szCs w:val="28"/>
          </w:rPr>
          <w:fldChar w:fldCharType="begin"/>
        </w:r>
        <w:r w:rsidRPr="009E7B1A">
          <w:rPr>
            <w:sz w:val="28"/>
            <w:szCs w:val="28"/>
          </w:rPr>
          <w:instrText xml:space="preserve"> PAGE   \* MERGEFORMAT </w:instrText>
        </w:r>
        <w:r w:rsidRPr="009E7B1A">
          <w:rPr>
            <w:sz w:val="28"/>
            <w:szCs w:val="28"/>
          </w:rPr>
          <w:fldChar w:fldCharType="separate"/>
        </w:r>
        <w:r w:rsidRPr="009E7B1A">
          <w:rPr>
            <w:noProof/>
            <w:sz w:val="28"/>
            <w:szCs w:val="28"/>
          </w:rPr>
          <w:t>93</w:t>
        </w:r>
        <w:r w:rsidRPr="009E7B1A">
          <w:rPr>
            <w:sz w:val="28"/>
            <w:szCs w:val="28"/>
          </w:rPr>
          <w:fldChar w:fldCharType="end"/>
        </w:r>
      </w:p>
    </w:sdtContent>
  </w:sdt>
  <w:p w14:paraId="086DCE28" w14:textId="77777777" w:rsidR="008B771F" w:rsidRDefault="008B771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FFFFF7C"/>
    <w:lvl w:ilvl="0">
      <w:start w:val="1"/>
      <w:numFmt w:val="decimal"/>
      <w:pStyle w:val="ListNumber5"/>
      <w:lvlText w:val="%1."/>
      <w:lvlJc w:val="left"/>
      <w:pPr>
        <w:tabs>
          <w:tab w:val="left" w:pos="1865"/>
        </w:tabs>
        <w:ind w:left="1865" w:hanging="360"/>
      </w:pPr>
    </w:lvl>
  </w:abstractNum>
  <w:abstractNum w:abstractNumId="1" w15:restartNumberingAfterBreak="0">
    <w:nsid w:val="FFFFFF7D"/>
    <w:multiLevelType w:val="singleLevel"/>
    <w:tmpl w:val="FFFFFF7D"/>
    <w:lvl w:ilvl="0">
      <w:start w:val="1"/>
      <w:numFmt w:val="decimal"/>
      <w:pStyle w:val="ListNumber4"/>
      <w:lvlText w:val="%1."/>
      <w:lvlJc w:val="left"/>
      <w:pPr>
        <w:tabs>
          <w:tab w:val="left" w:pos="1440"/>
        </w:tabs>
        <w:ind w:left="1440" w:hanging="360"/>
      </w:pPr>
    </w:lvl>
  </w:abstractNum>
  <w:abstractNum w:abstractNumId="2" w15:restartNumberingAfterBreak="0">
    <w:nsid w:val="FFFFFF7E"/>
    <w:multiLevelType w:val="singleLevel"/>
    <w:tmpl w:val="FFFFFF7E"/>
    <w:lvl w:ilvl="0">
      <w:start w:val="1"/>
      <w:numFmt w:val="decimal"/>
      <w:pStyle w:val="ListNumber3"/>
      <w:lvlText w:val="%1."/>
      <w:lvlJc w:val="left"/>
      <w:pPr>
        <w:tabs>
          <w:tab w:val="left" w:pos="1080"/>
        </w:tabs>
        <w:ind w:left="1080" w:hanging="360"/>
      </w:pPr>
    </w:lvl>
  </w:abstractNum>
  <w:abstractNum w:abstractNumId="3" w15:restartNumberingAfterBreak="0">
    <w:nsid w:val="FFFFFF7F"/>
    <w:multiLevelType w:val="singleLevel"/>
    <w:tmpl w:val="FFFFFF7F"/>
    <w:lvl w:ilvl="0">
      <w:start w:val="1"/>
      <w:numFmt w:val="decimal"/>
      <w:pStyle w:val="ListNumber2"/>
      <w:lvlText w:val="%1."/>
      <w:lvlJc w:val="left"/>
      <w:pPr>
        <w:tabs>
          <w:tab w:val="left" w:pos="720"/>
        </w:tabs>
        <w:ind w:left="720" w:hanging="360"/>
      </w:pPr>
    </w:lvl>
  </w:abstractNum>
  <w:abstractNum w:abstractNumId="4" w15:restartNumberingAfterBreak="0">
    <w:nsid w:val="FFFFFF80"/>
    <w:multiLevelType w:val="singleLevel"/>
    <w:tmpl w:val="FFFFFF80"/>
    <w:lvl w:ilvl="0">
      <w:start w:val="1"/>
      <w:numFmt w:val="bullet"/>
      <w:pStyle w:val="ListBullet5"/>
      <w:lvlText w:val=""/>
      <w:lvlJc w:val="left"/>
      <w:pPr>
        <w:tabs>
          <w:tab w:val="left" w:pos="1800"/>
        </w:tabs>
        <w:ind w:left="1800" w:hanging="360"/>
      </w:pPr>
      <w:rPr>
        <w:rFonts w:ascii="Symbol" w:hAnsi="Symbol" w:hint="default"/>
      </w:rPr>
    </w:lvl>
  </w:abstractNum>
  <w:abstractNum w:abstractNumId="5" w15:restartNumberingAfterBreak="0">
    <w:nsid w:val="FFFFFF81"/>
    <w:multiLevelType w:val="singleLevel"/>
    <w:tmpl w:val="FFFFFF81"/>
    <w:lvl w:ilvl="0">
      <w:start w:val="1"/>
      <w:numFmt w:val="bullet"/>
      <w:pStyle w:val="ListBullet4"/>
      <w:lvlText w:val=""/>
      <w:lvlJc w:val="left"/>
      <w:pPr>
        <w:tabs>
          <w:tab w:val="left" w:pos="1440"/>
        </w:tabs>
        <w:ind w:left="1440" w:hanging="360"/>
      </w:pPr>
      <w:rPr>
        <w:rFonts w:ascii="Symbol" w:hAnsi="Symbol" w:hint="default"/>
      </w:rPr>
    </w:lvl>
  </w:abstractNum>
  <w:abstractNum w:abstractNumId="6" w15:restartNumberingAfterBreak="0">
    <w:nsid w:val="FFFFFF82"/>
    <w:multiLevelType w:val="singleLevel"/>
    <w:tmpl w:val="FFFFFF82"/>
    <w:lvl w:ilvl="0">
      <w:start w:val="1"/>
      <w:numFmt w:val="bullet"/>
      <w:pStyle w:val="ListBullet3"/>
      <w:lvlText w:val=""/>
      <w:lvlJc w:val="left"/>
      <w:pPr>
        <w:tabs>
          <w:tab w:val="left" w:pos="1080"/>
        </w:tabs>
        <w:ind w:left="1080" w:hanging="360"/>
      </w:pPr>
      <w:rPr>
        <w:rFonts w:ascii="Symbol" w:hAnsi="Symbol" w:hint="default"/>
      </w:rPr>
    </w:lvl>
  </w:abstractNum>
  <w:abstractNum w:abstractNumId="7" w15:restartNumberingAfterBreak="0">
    <w:nsid w:val="FFFFFF83"/>
    <w:multiLevelType w:val="singleLevel"/>
    <w:tmpl w:val="FFFFFF83"/>
    <w:lvl w:ilvl="0">
      <w:start w:val="1"/>
      <w:numFmt w:val="bullet"/>
      <w:pStyle w:val="ListBullet2"/>
      <w:lvlText w:val=""/>
      <w:lvlJc w:val="left"/>
      <w:pPr>
        <w:tabs>
          <w:tab w:val="left" w:pos="720"/>
        </w:tabs>
        <w:ind w:left="720" w:hanging="360"/>
      </w:pPr>
      <w:rPr>
        <w:rFonts w:ascii="Symbol" w:hAnsi="Symbol" w:hint="default"/>
      </w:rPr>
    </w:lvl>
  </w:abstractNum>
  <w:abstractNum w:abstractNumId="8" w15:restartNumberingAfterBreak="0">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9" w15:restartNumberingAfterBreak="0">
    <w:nsid w:val="FFFFFF89"/>
    <w:multiLevelType w:val="singleLevel"/>
    <w:tmpl w:val="FFFFFF89"/>
    <w:lvl w:ilvl="0">
      <w:start w:val="1"/>
      <w:numFmt w:val="bullet"/>
      <w:pStyle w:val="ListBullet"/>
      <w:lvlText w:val=""/>
      <w:lvlJc w:val="left"/>
      <w:pPr>
        <w:tabs>
          <w:tab w:val="left" w:pos="360"/>
        </w:tabs>
        <w:ind w:left="360" w:hanging="360"/>
      </w:pPr>
      <w:rPr>
        <w:rFonts w:ascii="Symbol" w:hAnsi="Symbol" w:hint="default"/>
      </w:rPr>
    </w:lvl>
  </w:abstractNum>
  <w:abstractNum w:abstractNumId="10" w15:restartNumberingAfterBreak="0">
    <w:nsid w:val="FFFFFFFE"/>
    <w:multiLevelType w:val="singleLevel"/>
    <w:tmpl w:val="FFFFFFFE"/>
    <w:lvl w:ilvl="0">
      <w:numFmt w:val="decimal"/>
      <w:lvlText w:val="*"/>
      <w:lvlJc w:val="left"/>
      <w:rPr>
        <w:rFonts w:cs="Times New Roman"/>
      </w:rPr>
    </w:lvl>
  </w:abstractNum>
  <w:abstractNum w:abstractNumId="11" w15:restartNumberingAfterBreak="0">
    <w:nsid w:val="01FC502D"/>
    <w:multiLevelType w:val="multilevel"/>
    <w:tmpl w:val="01FC502D"/>
    <w:lvl w:ilvl="0">
      <w:start w:val="1"/>
      <w:numFmt w:val="bullet"/>
      <w:lvlText w:val=""/>
      <w:lvlJc w:val="left"/>
      <w:pPr>
        <w:tabs>
          <w:tab w:val="left" w:pos="1080"/>
        </w:tabs>
        <w:ind w:left="1080" w:hanging="360"/>
      </w:pPr>
      <w:rPr>
        <w:rFonts w:ascii="Symbol" w:hAnsi="Symbol" w:hint="default"/>
        <w:color w:val="auto"/>
      </w:rPr>
    </w:lvl>
    <w:lvl w:ilvl="1">
      <w:start w:val="1"/>
      <w:numFmt w:val="bullet"/>
      <w:lvlText w:val="o"/>
      <w:lvlJc w:val="left"/>
      <w:pPr>
        <w:tabs>
          <w:tab w:val="left" w:pos="1800"/>
        </w:tabs>
        <w:ind w:left="1800" w:hanging="360"/>
      </w:pPr>
      <w:rPr>
        <w:rFonts w:ascii="Courier New" w:hAnsi="Courier New" w:cs="Courier New" w:hint="default"/>
      </w:rPr>
    </w:lvl>
    <w:lvl w:ilvl="2">
      <w:start w:val="1"/>
      <w:numFmt w:val="bullet"/>
      <w:lvlText w:val=""/>
      <w:lvlJc w:val="left"/>
      <w:pPr>
        <w:tabs>
          <w:tab w:val="left" w:pos="2520"/>
        </w:tabs>
        <w:ind w:left="2520" w:hanging="360"/>
      </w:pPr>
      <w:rPr>
        <w:rFonts w:ascii="Wingdings" w:hAnsi="Wingdings" w:hint="default"/>
      </w:rPr>
    </w:lvl>
    <w:lvl w:ilvl="3">
      <w:start w:val="1"/>
      <w:numFmt w:val="bullet"/>
      <w:lvlText w:val=""/>
      <w:lvlJc w:val="left"/>
      <w:pPr>
        <w:tabs>
          <w:tab w:val="left" w:pos="3240"/>
        </w:tabs>
        <w:ind w:left="3240" w:hanging="360"/>
      </w:pPr>
      <w:rPr>
        <w:rFonts w:ascii="Symbol" w:hAnsi="Symbol" w:hint="default"/>
      </w:rPr>
    </w:lvl>
    <w:lvl w:ilvl="4">
      <w:start w:val="1"/>
      <w:numFmt w:val="bullet"/>
      <w:lvlText w:val="o"/>
      <w:lvlJc w:val="left"/>
      <w:pPr>
        <w:tabs>
          <w:tab w:val="left" w:pos="3960"/>
        </w:tabs>
        <w:ind w:left="3960" w:hanging="360"/>
      </w:pPr>
      <w:rPr>
        <w:rFonts w:ascii="Courier New" w:hAnsi="Courier New" w:cs="Courier New" w:hint="default"/>
      </w:rPr>
    </w:lvl>
    <w:lvl w:ilvl="5">
      <w:start w:val="1"/>
      <w:numFmt w:val="bullet"/>
      <w:lvlText w:val=""/>
      <w:lvlJc w:val="left"/>
      <w:pPr>
        <w:tabs>
          <w:tab w:val="left" w:pos="4680"/>
        </w:tabs>
        <w:ind w:left="4680" w:hanging="360"/>
      </w:pPr>
      <w:rPr>
        <w:rFonts w:ascii="Wingdings" w:hAnsi="Wingdings" w:hint="default"/>
      </w:rPr>
    </w:lvl>
    <w:lvl w:ilvl="6">
      <w:start w:val="1"/>
      <w:numFmt w:val="bullet"/>
      <w:lvlText w:val=""/>
      <w:lvlJc w:val="left"/>
      <w:pPr>
        <w:tabs>
          <w:tab w:val="left" w:pos="5400"/>
        </w:tabs>
        <w:ind w:left="5400" w:hanging="360"/>
      </w:pPr>
      <w:rPr>
        <w:rFonts w:ascii="Symbol" w:hAnsi="Symbol" w:hint="default"/>
      </w:rPr>
    </w:lvl>
    <w:lvl w:ilvl="7">
      <w:start w:val="1"/>
      <w:numFmt w:val="bullet"/>
      <w:lvlText w:val="o"/>
      <w:lvlJc w:val="left"/>
      <w:pPr>
        <w:tabs>
          <w:tab w:val="left" w:pos="6120"/>
        </w:tabs>
        <w:ind w:left="6120" w:hanging="360"/>
      </w:pPr>
      <w:rPr>
        <w:rFonts w:ascii="Courier New" w:hAnsi="Courier New" w:cs="Courier New" w:hint="default"/>
      </w:rPr>
    </w:lvl>
    <w:lvl w:ilvl="8">
      <w:start w:val="1"/>
      <w:numFmt w:val="bullet"/>
      <w:lvlText w:val=""/>
      <w:lvlJc w:val="left"/>
      <w:pPr>
        <w:tabs>
          <w:tab w:val="left" w:pos="6840"/>
        </w:tabs>
        <w:ind w:left="6840" w:hanging="360"/>
      </w:pPr>
      <w:rPr>
        <w:rFonts w:ascii="Wingdings" w:hAnsi="Wingdings" w:hint="default"/>
      </w:rPr>
    </w:lvl>
  </w:abstractNum>
  <w:abstractNum w:abstractNumId="12" w15:restartNumberingAfterBreak="0">
    <w:nsid w:val="02773669"/>
    <w:multiLevelType w:val="multilevel"/>
    <w:tmpl w:val="02773669"/>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09CF05ED"/>
    <w:multiLevelType w:val="multilevel"/>
    <w:tmpl w:val="09CF05ED"/>
    <w:lvl w:ilvl="0">
      <w:start w:val="1"/>
      <w:numFmt w:val="bullet"/>
      <w:lvlText w:val=""/>
      <w:lvlJc w:val="left"/>
      <w:pPr>
        <w:tabs>
          <w:tab w:val="left" w:pos="1080"/>
        </w:tabs>
        <w:ind w:left="1080" w:hanging="360"/>
      </w:pPr>
      <w:rPr>
        <w:rFonts w:ascii="Symbol" w:hAnsi="Symbol" w:hint="default"/>
        <w:color w:val="auto"/>
      </w:rPr>
    </w:lvl>
    <w:lvl w:ilvl="1">
      <w:start w:val="1"/>
      <w:numFmt w:val="bullet"/>
      <w:lvlText w:val="o"/>
      <w:lvlJc w:val="left"/>
      <w:pPr>
        <w:tabs>
          <w:tab w:val="left" w:pos="1800"/>
        </w:tabs>
        <w:ind w:left="1800" w:hanging="360"/>
      </w:pPr>
      <w:rPr>
        <w:rFonts w:ascii="Courier New" w:hAnsi="Courier New" w:cs="Courier New" w:hint="default"/>
      </w:rPr>
    </w:lvl>
    <w:lvl w:ilvl="2">
      <w:start w:val="1"/>
      <w:numFmt w:val="bullet"/>
      <w:lvlText w:val=""/>
      <w:lvlJc w:val="left"/>
      <w:pPr>
        <w:tabs>
          <w:tab w:val="left" w:pos="2520"/>
        </w:tabs>
        <w:ind w:left="2520" w:hanging="360"/>
      </w:pPr>
      <w:rPr>
        <w:rFonts w:ascii="Wingdings" w:hAnsi="Wingdings" w:hint="default"/>
      </w:rPr>
    </w:lvl>
    <w:lvl w:ilvl="3">
      <w:start w:val="1"/>
      <w:numFmt w:val="bullet"/>
      <w:lvlText w:val=""/>
      <w:lvlJc w:val="left"/>
      <w:pPr>
        <w:tabs>
          <w:tab w:val="left" w:pos="3240"/>
        </w:tabs>
        <w:ind w:left="3240" w:hanging="360"/>
      </w:pPr>
      <w:rPr>
        <w:rFonts w:ascii="Symbol" w:hAnsi="Symbol" w:hint="default"/>
      </w:rPr>
    </w:lvl>
    <w:lvl w:ilvl="4">
      <w:start w:val="1"/>
      <w:numFmt w:val="bullet"/>
      <w:lvlText w:val="o"/>
      <w:lvlJc w:val="left"/>
      <w:pPr>
        <w:tabs>
          <w:tab w:val="left" w:pos="3960"/>
        </w:tabs>
        <w:ind w:left="3960" w:hanging="360"/>
      </w:pPr>
      <w:rPr>
        <w:rFonts w:ascii="Courier New" w:hAnsi="Courier New" w:cs="Courier New" w:hint="default"/>
      </w:rPr>
    </w:lvl>
    <w:lvl w:ilvl="5">
      <w:start w:val="1"/>
      <w:numFmt w:val="bullet"/>
      <w:lvlText w:val=""/>
      <w:lvlJc w:val="left"/>
      <w:pPr>
        <w:tabs>
          <w:tab w:val="left" w:pos="4680"/>
        </w:tabs>
        <w:ind w:left="4680" w:hanging="360"/>
      </w:pPr>
      <w:rPr>
        <w:rFonts w:ascii="Wingdings" w:hAnsi="Wingdings" w:hint="default"/>
      </w:rPr>
    </w:lvl>
    <w:lvl w:ilvl="6">
      <w:start w:val="1"/>
      <w:numFmt w:val="bullet"/>
      <w:lvlText w:val=""/>
      <w:lvlJc w:val="left"/>
      <w:pPr>
        <w:tabs>
          <w:tab w:val="left" w:pos="5400"/>
        </w:tabs>
        <w:ind w:left="5400" w:hanging="360"/>
      </w:pPr>
      <w:rPr>
        <w:rFonts w:ascii="Symbol" w:hAnsi="Symbol" w:hint="default"/>
      </w:rPr>
    </w:lvl>
    <w:lvl w:ilvl="7">
      <w:start w:val="1"/>
      <w:numFmt w:val="bullet"/>
      <w:lvlText w:val="o"/>
      <w:lvlJc w:val="left"/>
      <w:pPr>
        <w:tabs>
          <w:tab w:val="left" w:pos="6120"/>
        </w:tabs>
        <w:ind w:left="6120" w:hanging="360"/>
      </w:pPr>
      <w:rPr>
        <w:rFonts w:ascii="Courier New" w:hAnsi="Courier New" w:cs="Courier New" w:hint="default"/>
      </w:rPr>
    </w:lvl>
    <w:lvl w:ilvl="8">
      <w:start w:val="1"/>
      <w:numFmt w:val="bullet"/>
      <w:lvlText w:val=""/>
      <w:lvlJc w:val="left"/>
      <w:pPr>
        <w:tabs>
          <w:tab w:val="left" w:pos="6840"/>
        </w:tabs>
        <w:ind w:left="6840" w:hanging="360"/>
      </w:pPr>
      <w:rPr>
        <w:rFonts w:ascii="Wingdings" w:hAnsi="Wingdings" w:hint="default"/>
      </w:rPr>
    </w:lvl>
  </w:abstractNum>
  <w:abstractNum w:abstractNumId="14" w15:restartNumberingAfterBreak="0">
    <w:nsid w:val="15BD3B34"/>
    <w:multiLevelType w:val="multilevel"/>
    <w:tmpl w:val="15BD3B34"/>
    <w:lvl w:ilvl="0">
      <w:start w:val="8"/>
      <w:numFmt w:val="bullet"/>
      <w:lvlText w:val="-"/>
      <w:lvlJc w:val="left"/>
      <w:pPr>
        <w:tabs>
          <w:tab w:val="left" w:pos="720"/>
        </w:tabs>
        <w:ind w:left="720" w:hanging="360"/>
      </w:pPr>
      <w:rPr>
        <w:rFonts w:ascii="Times New Roman" w:eastAsia="Times New Roman" w:hAnsi="Times New Roman" w:cs="Times New Roman"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5" w15:restartNumberingAfterBreak="0">
    <w:nsid w:val="1DA31EA7"/>
    <w:multiLevelType w:val="multilevel"/>
    <w:tmpl w:val="1DA31EA7"/>
    <w:lvl w:ilvl="0">
      <w:start w:val="8"/>
      <w:numFmt w:val="bullet"/>
      <w:lvlText w:val="-"/>
      <w:lvlJc w:val="left"/>
      <w:pPr>
        <w:ind w:left="720" w:hanging="360"/>
      </w:pPr>
      <w:rPr>
        <w:rFonts w:ascii="Times New Roman" w:eastAsia="Calibri"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2CB83DE2"/>
    <w:multiLevelType w:val="multilevel"/>
    <w:tmpl w:val="2CB83DE2"/>
    <w:lvl w:ilvl="0">
      <w:start w:val="1"/>
      <w:numFmt w:val="decimal"/>
      <w:lvlText w:val="%1."/>
      <w:lvlJc w:val="left"/>
      <w:pPr>
        <w:tabs>
          <w:tab w:val="left" w:pos="720"/>
        </w:tabs>
        <w:ind w:left="720" w:hanging="720"/>
      </w:pPr>
      <w:rPr>
        <w:rFonts w:ascii="Times New Roman" w:hAnsi="Times New Roman" w:hint="default"/>
        <w:b/>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rPr>
    </w:lvl>
    <w:lvl w:ilvl="1">
      <w:start w:val="1"/>
      <w:numFmt w:val="decimal"/>
      <w:pStyle w:val="SectionHeader"/>
      <w:lvlText w:val="%1.%2."/>
      <w:lvlJc w:val="left"/>
      <w:pPr>
        <w:tabs>
          <w:tab w:val="left" w:pos="720"/>
        </w:tabs>
        <w:ind w:left="720" w:hanging="720"/>
      </w:pPr>
      <w:rPr>
        <w:rFonts w:ascii="Arial" w:hAnsi="Arial" w:hint="default"/>
        <w:b/>
        <w:i w:val="0"/>
        <w:color w:val="auto"/>
        <w:sz w:val="24"/>
      </w:rPr>
    </w:lvl>
    <w:lvl w:ilvl="2">
      <w:start w:val="1"/>
      <w:numFmt w:val="decimal"/>
      <w:lvlText w:val="%1.%2.%3."/>
      <w:lvlJc w:val="left"/>
      <w:pPr>
        <w:tabs>
          <w:tab w:val="left" w:pos="720"/>
        </w:tabs>
        <w:ind w:left="720" w:hanging="720"/>
      </w:pPr>
      <w:rPr>
        <w:rFonts w:ascii="Arial" w:hAnsi="Arial" w:hint="default"/>
        <w:b/>
        <w:i w:val="0"/>
        <w:sz w:val="24"/>
      </w:rPr>
    </w:lvl>
    <w:lvl w:ilvl="3">
      <w:start w:val="1"/>
      <w:numFmt w:val="decimal"/>
      <w:lvlText w:val="%1.%2.%3.%4."/>
      <w:lvlJc w:val="left"/>
      <w:pPr>
        <w:tabs>
          <w:tab w:val="left" w:pos="864"/>
        </w:tabs>
        <w:ind w:left="864" w:hanging="864"/>
      </w:pPr>
      <w:rPr>
        <w:rFonts w:ascii="Arial" w:hAnsi="Arial" w:hint="default"/>
        <w:b/>
        <w:i w:val="0"/>
        <w:color w:val="auto"/>
        <w:sz w:val="24"/>
      </w:rPr>
    </w:lvl>
    <w:lvl w:ilvl="4">
      <w:start w:val="1"/>
      <w:numFmt w:val="decimal"/>
      <w:lvlText w:val="%1.%2.%3.%4.%5."/>
      <w:lvlJc w:val="left"/>
      <w:pPr>
        <w:tabs>
          <w:tab w:val="left" w:pos="2520"/>
        </w:tabs>
        <w:ind w:left="2232" w:hanging="792"/>
      </w:pPr>
      <w:rPr>
        <w:rFonts w:hint="default"/>
      </w:rPr>
    </w:lvl>
    <w:lvl w:ilvl="5">
      <w:start w:val="1"/>
      <w:numFmt w:val="decimal"/>
      <w:lvlText w:val="%1.%2.%3.%4.%5.%6."/>
      <w:lvlJc w:val="left"/>
      <w:pPr>
        <w:tabs>
          <w:tab w:val="left" w:pos="2880"/>
        </w:tabs>
        <w:ind w:left="2736" w:hanging="936"/>
      </w:pPr>
      <w:rPr>
        <w:rFonts w:hint="default"/>
      </w:rPr>
    </w:lvl>
    <w:lvl w:ilvl="6">
      <w:start w:val="1"/>
      <w:numFmt w:val="decimal"/>
      <w:lvlText w:val="%1.%2.%3.%4.%5.%6.%7."/>
      <w:lvlJc w:val="left"/>
      <w:pPr>
        <w:tabs>
          <w:tab w:val="left" w:pos="3600"/>
        </w:tabs>
        <w:ind w:left="3240" w:hanging="1080"/>
      </w:pPr>
      <w:rPr>
        <w:rFonts w:hint="default"/>
      </w:rPr>
    </w:lvl>
    <w:lvl w:ilvl="7">
      <w:start w:val="1"/>
      <w:numFmt w:val="decimal"/>
      <w:lvlText w:val="%1.%2.%3.%4.%5.%6.%7.%8."/>
      <w:lvlJc w:val="left"/>
      <w:pPr>
        <w:tabs>
          <w:tab w:val="left" w:pos="3960"/>
        </w:tabs>
        <w:ind w:left="3744" w:hanging="1224"/>
      </w:pPr>
      <w:rPr>
        <w:rFonts w:hint="default"/>
      </w:rPr>
    </w:lvl>
    <w:lvl w:ilvl="8">
      <w:start w:val="1"/>
      <w:numFmt w:val="decimal"/>
      <w:lvlText w:val="%1.%2.%3.%4.%5.%6.%7.%8.%9."/>
      <w:lvlJc w:val="left"/>
      <w:pPr>
        <w:tabs>
          <w:tab w:val="left" w:pos="4680"/>
        </w:tabs>
        <w:ind w:left="4320" w:hanging="1440"/>
      </w:pPr>
      <w:rPr>
        <w:rFonts w:hint="default"/>
      </w:rPr>
    </w:lvl>
  </w:abstractNum>
  <w:abstractNum w:abstractNumId="17" w15:restartNumberingAfterBreak="0">
    <w:nsid w:val="301562FA"/>
    <w:multiLevelType w:val="multilevel"/>
    <w:tmpl w:val="301562FA"/>
    <w:lvl w:ilvl="0">
      <w:start w:val="1"/>
      <w:numFmt w:val="decimal"/>
      <w:lvlText w:val="%1."/>
      <w:lvlJc w:val="left"/>
      <w:pPr>
        <w:ind w:left="1069" w:hanging="360"/>
      </w:pPr>
      <w:rPr>
        <w:rFonts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8" w15:restartNumberingAfterBreak="0">
    <w:nsid w:val="37E20B9F"/>
    <w:multiLevelType w:val="singleLevel"/>
    <w:tmpl w:val="37E20B9F"/>
    <w:lvl w:ilvl="0">
      <w:start w:val="1"/>
      <w:numFmt w:val="bullet"/>
      <w:lvlText w:val=""/>
      <w:lvlJc w:val="left"/>
      <w:pPr>
        <w:tabs>
          <w:tab w:val="left" w:pos="360"/>
        </w:tabs>
        <w:ind w:left="360" w:hanging="360"/>
      </w:pPr>
      <w:rPr>
        <w:rFonts w:ascii="Times New Roman" w:hAnsi="Times New Roman" w:hint="default"/>
      </w:rPr>
    </w:lvl>
  </w:abstractNum>
  <w:abstractNum w:abstractNumId="19" w15:restartNumberingAfterBreak="0">
    <w:nsid w:val="3AEC3057"/>
    <w:multiLevelType w:val="multilevel"/>
    <w:tmpl w:val="3AEC3057"/>
    <w:lvl w:ilvl="0">
      <w:start w:val="1"/>
      <w:numFmt w:val="decimal"/>
      <w:lvlText w:val="%1."/>
      <w:lvlJc w:val="left"/>
      <w:pPr>
        <w:tabs>
          <w:tab w:val="left" w:pos="1080"/>
        </w:tabs>
        <w:ind w:left="1080" w:hanging="360"/>
      </w:pPr>
      <w:rPr>
        <w:rFonts w:cs="Times New Roman" w:hint="default"/>
      </w:rPr>
    </w:lvl>
    <w:lvl w:ilvl="1">
      <w:start w:val="1"/>
      <w:numFmt w:val="decimal"/>
      <w:isLgl/>
      <w:lvlText w:val="%1.%2."/>
      <w:lvlJc w:val="left"/>
      <w:pPr>
        <w:tabs>
          <w:tab w:val="left" w:pos="1440"/>
        </w:tabs>
        <w:ind w:left="1440" w:hanging="720"/>
      </w:pPr>
      <w:rPr>
        <w:rFonts w:cs="Times New Roman" w:hint="default"/>
      </w:rPr>
    </w:lvl>
    <w:lvl w:ilvl="2">
      <w:start w:val="1"/>
      <w:numFmt w:val="decimal"/>
      <w:isLgl/>
      <w:lvlText w:val="%1.%2.%3."/>
      <w:lvlJc w:val="left"/>
      <w:pPr>
        <w:tabs>
          <w:tab w:val="left" w:pos="1440"/>
        </w:tabs>
        <w:ind w:left="1440" w:hanging="720"/>
      </w:pPr>
      <w:rPr>
        <w:rFonts w:cs="Times New Roman" w:hint="default"/>
      </w:rPr>
    </w:lvl>
    <w:lvl w:ilvl="3">
      <w:start w:val="1"/>
      <w:numFmt w:val="decimal"/>
      <w:isLgl/>
      <w:lvlText w:val="%1.%2.%3.%4."/>
      <w:lvlJc w:val="left"/>
      <w:pPr>
        <w:tabs>
          <w:tab w:val="left" w:pos="1800"/>
        </w:tabs>
        <w:ind w:left="1800" w:hanging="1080"/>
      </w:pPr>
      <w:rPr>
        <w:rFonts w:cs="Times New Roman" w:hint="default"/>
      </w:rPr>
    </w:lvl>
    <w:lvl w:ilvl="4">
      <w:start w:val="1"/>
      <w:numFmt w:val="decimal"/>
      <w:isLgl/>
      <w:lvlText w:val="_x0001_䗻褲䩞%1"/>
      <w:lvlJc w:val="left"/>
      <w:pPr>
        <w:tabs>
          <w:tab w:val="left" w:pos="1800"/>
        </w:tabs>
        <w:ind w:left="1800" w:hanging="1080"/>
      </w:pPr>
      <w:rPr>
        <w:rFonts w:cs="Times New Roman" w:hint="default"/>
      </w:rPr>
    </w:lvl>
    <w:lvl w:ilvl="5">
      <w:start w:val="1"/>
      <w:numFmt w:val="decimal"/>
      <w:isLgl/>
      <w:lvlText w:val="%1.%2.%3.%4.%5.%6."/>
      <w:lvlJc w:val="left"/>
      <w:pPr>
        <w:tabs>
          <w:tab w:val="left" w:pos="2160"/>
        </w:tabs>
        <w:ind w:left="2160" w:hanging="1440"/>
      </w:pPr>
      <w:rPr>
        <w:rFonts w:cs="Times New Roman" w:hint="default"/>
      </w:rPr>
    </w:lvl>
    <w:lvl w:ilvl="6">
      <w:start w:val="1"/>
      <w:numFmt w:val="decimal"/>
      <w:isLgl/>
      <w:lvlText w:val="%1.%2.%3.%4.%5.%6.%7."/>
      <w:lvlJc w:val="left"/>
      <w:pPr>
        <w:tabs>
          <w:tab w:val="left" w:pos="2160"/>
        </w:tabs>
        <w:ind w:left="2160" w:hanging="1440"/>
      </w:pPr>
      <w:rPr>
        <w:rFonts w:cs="Times New Roman" w:hint="default"/>
      </w:rPr>
    </w:lvl>
    <w:lvl w:ilvl="7">
      <w:start w:val="1"/>
      <w:numFmt w:val="decimal"/>
      <w:isLgl/>
      <w:lvlText w:val="%1.%2.%3.%4.%5.%6.%7.%8."/>
      <w:lvlJc w:val="left"/>
      <w:pPr>
        <w:tabs>
          <w:tab w:val="left" w:pos="2520"/>
        </w:tabs>
        <w:ind w:left="2520" w:hanging="1800"/>
      </w:pPr>
      <w:rPr>
        <w:rFonts w:cs="Times New Roman" w:hint="default"/>
      </w:rPr>
    </w:lvl>
    <w:lvl w:ilvl="8">
      <w:start w:val="1"/>
      <w:numFmt w:val="decimal"/>
      <w:isLgl/>
      <w:lvlText w:val="%1.%2.%3.%4.%5.%6.%7.%8.%9."/>
      <w:lvlJc w:val="left"/>
      <w:pPr>
        <w:tabs>
          <w:tab w:val="left" w:pos="2520"/>
        </w:tabs>
        <w:ind w:left="2520" w:hanging="1800"/>
      </w:pPr>
      <w:rPr>
        <w:rFonts w:cs="Times New Roman" w:hint="default"/>
      </w:rPr>
    </w:lvl>
  </w:abstractNum>
  <w:abstractNum w:abstractNumId="20" w15:restartNumberingAfterBreak="0">
    <w:nsid w:val="3B143107"/>
    <w:multiLevelType w:val="singleLevel"/>
    <w:tmpl w:val="3B143107"/>
    <w:lvl w:ilvl="0">
      <w:start w:val="1"/>
      <w:numFmt w:val="decimal"/>
      <w:pStyle w:val="Numberedheading"/>
      <w:lvlText w:val="%1."/>
      <w:lvlJc w:val="left"/>
      <w:pPr>
        <w:tabs>
          <w:tab w:val="left" w:pos="360"/>
        </w:tabs>
        <w:ind w:left="360" w:hanging="360"/>
      </w:pPr>
    </w:lvl>
  </w:abstractNum>
  <w:abstractNum w:abstractNumId="21" w15:restartNumberingAfterBreak="0">
    <w:nsid w:val="4044208D"/>
    <w:multiLevelType w:val="hybridMultilevel"/>
    <w:tmpl w:val="DE6EC644"/>
    <w:lvl w:ilvl="0" w:tplc="EBC80EE4">
      <w:start w:val="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A2001F9"/>
    <w:multiLevelType w:val="singleLevel"/>
    <w:tmpl w:val="4A2001F9"/>
    <w:lvl w:ilvl="0">
      <w:start w:val="1"/>
      <w:numFmt w:val="decimal"/>
      <w:lvlText w:val="%1."/>
      <w:legacy w:legacy="1" w:legacySpace="0" w:legacyIndent="360"/>
      <w:lvlJc w:val="left"/>
      <w:pPr>
        <w:ind w:left="360" w:hanging="360"/>
      </w:pPr>
      <w:rPr>
        <w:rFonts w:cs="Times New Roman"/>
      </w:rPr>
    </w:lvl>
  </w:abstractNum>
  <w:abstractNum w:abstractNumId="23" w15:restartNumberingAfterBreak="0">
    <w:nsid w:val="52C33D87"/>
    <w:multiLevelType w:val="singleLevel"/>
    <w:tmpl w:val="52C33D87"/>
    <w:lvl w:ilvl="0">
      <w:start w:val="1"/>
      <w:numFmt w:val="decimal"/>
      <w:lvlText w:val="%1"/>
      <w:legacy w:legacy="1" w:legacySpace="0" w:legacyIndent="504"/>
      <w:lvlJc w:val="left"/>
      <w:pPr>
        <w:ind w:left="648" w:hanging="504"/>
      </w:pPr>
      <w:rPr>
        <w:rFonts w:cs="Times New Roman"/>
      </w:rPr>
    </w:lvl>
  </w:abstractNum>
  <w:abstractNum w:abstractNumId="24" w15:restartNumberingAfterBreak="0">
    <w:nsid w:val="54E5227D"/>
    <w:multiLevelType w:val="singleLevel"/>
    <w:tmpl w:val="54E5227D"/>
    <w:lvl w:ilvl="0">
      <w:start w:val="1"/>
      <w:numFmt w:val="decimal"/>
      <w:lvlText w:val="%1."/>
      <w:lvlJc w:val="left"/>
      <w:pPr>
        <w:tabs>
          <w:tab w:val="left" w:pos="360"/>
        </w:tabs>
        <w:ind w:left="360" w:hanging="360"/>
      </w:pPr>
      <w:rPr>
        <w:rFonts w:cs="Times New Roman" w:hint="default"/>
      </w:rPr>
    </w:lvl>
  </w:abstractNum>
  <w:abstractNum w:abstractNumId="25" w15:restartNumberingAfterBreak="0">
    <w:nsid w:val="5B8E2F21"/>
    <w:multiLevelType w:val="singleLevel"/>
    <w:tmpl w:val="5B8E2F21"/>
    <w:lvl w:ilvl="0">
      <w:start w:val="1"/>
      <w:numFmt w:val="bullet"/>
      <w:lvlText w:val=""/>
      <w:lvlJc w:val="left"/>
      <w:pPr>
        <w:tabs>
          <w:tab w:val="left" w:pos="360"/>
        </w:tabs>
        <w:ind w:left="360" w:hanging="360"/>
      </w:pPr>
      <w:rPr>
        <w:rFonts w:ascii="Times New Roman" w:hAnsi="Times New Roman" w:hint="default"/>
        <w:color w:val="auto"/>
      </w:rPr>
    </w:lvl>
  </w:abstractNum>
  <w:abstractNum w:abstractNumId="26" w15:restartNumberingAfterBreak="0">
    <w:nsid w:val="63464353"/>
    <w:multiLevelType w:val="multilevel"/>
    <w:tmpl w:val="63464353"/>
    <w:lvl w:ilvl="0">
      <w:numFmt w:val="bullet"/>
      <w:pStyle w:val="StyleStyle14ptJustifiedRight-002cmBefore12pt1"/>
      <w:lvlText w:val="-"/>
      <w:lvlJc w:val="left"/>
      <w:pPr>
        <w:tabs>
          <w:tab w:val="left" w:pos="567"/>
        </w:tabs>
        <w:ind w:left="0" w:firstLine="0"/>
      </w:pPr>
      <w:rPr>
        <w:rFonts w:ascii="Arial" w:eastAsia="Times New Roman" w:hAnsi="Aria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7" w15:restartNumberingAfterBreak="0">
    <w:nsid w:val="70694216"/>
    <w:multiLevelType w:val="multilevel"/>
    <w:tmpl w:val="70694216"/>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 w15:restartNumberingAfterBreak="0">
    <w:nsid w:val="73915C08"/>
    <w:multiLevelType w:val="multilevel"/>
    <w:tmpl w:val="73915C08"/>
    <w:lvl w:ilvl="0">
      <w:start w:val="1"/>
      <w:numFmt w:val="bullet"/>
      <w:pStyle w:val="vao-V"/>
      <w:lvlText w:val="ě"/>
      <w:lvlJc w:val="left"/>
      <w:pPr>
        <w:tabs>
          <w:tab w:val="left" w:pos="360"/>
        </w:tabs>
        <w:ind w:left="340" w:hanging="340"/>
      </w:pPr>
      <w:rPr>
        <w:rFonts w:ascii=".VnArial" w:hAnsi=".VnArial" w:hint="default"/>
        <w:sz w:val="16"/>
      </w:rPr>
    </w:lvl>
    <w:lvl w:ilvl="1">
      <w:start w:val="1"/>
      <w:numFmt w:val="bullet"/>
      <w:lvlText w:val="o"/>
      <w:lvlJc w:val="left"/>
      <w:pPr>
        <w:tabs>
          <w:tab w:val="left" w:pos="1440"/>
        </w:tabs>
        <w:ind w:left="1440" w:hanging="360"/>
      </w:pPr>
      <w:rPr>
        <w:rFonts w:ascii="Courier New" w:hAnsi="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9" w15:restartNumberingAfterBreak="0">
    <w:nsid w:val="75B61D19"/>
    <w:multiLevelType w:val="multilevel"/>
    <w:tmpl w:val="75B61D19"/>
    <w:lvl w:ilvl="0">
      <w:start w:val="1"/>
      <w:numFmt w:val="decimal"/>
      <w:pStyle w:val="textheader"/>
      <w:lvlText w:val="%1."/>
      <w:lvlJc w:val="left"/>
      <w:pPr>
        <w:tabs>
          <w:tab w:val="left" w:pos="792"/>
        </w:tabs>
        <w:ind w:left="792" w:hanging="792"/>
      </w:pPr>
      <w:rPr>
        <w:rFonts w:hint="default"/>
      </w:rPr>
    </w:lvl>
    <w:lvl w:ilvl="1">
      <w:start w:val="1"/>
      <w:numFmt w:val="decimal"/>
      <w:pStyle w:val="textsub-header"/>
      <w:lvlText w:val="%1.%2"/>
      <w:lvlJc w:val="left"/>
      <w:pPr>
        <w:tabs>
          <w:tab w:val="left" w:pos="2777"/>
        </w:tabs>
        <w:ind w:left="2777" w:hanging="792"/>
      </w:pPr>
      <w:rPr>
        <w:rFonts w:hint="default"/>
      </w:rPr>
    </w:lvl>
    <w:lvl w:ilvl="2">
      <w:start w:val="1"/>
      <w:numFmt w:val="decimal"/>
      <w:pStyle w:val="textsubsubheader"/>
      <w:lvlText w:val="%1.%2.%3"/>
      <w:lvlJc w:val="left"/>
      <w:pPr>
        <w:tabs>
          <w:tab w:val="left" w:pos="792"/>
        </w:tabs>
        <w:ind w:left="792" w:hanging="792"/>
      </w:pPr>
      <w:rPr>
        <w:rFonts w:hint="default"/>
        <w:b w:val="0"/>
        <w:i w:val="0"/>
      </w:rPr>
    </w:lvl>
    <w:lvl w:ilvl="3">
      <w:start w:val="1"/>
      <w:numFmt w:val="decimal"/>
      <w:lvlText w:val="%1.%2.%3.%4."/>
      <w:lvlJc w:val="left"/>
      <w:pPr>
        <w:tabs>
          <w:tab w:val="left" w:pos="2160"/>
        </w:tabs>
        <w:ind w:left="1728" w:hanging="648"/>
      </w:pPr>
      <w:rPr>
        <w:rFonts w:hint="default"/>
      </w:rPr>
    </w:lvl>
    <w:lvl w:ilvl="4">
      <w:start w:val="1"/>
      <w:numFmt w:val="decimal"/>
      <w:lvlText w:val="%1.%2.%3.%4.%5."/>
      <w:lvlJc w:val="left"/>
      <w:pPr>
        <w:tabs>
          <w:tab w:val="left" w:pos="2520"/>
        </w:tabs>
        <w:ind w:left="2232" w:hanging="792"/>
      </w:pPr>
      <w:rPr>
        <w:rFonts w:hint="default"/>
      </w:rPr>
    </w:lvl>
    <w:lvl w:ilvl="5">
      <w:start w:val="1"/>
      <w:numFmt w:val="decimal"/>
      <w:lvlText w:val="%1.%2.%3.%4.%5.%6."/>
      <w:lvlJc w:val="left"/>
      <w:pPr>
        <w:tabs>
          <w:tab w:val="left" w:pos="2880"/>
        </w:tabs>
        <w:ind w:left="2736" w:hanging="936"/>
      </w:pPr>
      <w:rPr>
        <w:rFonts w:hint="default"/>
      </w:rPr>
    </w:lvl>
    <w:lvl w:ilvl="6">
      <w:start w:val="1"/>
      <w:numFmt w:val="decimal"/>
      <w:lvlText w:val="%1.%2.%3.%4.%5.%6.%7."/>
      <w:lvlJc w:val="left"/>
      <w:pPr>
        <w:tabs>
          <w:tab w:val="left" w:pos="3600"/>
        </w:tabs>
        <w:ind w:left="3240" w:hanging="1080"/>
      </w:pPr>
      <w:rPr>
        <w:rFonts w:hint="default"/>
      </w:rPr>
    </w:lvl>
    <w:lvl w:ilvl="7">
      <w:start w:val="1"/>
      <w:numFmt w:val="decimal"/>
      <w:lvlText w:val="%1.%2.%3.%4.%5.%6.%7.%8."/>
      <w:lvlJc w:val="left"/>
      <w:pPr>
        <w:tabs>
          <w:tab w:val="left" w:pos="3960"/>
        </w:tabs>
        <w:ind w:left="3744" w:hanging="1224"/>
      </w:pPr>
      <w:rPr>
        <w:rFonts w:hint="default"/>
      </w:rPr>
    </w:lvl>
    <w:lvl w:ilvl="8">
      <w:start w:val="1"/>
      <w:numFmt w:val="decimal"/>
      <w:lvlText w:val="%1.%2.%3.%4.%5.%6.%7.%8.%9."/>
      <w:lvlJc w:val="left"/>
      <w:pPr>
        <w:tabs>
          <w:tab w:val="left" w:pos="4680"/>
        </w:tabs>
        <w:ind w:left="4320" w:hanging="1440"/>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8"/>
  </w:num>
  <w:num w:numId="12">
    <w:abstractNumId w:val="26"/>
  </w:num>
  <w:num w:numId="13">
    <w:abstractNumId w:val="16"/>
  </w:num>
  <w:num w:numId="14">
    <w:abstractNumId w:val="29"/>
  </w:num>
  <w:num w:numId="15">
    <w:abstractNumId w:val="20"/>
  </w:num>
  <w:num w:numId="16">
    <w:abstractNumId w:val="17"/>
  </w:num>
  <w:num w:numId="17">
    <w:abstractNumId w:val="27"/>
  </w:num>
  <w:num w:numId="18">
    <w:abstractNumId w:val="11"/>
  </w:num>
  <w:num w:numId="19">
    <w:abstractNumId w:val="13"/>
  </w:num>
  <w:num w:numId="20">
    <w:abstractNumId w:val="23"/>
  </w:num>
  <w:num w:numId="21">
    <w:abstractNumId w:val="15"/>
  </w:num>
  <w:num w:numId="22">
    <w:abstractNumId w:val="12"/>
  </w:num>
  <w:num w:numId="23">
    <w:abstractNumId w:val="25"/>
  </w:num>
  <w:num w:numId="24">
    <w:abstractNumId w:val="18"/>
  </w:num>
  <w:num w:numId="25">
    <w:abstractNumId w:val="10"/>
    <w:lvlOverride w:ilvl="0">
      <w:lvl w:ilvl="0">
        <w:start w:val="1"/>
        <w:numFmt w:val="bullet"/>
        <w:lvlText w:val=""/>
        <w:legacy w:legacy="1" w:legacySpace="0" w:legacyIndent="360"/>
        <w:lvlJc w:val="left"/>
        <w:pPr>
          <w:ind w:left="360" w:hanging="360"/>
        </w:pPr>
        <w:rPr>
          <w:rFonts w:ascii="Times New Roman" w:hAnsi="Times New Roman" w:hint="default"/>
        </w:rPr>
      </w:lvl>
    </w:lvlOverride>
  </w:num>
  <w:num w:numId="26">
    <w:abstractNumId w:val="14"/>
  </w:num>
  <w:num w:numId="27">
    <w:abstractNumId w:val="10"/>
    <w:lvlOverride w:ilvl="0">
      <w:lvl w:ilvl="0">
        <w:start w:val="1"/>
        <w:numFmt w:val="bullet"/>
        <w:lvlText w:val=""/>
        <w:legacy w:legacy="1" w:legacySpace="0" w:legacyIndent="360"/>
        <w:lvlJc w:val="left"/>
        <w:pPr>
          <w:ind w:left="360" w:hanging="360"/>
        </w:pPr>
        <w:rPr>
          <w:rFonts w:ascii="Times New Roman" w:hAnsi="Times New Roman" w:hint="default"/>
        </w:rPr>
      </w:lvl>
    </w:lvlOverride>
  </w:num>
  <w:num w:numId="28">
    <w:abstractNumId w:val="22"/>
  </w:num>
  <w:num w:numId="29">
    <w:abstractNumId w:val="22"/>
    <w:lvlOverride w:ilvl="0">
      <w:lvl w:ilvl="0">
        <w:start w:val="1"/>
        <w:numFmt w:val="decimal"/>
        <w:lvlText w:val="%1."/>
        <w:legacy w:legacy="1" w:legacySpace="0" w:legacyIndent="360"/>
        <w:lvlJc w:val="left"/>
        <w:pPr>
          <w:ind w:left="360" w:hanging="360"/>
        </w:pPr>
        <w:rPr>
          <w:rFonts w:cs="Times New Roman"/>
        </w:rPr>
      </w:lvl>
    </w:lvlOverride>
  </w:num>
  <w:num w:numId="30">
    <w:abstractNumId w:val="24"/>
  </w:num>
  <w:num w:numId="31">
    <w:abstractNumId w:val="19"/>
  </w:num>
  <w:num w:numId="3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drawingGridHorizontalSpacing w:val="140"/>
  <w:drawingGridVerticalSpacing w:val="381"/>
  <w:displayHorizontalDrawingGridEvery w:val="2"/>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3F40"/>
    <w:rsid w:val="000048C5"/>
    <w:rsid w:val="00010E9E"/>
    <w:rsid w:val="00024689"/>
    <w:rsid w:val="00024F93"/>
    <w:rsid w:val="000252B6"/>
    <w:rsid w:val="00032558"/>
    <w:rsid w:val="00033654"/>
    <w:rsid w:val="00051185"/>
    <w:rsid w:val="00057133"/>
    <w:rsid w:val="000604B4"/>
    <w:rsid w:val="0006684D"/>
    <w:rsid w:val="00070B4F"/>
    <w:rsid w:val="00073C29"/>
    <w:rsid w:val="00077BAA"/>
    <w:rsid w:val="00087F95"/>
    <w:rsid w:val="00093FEA"/>
    <w:rsid w:val="000A5110"/>
    <w:rsid w:val="000A6073"/>
    <w:rsid w:val="000B1010"/>
    <w:rsid w:val="000B662F"/>
    <w:rsid w:val="000B7EE3"/>
    <w:rsid w:val="000C5B6C"/>
    <w:rsid w:val="000C6E9C"/>
    <w:rsid w:val="000C72DE"/>
    <w:rsid w:val="000D0379"/>
    <w:rsid w:val="000D103B"/>
    <w:rsid w:val="000E325F"/>
    <w:rsid w:val="000E3A25"/>
    <w:rsid w:val="000E55E4"/>
    <w:rsid w:val="000F53AF"/>
    <w:rsid w:val="00116538"/>
    <w:rsid w:val="00124ADF"/>
    <w:rsid w:val="00130934"/>
    <w:rsid w:val="001612EF"/>
    <w:rsid w:val="00161A10"/>
    <w:rsid w:val="00174403"/>
    <w:rsid w:val="00192626"/>
    <w:rsid w:val="001A1D02"/>
    <w:rsid w:val="001A26C4"/>
    <w:rsid w:val="001A5914"/>
    <w:rsid w:val="001A6D62"/>
    <w:rsid w:val="001B267D"/>
    <w:rsid w:val="001B39F9"/>
    <w:rsid w:val="001B4B10"/>
    <w:rsid w:val="001C4D4E"/>
    <w:rsid w:val="001C7517"/>
    <w:rsid w:val="001D0FCB"/>
    <w:rsid w:val="001D2F83"/>
    <w:rsid w:val="001D4D0D"/>
    <w:rsid w:val="001E0514"/>
    <w:rsid w:val="001F0D13"/>
    <w:rsid w:val="001F7745"/>
    <w:rsid w:val="002033E5"/>
    <w:rsid w:val="0022260B"/>
    <w:rsid w:val="00234446"/>
    <w:rsid w:val="00236063"/>
    <w:rsid w:val="00245D1F"/>
    <w:rsid w:val="00250865"/>
    <w:rsid w:val="00252A89"/>
    <w:rsid w:val="00252DFC"/>
    <w:rsid w:val="002648D2"/>
    <w:rsid w:val="00267A5C"/>
    <w:rsid w:val="00284208"/>
    <w:rsid w:val="00287902"/>
    <w:rsid w:val="00290853"/>
    <w:rsid w:val="002A16D0"/>
    <w:rsid w:val="002A4699"/>
    <w:rsid w:val="002B0A1B"/>
    <w:rsid w:val="002B5798"/>
    <w:rsid w:val="002B694E"/>
    <w:rsid w:val="002B7916"/>
    <w:rsid w:val="002C2796"/>
    <w:rsid w:val="002C49BC"/>
    <w:rsid w:val="002D033D"/>
    <w:rsid w:val="002D3223"/>
    <w:rsid w:val="002D6318"/>
    <w:rsid w:val="002D6EB4"/>
    <w:rsid w:val="002F0E5E"/>
    <w:rsid w:val="002F4D44"/>
    <w:rsid w:val="00303B9D"/>
    <w:rsid w:val="003114B5"/>
    <w:rsid w:val="00323537"/>
    <w:rsid w:val="00341B75"/>
    <w:rsid w:val="00344FB9"/>
    <w:rsid w:val="00352C62"/>
    <w:rsid w:val="00362404"/>
    <w:rsid w:val="00372F46"/>
    <w:rsid w:val="00376517"/>
    <w:rsid w:val="003878A0"/>
    <w:rsid w:val="00391E23"/>
    <w:rsid w:val="003A7FEC"/>
    <w:rsid w:val="003C1EE6"/>
    <w:rsid w:val="003C6036"/>
    <w:rsid w:val="003C757C"/>
    <w:rsid w:val="003D0746"/>
    <w:rsid w:val="003D2912"/>
    <w:rsid w:val="003D561A"/>
    <w:rsid w:val="003E2E21"/>
    <w:rsid w:val="003E4B05"/>
    <w:rsid w:val="003F0659"/>
    <w:rsid w:val="003F6FC8"/>
    <w:rsid w:val="00402B9D"/>
    <w:rsid w:val="00403F40"/>
    <w:rsid w:val="004050F3"/>
    <w:rsid w:val="00411A7E"/>
    <w:rsid w:val="004139F4"/>
    <w:rsid w:val="004140D7"/>
    <w:rsid w:val="0041737D"/>
    <w:rsid w:val="00422F19"/>
    <w:rsid w:val="00427F77"/>
    <w:rsid w:val="0044122D"/>
    <w:rsid w:val="00441F46"/>
    <w:rsid w:val="00464BED"/>
    <w:rsid w:val="00493A3B"/>
    <w:rsid w:val="004951D4"/>
    <w:rsid w:val="004965F7"/>
    <w:rsid w:val="00496E97"/>
    <w:rsid w:val="004A0FE4"/>
    <w:rsid w:val="004A7A75"/>
    <w:rsid w:val="004C34C3"/>
    <w:rsid w:val="004D2295"/>
    <w:rsid w:val="004E0CBE"/>
    <w:rsid w:val="004E4EA5"/>
    <w:rsid w:val="004E79DF"/>
    <w:rsid w:val="004F40C5"/>
    <w:rsid w:val="0050764F"/>
    <w:rsid w:val="00516972"/>
    <w:rsid w:val="00517151"/>
    <w:rsid w:val="00517491"/>
    <w:rsid w:val="00520B44"/>
    <w:rsid w:val="00521041"/>
    <w:rsid w:val="00524D2D"/>
    <w:rsid w:val="00527815"/>
    <w:rsid w:val="00533D85"/>
    <w:rsid w:val="00536721"/>
    <w:rsid w:val="005416B3"/>
    <w:rsid w:val="00542C81"/>
    <w:rsid w:val="00544C51"/>
    <w:rsid w:val="0054526A"/>
    <w:rsid w:val="005464E0"/>
    <w:rsid w:val="00546B9B"/>
    <w:rsid w:val="005528B1"/>
    <w:rsid w:val="00577BB3"/>
    <w:rsid w:val="0058096C"/>
    <w:rsid w:val="00581558"/>
    <w:rsid w:val="005849D0"/>
    <w:rsid w:val="00586981"/>
    <w:rsid w:val="00596ECB"/>
    <w:rsid w:val="005A1D02"/>
    <w:rsid w:val="005A36EE"/>
    <w:rsid w:val="005A6B6A"/>
    <w:rsid w:val="005A7611"/>
    <w:rsid w:val="005C40A6"/>
    <w:rsid w:val="005C5CF9"/>
    <w:rsid w:val="005D3B86"/>
    <w:rsid w:val="005D5CE9"/>
    <w:rsid w:val="005E073A"/>
    <w:rsid w:val="005F5CF0"/>
    <w:rsid w:val="005F6678"/>
    <w:rsid w:val="00601F9E"/>
    <w:rsid w:val="00627983"/>
    <w:rsid w:val="0063075C"/>
    <w:rsid w:val="00632F63"/>
    <w:rsid w:val="0063403D"/>
    <w:rsid w:val="00636DE0"/>
    <w:rsid w:val="00641629"/>
    <w:rsid w:val="00655D00"/>
    <w:rsid w:val="00656531"/>
    <w:rsid w:val="00657357"/>
    <w:rsid w:val="00660A3F"/>
    <w:rsid w:val="00661618"/>
    <w:rsid w:val="00664ABB"/>
    <w:rsid w:val="0066684D"/>
    <w:rsid w:val="00672A87"/>
    <w:rsid w:val="00673216"/>
    <w:rsid w:val="00674D83"/>
    <w:rsid w:val="00676E18"/>
    <w:rsid w:val="006868DC"/>
    <w:rsid w:val="006905B9"/>
    <w:rsid w:val="00693A20"/>
    <w:rsid w:val="00694CD3"/>
    <w:rsid w:val="006A1CBD"/>
    <w:rsid w:val="006A7043"/>
    <w:rsid w:val="006B0602"/>
    <w:rsid w:val="006B443D"/>
    <w:rsid w:val="006B62EA"/>
    <w:rsid w:val="006B6D66"/>
    <w:rsid w:val="006C3BE0"/>
    <w:rsid w:val="006E1122"/>
    <w:rsid w:val="006E281F"/>
    <w:rsid w:val="006E3B0B"/>
    <w:rsid w:val="006E49A7"/>
    <w:rsid w:val="006E5BAD"/>
    <w:rsid w:val="006E7B22"/>
    <w:rsid w:val="006F3EFE"/>
    <w:rsid w:val="007000FB"/>
    <w:rsid w:val="007045D7"/>
    <w:rsid w:val="00706ACB"/>
    <w:rsid w:val="00706EC6"/>
    <w:rsid w:val="00715DD4"/>
    <w:rsid w:val="00722847"/>
    <w:rsid w:val="0073300D"/>
    <w:rsid w:val="00734843"/>
    <w:rsid w:val="00735C01"/>
    <w:rsid w:val="00747663"/>
    <w:rsid w:val="00747789"/>
    <w:rsid w:val="00751A18"/>
    <w:rsid w:val="00753B7A"/>
    <w:rsid w:val="00760A30"/>
    <w:rsid w:val="007650D2"/>
    <w:rsid w:val="00780C97"/>
    <w:rsid w:val="00783E6D"/>
    <w:rsid w:val="00784818"/>
    <w:rsid w:val="00793FDA"/>
    <w:rsid w:val="007954BC"/>
    <w:rsid w:val="00796356"/>
    <w:rsid w:val="007C3AA9"/>
    <w:rsid w:val="007D7AC1"/>
    <w:rsid w:val="007E1668"/>
    <w:rsid w:val="007E5087"/>
    <w:rsid w:val="007F636F"/>
    <w:rsid w:val="00812BCE"/>
    <w:rsid w:val="008179A5"/>
    <w:rsid w:val="008334CC"/>
    <w:rsid w:val="0083554D"/>
    <w:rsid w:val="0083632A"/>
    <w:rsid w:val="00836D18"/>
    <w:rsid w:val="00846D8A"/>
    <w:rsid w:val="00850E9B"/>
    <w:rsid w:val="00856691"/>
    <w:rsid w:val="00865AA7"/>
    <w:rsid w:val="00876D9C"/>
    <w:rsid w:val="00890CBC"/>
    <w:rsid w:val="00893124"/>
    <w:rsid w:val="00894B1F"/>
    <w:rsid w:val="00896A7E"/>
    <w:rsid w:val="008B04B8"/>
    <w:rsid w:val="008B5B82"/>
    <w:rsid w:val="008B771F"/>
    <w:rsid w:val="008E479E"/>
    <w:rsid w:val="008E4B1B"/>
    <w:rsid w:val="008E645F"/>
    <w:rsid w:val="008F4B30"/>
    <w:rsid w:val="00906F0D"/>
    <w:rsid w:val="009128CB"/>
    <w:rsid w:val="0091291E"/>
    <w:rsid w:val="00912D91"/>
    <w:rsid w:val="00915956"/>
    <w:rsid w:val="00916E90"/>
    <w:rsid w:val="009170F9"/>
    <w:rsid w:val="00925CBE"/>
    <w:rsid w:val="00930577"/>
    <w:rsid w:val="00932F32"/>
    <w:rsid w:val="00934F3C"/>
    <w:rsid w:val="00945BFD"/>
    <w:rsid w:val="00957356"/>
    <w:rsid w:val="00966A94"/>
    <w:rsid w:val="00995A47"/>
    <w:rsid w:val="00997282"/>
    <w:rsid w:val="00997A0D"/>
    <w:rsid w:val="009B1CD7"/>
    <w:rsid w:val="009B35C3"/>
    <w:rsid w:val="009E0CBC"/>
    <w:rsid w:val="009E0ECA"/>
    <w:rsid w:val="009E7B1A"/>
    <w:rsid w:val="009F67B9"/>
    <w:rsid w:val="00A020F7"/>
    <w:rsid w:val="00A02B7D"/>
    <w:rsid w:val="00A064D9"/>
    <w:rsid w:val="00A13F35"/>
    <w:rsid w:val="00A21456"/>
    <w:rsid w:val="00A26019"/>
    <w:rsid w:val="00A33B11"/>
    <w:rsid w:val="00A37D07"/>
    <w:rsid w:val="00A42182"/>
    <w:rsid w:val="00A60701"/>
    <w:rsid w:val="00A639C3"/>
    <w:rsid w:val="00A64E4E"/>
    <w:rsid w:val="00A71187"/>
    <w:rsid w:val="00A7718A"/>
    <w:rsid w:val="00A87E17"/>
    <w:rsid w:val="00AA419A"/>
    <w:rsid w:val="00AB1367"/>
    <w:rsid w:val="00AC30AC"/>
    <w:rsid w:val="00AC3479"/>
    <w:rsid w:val="00AD6E0C"/>
    <w:rsid w:val="00AE00D9"/>
    <w:rsid w:val="00AE18F1"/>
    <w:rsid w:val="00AE2066"/>
    <w:rsid w:val="00AF2D48"/>
    <w:rsid w:val="00AF3F48"/>
    <w:rsid w:val="00B0487D"/>
    <w:rsid w:val="00B11BF1"/>
    <w:rsid w:val="00B136CD"/>
    <w:rsid w:val="00B17DFF"/>
    <w:rsid w:val="00B24C65"/>
    <w:rsid w:val="00B2514E"/>
    <w:rsid w:val="00B36192"/>
    <w:rsid w:val="00B54E39"/>
    <w:rsid w:val="00B56739"/>
    <w:rsid w:val="00B72378"/>
    <w:rsid w:val="00B835A1"/>
    <w:rsid w:val="00B83F96"/>
    <w:rsid w:val="00B93996"/>
    <w:rsid w:val="00BA457F"/>
    <w:rsid w:val="00BB1C95"/>
    <w:rsid w:val="00BC53E7"/>
    <w:rsid w:val="00BC7F6F"/>
    <w:rsid w:val="00BF27C6"/>
    <w:rsid w:val="00BF34BD"/>
    <w:rsid w:val="00C12DCF"/>
    <w:rsid w:val="00C34112"/>
    <w:rsid w:val="00C35097"/>
    <w:rsid w:val="00C37E43"/>
    <w:rsid w:val="00C57EEA"/>
    <w:rsid w:val="00C64354"/>
    <w:rsid w:val="00C66D0B"/>
    <w:rsid w:val="00C70950"/>
    <w:rsid w:val="00C73CA9"/>
    <w:rsid w:val="00C84530"/>
    <w:rsid w:val="00CA74A1"/>
    <w:rsid w:val="00CB1109"/>
    <w:rsid w:val="00CC4A5A"/>
    <w:rsid w:val="00CD24EE"/>
    <w:rsid w:val="00CE070A"/>
    <w:rsid w:val="00CE0AE9"/>
    <w:rsid w:val="00CE3129"/>
    <w:rsid w:val="00CE74A8"/>
    <w:rsid w:val="00CF4379"/>
    <w:rsid w:val="00D3119A"/>
    <w:rsid w:val="00D34DC5"/>
    <w:rsid w:val="00D4040D"/>
    <w:rsid w:val="00D45176"/>
    <w:rsid w:val="00D47D81"/>
    <w:rsid w:val="00D509E8"/>
    <w:rsid w:val="00D71FA3"/>
    <w:rsid w:val="00D83DE5"/>
    <w:rsid w:val="00D91FAE"/>
    <w:rsid w:val="00DA00DF"/>
    <w:rsid w:val="00DA6039"/>
    <w:rsid w:val="00DA6808"/>
    <w:rsid w:val="00DB6860"/>
    <w:rsid w:val="00DE1722"/>
    <w:rsid w:val="00DE26DA"/>
    <w:rsid w:val="00DE6E87"/>
    <w:rsid w:val="00DF386F"/>
    <w:rsid w:val="00E01002"/>
    <w:rsid w:val="00E01E58"/>
    <w:rsid w:val="00E0416E"/>
    <w:rsid w:val="00E068BC"/>
    <w:rsid w:val="00E169D1"/>
    <w:rsid w:val="00E206E1"/>
    <w:rsid w:val="00E2164C"/>
    <w:rsid w:val="00E66F28"/>
    <w:rsid w:val="00E71C4A"/>
    <w:rsid w:val="00E7298C"/>
    <w:rsid w:val="00E87E76"/>
    <w:rsid w:val="00E93049"/>
    <w:rsid w:val="00EA06B8"/>
    <w:rsid w:val="00EA1CE8"/>
    <w:rsid w:val="00EB1A69"/>
    <w:rsid w:val="00EB394A"/>
    <w:rsid w:val="00EC049A"/>
    <w:rsid w:val="00ED0FAA"/>
    <w:rsid w:val="00ED1401"/>
    <w:rsid w:val="00ED4E5D"/>
    <w:rsid w:val="00EF3CA2"/>
    <w:rsid w:val="00F140E0"/>
    <w:rsid w:val="00F14F0E"/>
    <w:rsid w:val="00F413C2"/>
    <w:rsid w:val="00F426A3"/>
    <w:rsid w:val="00F5048E"/>
    <w:rsid w:val="00F718DB"/>
    <w:rsid w:val="00F86910"/>
    <w:rsid w:val="00F93B98"/>
    <w:rsid w:val="00FA45A3"/>
    <w:rsid w:val="00FB1E57"/>
    <w:rsid w:val="00FF115F"/>
    <w:rsid w:val="31DC5AE2"/>
    <w:rsid w:val="529D38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6C51A79F"/>
  <w15:docId w15:val="{9AA57FE4-EB6C-48A8-920D-5508C18F0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unhideWhenUsed="1" w:qFormat="1"/>
    <w:lsdException w:name="heading 3" w:uiPriority="0" w:qFormat="1"/>
    <w:lsdException w:name="heading 4" w:uiPriority="0" w:unhideWhenUsed="1" w:qFormat="1"/>
    <w:lsdException w:name="heading 5" w:uiPriority="0" w:qFormat="1"/>
    <w:lsdException w:name="heading 6" w:uiPriority="0" w:qFormat="1"/>
    <w:lsdException w:name="heading 7" w:uiPriority="0" w:qFormat="1"/>
    <w:lsdException w:name="heading 8" w:uiPriority="0" w:qFormat="1"/>
    <w:lsdException w:name="heading 9" w:uiPriority="0" w:unhideWhenUsed="1" w:qFormat="1"/>
    <w:lsdException w:name="index 1" w:semiHidden="1" w:uiPriority="0"/>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lsdException w:name="toc 2" w:uiPriority="0"/>
    <w:lsdException w:name="toc 3" w:uiPriority="0" w:qFormat="1"/>
    <w:lsdException w:name="toc 4" w:uiPriority="0" w:qFormat="1"/>
    <w:lsdException w:name="toc 5" w:uiPriority="0"/>
    <w:lsdException w:name="toc 6" w:uiPriority="0"/>
    <w:lsdException w:name="toc 7" w:uiPriority="0"/>
    <w:lsdException w:name="toc 8" w:uiPriority="0" w:qFormat="1"/>
    <w:lsdException w:name="toc 9" w:uiPriority="0"/>
    <w:lsdException w:name="Normal Indent" w:uiPriority="0"/>
    <w:lsdException w:name="footnote text" w:uiPriority="0" w:unhideWhenUsed="1"/>
    <w:lsdException w:name="annotation text" w:uiPriority="0" w:unhideWhenUsed="1"/>
    <w:lsdException w:name="header" w:unhideWhenUsed="1"/>
    <w:lsdException w:name="footer" w:unhideWhenUsed="1" w:qFormat="1"/>
    <w:lsdException w:name="index heading" w:semiHidden="1" w:unhideWhenUsed="1"/>
    <w:lsdException w:name="caption" w:uiPriority="0" w:unhideWhenUsed="1" w:qFormat="1"/>
    <w:lsdException w:name="table of figures" w:semiHidden="1" w:unhideWhenUsed="1"/>
    <w:lsdException w:name="envelope address" w:uiPriority="0"/>
    <w:lsdException w:name="envelope return" w:uiPriority="0"/>
    <w:lsdException w:name="footnote reference" w:uiPriority="0" w:unhideWhenUsed="1"/>
    <w:lsdException w:name="annotation reference" w:uiPriority="0" w:unhideWhenUsed="1"/>
    <w:lsdException w:name="line number" w:uiPriority="0"/>
    <w:lsdException w:name="page number" w:uiPriority="0"/>
    <w:lsdException w:name="endnote reference" w:semiHidden="1" w:uiPriority="0" w:unhideWhenUsed="1"/>
    <w:lsdException w:name="endnote text" w:semiHidden="1" w:uiPriority="0" w:unhideWhenUsed="1"/>
    <w:lsdException w:name="table of authorities" w:semiHidden="1" w:unhideWhenUsed="1"/>
    <w:lsdException w:name="macro" w:semiHidden="1" w:uiPriority="0"/>
    <w:lsdException w:name="toa heading" w:semiHidden="1" w:unhideWhenUsed="1"/>
    <w:lsdException w:name="List" w:uiPriority="0" w:qFormat="1"/>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uiPriority="0" w:qFormat="1"/>
    <w:lsdException w:name="Closing" w:uiPriority="0"/>
    <w:lsdException w:name="Signature" w:uiPriority="0"/>
    <w:lsdException w:name="Default Paragraph Font" w:semiHidden="1" w:uiPriority="1" w:unhideWhenUsed="1"/>
    <w:lsdException w:name="Body Text" w:uiPriority="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uiPriority="0" w:qFormat="1"/>
    <w:lsdException w:name="Salutation" w:uiPriority="0"/>
    <w:lsdException w:name="Date" w:uiPriority="0"/>
    <w:lsdException w:name="Body Text First Indent" w:uiPriority="0"/>
    <w:lsdException w:name="Body Text First Indent 2" w:uiPriority="0"/>
    <w:lsdException w:name="Note Heading" w:uiPriority="0"/>
    <w:lsdException w:name="Body Text 2" w:uiPriority="0" w:qFormat="1"/>
    <w:lsdException w:name="Body Text 3" w:uiPriority="0"/>
    <w:lsdException w:name="Body Text Indent 2" w:uiPriority="0"/>
    <w:lsdException w:name="Body Text Indent 3" w:uiPriority="0"/>
    <w:lsdException w:name="Block Text" w:uiPriority="0"/>
    <w:lsdException w:name="Hyperlink" w:uiPriority="0" w:unhideWhenUsed="1"/>
    <w:lsdException w:name="FollowedHyperlink" w:uiPriority="0"/>
    <w:lsdException w:name="Strong" w:uiPriority="22" w:qFormat="1"/>
    <w:lsdException w:name="Emphasis" w:uiPriority="0" w:qFormat="1"/>
    <w:lsdException w:name="Document Map" w:semiHidden="1" w:uiPriority="0" w:unhideWhenUsed="1"/>
    <w:lsdException w:name="Plain Text" w:uiPriority="0"/>
    <w:lsdException w:name="E-mail Signature" w:uiPriority="0"/>
    <w:lsdException w:name="HTML Top of Form" w:semiHidden="1" w:unhideWhenUsed="1"/>
    <w:lsdException w:name="HTML Bottom of Form" w:semiHidden="1" w:unhideWhenUsed="1"/>
    <w:lsdException w:name="Normal (Web)" w:unhideWhenUsed="1"/>
    <w:lsdException w:name="HTML Acronym" w:semiHidden="1" w:unhideWhenUsed="1"/>
    <w:lsdException w:name="HTML Address" w:uiPriority="0"/>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0"/>
    <w:lsdException w:name="Light Shading Accent 2" w:uiPriority="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4B30"/>
    <w:rPr>
      <w:rFonts w:eastAsia="Times New Roman" w:cs="Times New Roman"/>
      <w:sz w:val="24"/>
      <w:szCs w:val="24"/>
      <w14:ligatures w14:val="standardContextual"/>
    </w:rPr>
  </w:style>
  <w:style w:type="paragraph" w:styleId="Heading1">
    <w:name w:val="heading 1"/>
    <w:basedOn w:val="Normal"/>
    <w:next w:val="Normal"/>
    <w:link w:val="Heading1Char"/>
    <w:qFormat/>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nhideWhenUsed/>
    <w:qFormat/>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qFormat/>
    <w:pPr>
      <w:keepNext/>
      <w:spacing w:before="120"/>
      <w:jc w:val="center"/>
      <w:outlineLvl w:val="2"/>
    </w:pPr>
    <w:rPr>
      <w:rFonts w:ascii=".VnTimeH" w:hAnsi=".VnTimeH"/>
      <w:b/>
      <w:lang w:val="pt-BR"/>
      <w14:ligatures w14:val="none"/>
    </w:rPr>
  </w:style>
  <w:style w:type="paragraph" w:styleId="Heading4">
    <w:name w:val="heading 4"/>
    <w:basedOn w:val="Normal"/>
    <w:next w:val="Normal"/>
    <w:link w:val="Heading4Char"/>
    <w:unhideWhenUsed/>
    <w:qFormat/>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qFormat/>
    <w:pPr>
      <w:keepNext/>
      <w:spacing w:before="240"/>
      <w:ind w:firstLine="720"/>
      <w:jc w:val="both"/>
      <w:outlineLvl w:val="4"/>
    </w:pPr>
    <w:rPr>
      <w:b/>
      <w:color w:val="000000"/>
      <w:lang w:val="nl-NL"/>
      <w14:ligatures w14:val="none"/>
    </w:rPr>
  </w:style>
  <w:style w:type="paragraph" w:styleId="Heading6">
    <w:name w:val="heading 6"/>
    <w:basedOn w:val="Normal"/>
    <w:next w:val="Normal"/>
    <w:link w:val="Heading6Char"/>
    <w:qFormat/>
    <w:pPr>
      <w:keepNext/>
      <w:jc w:val="center"/>
      <w:outlineLvl w:val="5"/>
    </w:pPr>
    <w:rPr>
      <w:b/>
      <w:color w:val="000000"/>
      <w:lang w:val="nl-NL"/>
      <w14:ligatures w14:val="none"/>
    </w:rPr>
  </w:style>
  <w:style w:type="paragraph" w:styleId="Heading7">
    <w:name w:val="heading 7"/>
    <w:basedOn w:val="Normal"/>
    <w:next w:val="Normal"/>
    <w:link w:val="Heading7Char"/>
    <w:qFormat/>
    <w:pPr>
      <w:keepNext/>
      <w:jc w:val="center"/>
      <w:outlineLvl w:val="6"/>
    </w:pPr>
    <w:rPr>
      <w:rFonts w:ascii=".VnTime" w:hAnsi=".VnTime"/>
      <w:b/>
      <w:sz w:val="28"/>
      <w:szCs w:val="20"/>
      <w:lang w:eastAsia="zh-CN"/>
      <w14:ligatures w14:val="none"/>
    </w:rPr>
  </w:style>
  <w:style w:type="paragraph" w:styleId="Heading8">
    <w:name w:val="heading 8"/>
    <w:basedOn w:val="Normal"/>
    <w:next w:val="Normal"/>
    <w:link w:val="Heading8Char"/>
    <w:qFormat/>
    <w:pPr>
      <w:keepNext/>
      <w:tabs>
        <w:tab w:val="left" w:pos="6810"/>
      </w:tabs>
      <w:ind w:firstLine="5580"/>
      <w:outlineLvl w:val="7"/>
    </w:pPr>
    <w:rPr>
      <w:b/>
      <w:bCs/>
      <w:color w:val="000000"/>
      <w:lang w:val="nl-NL"/>
      <w14:ligatures w14:val="none"/>
    </w:rPr>
  </w:style>
  <w:style w:type="paragraph" w:styleId="Heading9">
    <w:name w:val="heading 9"/>
    <w:basedOn w:val="Normal"/>
    <w:next w:val="Normal"/>
    <w:link w:val="Heading9Char"/>
    <w:unhideWhenUsed/>
    <w:qFormat/>
    <w:pPr>
      <w:keepNext/>
      <w:keepLines/>
      <w:spacing w:before="4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Pr>
      <w:rFonts w:ascii="Segoe UI" w:hAnsi="Segoe UI" w:cs="Segoe UI"/>
      <w:sz w:val="18"/>
      <w:szCs w:val="18"/>
    </w:rPr>
  </w:style>
  <w:style w:type="paragraph" w:styleId="BlockText">
    <w:name w:val="Block Text"/>
    <w:basedOn w:val="Normal"/>
    <w:pPr>
      <w:ind w:left="360" w:right="-873"/>
      <w:jc w:val="both"/>
    </w:pPr>
    <w:rPr>
      <w:color w:val="000000"/>
      <w:sz w:val="26"/>
      <w:szCs w:val="26"/>
      <w14:ligatures w14:val="none"/>
    </w:rPr>
  </w:style>
  <w:style w:type="paragraph" w:styleId="BodyText">
    <w:name w:val="Body Text"/>
    <w:basedOn w:val="Normal"/>
    <w:link w:val="BodyTextChar"/>
    <w:qFormat/>
    <w:pPr>
      <w:spacing w:before="120" w:after="120" w:line="271" w:lineRule="auto"/>
      <w:jc w:val="both"/>
    </w:pPr>
    <w:rPr>
      <w:rFonts w:ascii=".VnTime" w:hAnsi=".VnTime"/>
      <w:bCs/>
      <w:sz w:val="28"/>
      <w14:ligatures w14:val="none"/>
    </w:rPr>
  </w:style>
  <w:style w:type="paragraph" w:styleId="BodyText2">
    <w:name w:val="Body Text 2"/>
    <w:basedOn w:val="Normal"/>
    <w:link w:val="BodyText2Char"/>
    <w:qFormat/>
    <w:pPr>
      <w:spacing w:after="120" w:line="480" w:lineRule="auto"/>
    </w:pPr>
    <w:rPr>
      <w:rFonts w:ascii=".VnTime" w:hAnsi=".VnTime"/>
      <w:sz w:val="28"/>
      <w:szCs w:val="20"/>
      <w:lang w:val="en-GB"/>
      <w14:ligatures w14:val="none"/>
    </w:rPr>
  </w:style>
  <w:style w:type="paragraph" w:styleId="BodyText3">
    <w:name w:val="Body Text 3"/>
    <w:basedOn w:val="Normal"/>
    <w:link w:val="BodyText3Char"/>
    <w:pPr>
      <w:spacing w:after="120"/>
    </w:pPr>
    <w:rPr>
      <w:sz w:val="16"/>
      <w:szCs w:val="16"/>
      <w:lang w:val="zh-CN" w:eastAsia="zh-CN"/>
      <w14:ligatures w14:val="none"/>
    </w:rPr>
  </w:style>
  <w:style w:type="paragraph" w:styleId="BodyTextFirstIndent">
    <w:name w:val="Body Text First Indent"/>
    <w:basedOn w:val="BodyText"/>
    <w:link w:val="BodyTextFirstIndentChar"/>
    <w:pPr>
      <w:spacing w:before="0" w:line="240" w:lineRule="auto"/>
      <w:ind w:firstLine="210"/>
      <w:jc w:val="left"/>
    </w:pPr>
    <w:rPr>
      <w:rFonts w:ascii="Times New Roman" w:hAnsi="Times New Roman"/>
      <w:bCs w:val="0"/>
      <w:sz w:val="24"/>
      <w:lang w:val="cs-CZ"/>
    </w:rPr>
  </w:style>
  <w:style w:type="paragraph" w:styleId="BodyTextIndent">
    <w:name w:val="Body Text Indent"/>
    <w:basedOn w:val="Normal"/>
    <w:link w:val="BodyTextIndentChar"/>
    <w:pPr>
      <w:tabs>
        <w:tab w:val="left" w:pos="90"/>
      </w:tabs>
      <w:spacing w:before="120" w:line="360" w:lineRule="auto"/>
      <w:jc w:val="both"/>
    </w:pPr>
    <w:rPr>
      <w:rFonts w:ascii=".VnArial" w:hAnsi=".VnArial"/>
      <w:spacing w:val="6"/>
      <w:sz w:val="22"/>
      <w:szCs w:val="20"/>
      <w:lang w:val="zh-CN" w:eastAsia="zh-CN"/>
      <w14:ligatures w14:val="none"/>
    </w:rPr>
  </w:style>
  <w:style w:type="paragraph" w:styleId="BodyTextFirstIndent2">
    <w:name w:val="Body Text First Indent 2"/>
    <w:basedOn w:val="BodyTextIndent"/>
    <w:link w:val="BodyTextFirstIndent2Char"/>
    <w:pPr>
      <w:tabs>
        <w:tab w:val="clear" w:pos="90"/>
      </w:tabs>
      <w:spacing w:before="0" w:after="120" w:line="240" w:lineRule="auto"/>
      <w:ind w:left="360" w:firstLine="210"/>
      <w:jc w:val="left"/>
    </w:pPr>
    <w:rPr>
      <w:rFonts w:ascii="Times New Roman" w:hAnsi="Times New Roman"/>
      <w:spacing w:val="0"/>
      <w:sz w:val="24"/>
      <w:szCs w:val="24"/>
      <w:lang w:val="cs-CZ" w:eastAsia="en-US"/>
    </w:rPr>
  </w:style>
  <w:style w:type="paragraph" w:styleId="BodyTextIndent2">
    <w:name w:val="Body Text Indent 2"/>
    <w:basedOn w:val="Normal"/>
    <w:link w:val="BodyTextIndent2Char"/>
    <w:pPr>
      <w:spacing w:before="120"/>
      <w:ind w:firstLine="720"/>
      <w:jc w:val="both"/>
    </w:pPr>
    <w:rPr>
      <w:rFonts w:ascii=".VnTime" w:hAnsi=".VnTime"/>
      <w:sz w:val="28"/>
      <w:szCs w:val="20"/>
      <w:lang w:eastAsia="zh-CN"/>
      <w14:ligatures w14:val="none"/>
    </w:rPr>
  </w:style>
  <w:style w:type="paragraph" w:styleId="BodyTextIndent3">
    <w:name w:val="Body Text Indent 3"/>
    <w:basedOn w:val="Normal"/>
    <w:link w:val="BodyTextIndent3Char"/>
    <w:pPr>
      <w:ind w:firstLine="720"/>
      <w:jc w:val="both"/>
    </w:pPr>
    <w:rPr>
      <w:rFonts w:ascii=".VnTime" w:hAnsi=".VnTime"/>
      <w:i/>
      <w:iCs/>
      <w:sz w:val="28"/>
      <w:szCs w:val="20"/>
      <w:lang w:val="en-GB"/>
      <w14:ligatures w14:val="none"/>
    </w:rPr>
  </w:style>
  <w:style w:type="paragraph" w:styleId="Caption">
    <w:name w:val="caption"/>
    <w:basedOn w:val="Normal"/>
    <w:next w:val="Normal"/>
    <w:unhideWhenUsed/>
    <w:qFormat/>
    <w:rPr>
      <w:b/>
      <w:bCs/>
      <w:sz w:val="20"/>
      <w:szCs w:val="20"/>
      <w14:ligatures w14:val="none"/>
    </w:rPr>
  </w:style>
  <w:style w:type="paragraph" w:styleId="Closing">
    <w:name w:val="Closing"/>
    <w:basedOn w:val="Normal"/>
    <w:link w:val="ClosingChar"/>
    <w:pPr>
      <w:ind w:left="4320"/>
    </w:pPr>
    <w:rPr>
      <w:lang w:val="cs-CZ"/>
      <w14:ligatures w14:val="none"/>
    </w:rPr>
  </w:style>
  <w:style w:type="character" w:styleId="CommentReference">
    <w:name w:val="annotation reference"/>
    <w:unhideWhenUsed/>
    <w:rPr>
      <w:sz w:val="16"/>
      <w:szCs w:val="16"/>
    </w:rPr>
  </w:style>
  <w:style w:type="paragraph" w:styleId="CommentText">
    <w:name w:val="annotation text"/>
    <w:basedOn w:val="Normal"/>
    <w:link w:val="CommentTextChar"/>
    <w:unhideWhenUsed/>
    <w:pPr>
      <w:spacing w:line="400" w:lineRule="exact"/>
      <w:jc w:val="both"/>
    </w:pPr>
    <w:rPr>
      <w:rFonts w:eastAsia="Calibri"/>
      <w:color w:val="000000"/>
      <w:sz w:val="20"/>
      <w:szCs w:val="20"/>
    </w:rPr>
  </w:style>
  <w:style w:type="paragraph" w:styleId="CommentSubject">
    <w:name w:val="annotation subject"/>
    <w:basedOn w:val="CommentText"/>
    <w:next w:val="CommentText"/>
    <w:link w:val="CommentSubjectChar"/>
    <w:pPr>
      <w:spacing w:line="240" w:lineRule="auto"/>
      <w:jc w:val="left"/>
    </w:pPr>
    <w:rPr>
      <w:rFonts w:eastAsia="Times New Roman"/>
      <w:b/>
      <w:bCs/>
      <w:color w:val="auto"/>
      <w:lang w:val="zh-CN" w:eastAsia="zh-CN"/>
      <w14:ligatures w14:val="none"/>
    </w:rPr>
  </w:style>
  <w:style w:type="paragraph" w:styleId="Date">
    <w:name w:val="Date"/>
    <w:basedOn w:val="Normal"/>
    <w:next w:val="Normal"/>
    <w:link w:val="DateChar"/>
    <w:rPr>
      <w:lang w:val="cs-CZ"/>
      <w14:ligatures w14:val="none"/>
    </w:rPr>
  </w:style>
  <w:style w:type="paragraph" w:styleId="DocumentMap">
    <w:name w:val="Document Map"/>
    <w:basedOn w:val="Normal"/>
    <w:link w:val="DocumentMapChar"/>
    <w:semiHidden/>
    <w:unhideWhenUsed/>
    <w:pPr>
      <w:spacing w:line="400" w:lineRule="exact"/>
      <w:jc w:val="both"/>
    </w:pPr>
    <w:rPr>
      <w:rFonts w:ascii="Tahoma" w:eastAsia="Calibri" w:hAnsi="Tahoma"/>
      <w:color w:val="000000"/>
      <w:sz w:val="16"/>
      <w:szCs w:val="16"/>
      <w14:ligatures w14:val="none"/>
    </w:rPr>
  </w:style>
  <w:style w:type="paragraph" w:styleId="E-mailSignature">
    <w:name w:val="E-mail Signature"/>
    <w:basedOn w:val="Normal"/>
    <w:link w:val="E-mailSignatureChar"/>
    <w:rPr>
      <w:lang w:val="cs-CZ"/>
      <w14:ligatures w14:val="none"/>
    </w:rPr>
  </w:style>
  <w:style w:type="character" w:styleId="Emphasis">
    <w:name w:val="Emphasis"/>
    <w:basedOn w:val="DefaultParagraphFont"/>
    <w:qFormat/>
    <w:rPr>
      <w:i/>
      <w:iCs/>
    </w:rPr>
  </w:style>
  <w:style w:type="character" w:styleId="EndnoteReference">
    <w:name w:val="endnote reference"/>
    <w:basedOn w:val="DefaultParagraphFont"/>
    <w:semiHidden/>
    <w:unhideWhenUsed/>
    <w:rPr>
      <w:vertAlign w:val="superscript"/>
    </w:rPr>
  </w:style>
  <w:style w:type="paragraph" w:styleId="EndnoteText">
    <w:name w:val="endnote text"/>
    <w:basedOn w:val="Normal"/>
    <w:link w:val="EndnoteTextChar"/>
    <w:semiHidden/>
    <w:unhideWhenUsed/>
    <w:rPr>
      <w:sz w:val="20"/>
      <w:szCs w:val="20"/>
    </w:rPr>
  </w:style>
  <w:style w:type="paragraph" w:styleId="EnvelopeAddress">
    <w:name w:val="envelope address"/>
    <w:basedOn w:val="Normal"/>
    <w:pPr>
      <w:framePr w:w="7920" w:h="1980" w:hRule="exact" w:hSpace="180" w:wrap="auto" w:hAnchor="page" w:xAlign="center" w:yAlign="bottom"/>
      <w:ind w:left="2880"/>
    </w:pPr>
    <w:rPr>
      <w:rFonts w:ascii="Arial" w:hAnsi="Arial" w:cs="Arial"/>
      <w14:ligatures w14:val="none"/>
    </w:rPr>
  </w:style>
  <w:style w:type="paragraph" w:styleId="EnvelopeReturn">
    <w:name w:val="envelope return"/>
    <w:basedOn w:val="Normal"/>
    <w:rPr>
      <w:rFonts w:ascii="Arial" w:hAnsi="Arial" w:cs="Arial"/>
      <w:sz w:val="20"/>
      <w:szCs w:val="20"/>
      <w14:ligatures w14:val="none"/>
    </w:rPr>
  </w:style>
  <w:style w:type="character" w:styleId="FollowedHyperlink">
    <w:name w:val="FollowedHyperlink"/>
    <w:rPr>
      <w:color w:val="800080"/>
      <w:u w:val="single"/>
    </w:rPr>
  </w:style>
  <w:style w:type="paragraph" w:styleId="Footer">
    <w:name w:val="footer"/>
    <w:basedOn w:val="Normal"/>
    <w:link w:val="FooterChar"/>
    <w:uiPriority w:val="99"/>
    <w:unhideWhenUsed/>
    <w:qFormat/>
    <w:pPr>
      <w:tabs>
        <w:tab w:val="center" w:pos="4680"/>
        <w:tab w:val="right" w:pos="9360"/>
      </w:tabs>
    </w:pPr>
  </w:style>
  <w:style w:type="character" w:styleId="FootnoteReference">
    <w:name w:val="footnote reference"/>
    <w:basedOn w:val="DefaultParagraphFont"/>
    <w:unhideWhenUsed/>
    <w:rPr>
      <w:vertAlign w:val="superscript"/>
    </w:rPr>
  </w:style>
  <w:style w:type="paragraph" w:styleId="FootnoteText">
    <w:name w:val="footnote text"/>
    <w:basedOn w:val="Normal"/>
    <w:link w:val="FootnoteTextChar"/>
    <w:unhideWhenUsed/>
    <w:rPr>
      <w:sz w:val="20"/>
      <w:szCs w:val="20"/>
    </w:rPr>
  </w:style>
  <w:style w:type="paragraph" w:styleId="Header">
    <w:name w:val="header"/>
    <w:basedOn w:val="Normal"/>
    <w:link w:val="HeaderChar"/>
    <w:uiPriority w:val="99"/>
    <w:unhideWhenUsed/>
    <w:pPr>
      <w:tabs>
        <w:tab w:val="center" w:pos="4680"/>
        <w:tab w:val="right" w:pos="9360"/>
      </w:tabs>
    </w:pPr>
  </w:style>
  <w:style w:type="paragraph" w:styleId="HTMLAddress">
    <w:name w:val="HTML Address"/>
    <w:basedOn w:val="Normal"/>
    <w:link w:val="HTMLAddressChar"/>
    <w:rPr>
      <w:i/>
      <w:iCs/>
      <w:lang w:val="cs-CZ"/>
      <w14:ligatures w14:val="none"/>
    </w:rPr>
  </w:style>
  <w:style w:type="paragraph" w:styleId="HTMLPreformatted">
    <w:name w:val="HTML Preformatted"/>
    <w:basedOn w:val="Normal"/>
    <w:link w:val="HTMLPreformattedChar"/>
    <w:rPr>
      <w:rFonts w:ascii="Courier New" w:hAnsi="Courier New"/>
      <w:sz w:val="20"/>
      <w:szCs w:val="20"/>
      <w:lang w:val="cs-CZ"/>
      <w14:ligatures w14:val="none"/>
    </w:rPr>
  </w:style>
  <w:style w:type="character" w:styleId="Hyperlink">
    <w:name w:val="Hyperlink"/>
    <w:basedOn w:val="DefaultParagraphFont"/>
    <w:unhideWhenUsed/>
    <w:rPr>
      <w:color w:val="0000FF"/>
      <w:u w:val="single"/>
    </w:rPr>
  </w:style>
  <w:style w:type="paragraph" w:styleId="Index1">
    <w:name w:val="index 1"/>
    <w:basedOn w:val="Normal"/>
    <w:next w:val="Normal"/>
    <w:semiHidden/>
    <w:pPr>
      <w:ind w:left="240" w:hanging="240"/>
    </w:pPr>
    <w:rPr>
      <w:rFonts w:cs="Angsana New"/>
      <w14:ligatures w14:val="none"/>
    </w:rPr>
  </w:style>
  <w:style w:type="character" w:styleId="LineNumber">
    <w:name w:val="line number"/>
  </w:style>
  <w:style w:type="paragraph" w:styleId="List">
    <w:name w:val="List"/>
    <w:basedOn w:val="Normal"/>
    <w:qFormat/>
    <w:pPr>
      <w:ind w:left="360" w:hanging="360"/>
    </w:pPr>
    <w:rPr>
      <w:rFonts w:cs="Angsana New"/>
      <w14:ligatures w14:val="none"/>
    </w:rPr>
  </w:style>
  <w:style w:type="paragraph" w:styleId="List2">
    <w:name w:val="List 2"/>
    <w:basedOn w:val="Normal"/>
    <w:pPr>
      <w:ind w:left="720" w:hanging="360"/>
    </w:pPr>
    <w:rPr>
      <w:rFonts w:cs="Angsana New"/>
      <w14:ligatures w14:val="none"/>
    </w:rPr>
  </w:style>
  <w:style w:type="paragraph" w:styleId="List3">
    <w:name w:val="List 3"/>
    <w:basedOn w:val="Normal"/>
    <w:pPr>
      <w:ind w:left="1080" w:hanging="360"/>
    </w:pPr>
    <w:rPr>
      <w:rFonts w:cs="Angsana New"/>
      <w14:ligatures w14:val="none"/>
    </w:rPr>
  </w:style>
  <w:style w:type="paragraph" w:styleId="List4">
    <w:name w:val="List 4"/>
    <w:basedOn w:val="Normal"/>
    <w:pPr>
      <w:ind w:left="1440" w:hanging="360"/>
    </w:pPr>
    <w:rPr>
      <w:rFonts w:cs="Angsana New"/>
      <w14:ligatures w14:val="none"/>
    </w:rPr>
  </w:style>
  <w:style w:type="paragraph" w:styleId="List5">
    <w:name w:val="List 5"/>
    <w:basedOn w:val="Normal"/>
    <w:pPr>
      <w:ind w:left="1800" w:hanging="360"/>
    </w:pPr>
    <w:rPr>
      <w:rFonts w:cs="Angsana New"/>
      <w14:ligatures w14:val="none"/>
    </w:rPr>
  </w:style>
  <w:style w:type="paragraph" w:styleId="ListBullet">
    <w:name w:val="List Bullet"/>
    <w:basedOn w:val="Normal"/>
    <w:pPr>
      <w:numPr>
        <w:numId w:val="1"/>
      </w:numPr>
    </w:pPr>
    <w:rPr>
      <w:rFonts w:cs="Angsana New"/>
      <w14:ligatures w14:val="none"/>
    </w:rPr>
  </w:style>
  <w:style w:type="paragraph" w:styleId="ListBullet2">
    <w:name w:val="List Bullet 2"/>
    <w:basedOn w:val="Normal"/>
    <w:pPr>
      <w:numPr>
        <w:numId w:val="2"/>
      </w:numPr>
    </w:pPr>
    <w:rPr>
      <w:rFonts w:cs="Angsana New"/>
      <w14:ligatures w14:val="none"/>
    </w:rPr>
  </w:style>
  <w:style w:type="paragraph" w:styleId="ListBullet3">
    <w:name w:val="List Bullet 3"/>
    <w:basedOn w:val="Normal"/>
    <w:pPr>
      <w:numPr>
        <w:numId w:val="3"/>
      </w:numPr>
    </w:pPr>
    <w:rPr>
      <w:rFonts w:cs="Angsana New"/>
      <w14:ligatures w14:val="none"/>
    </w:rPr>
  </w:style>
  <w:style w:type="paragraph" w:styleId="ListBullet4">
    <w:name w:val="List Bullet 4"/>
    <w:basedOn w:val="Normal"/>
    <w:pPr>
      <w:numPr>
        <w:numId w:val="4"/>
      </w:numPr>
    </w:pPr>
    <w:rPr>
      <w:rFonts w:cs="Angsana New"/>
      <w:lang w:val="en-GB"/>
      <w14:ligatures w14:val="none"/>
    </w:rPr>
  </w:style>
  <w:style w:type="paragraph" w:styleId="ListBullet5">
    <w:name w:val="List Bullet 5"/>
    <w:basedOn w:val="Normal"/>
    <w:pPr>
      <w:numPr>
        <w:numId w:val="5"/>
      </w:numPr>
    </w:pPr>
    <w:rPr>
      <w:rFonts w:cs="Angsana New"/>
      <w14:ligatures w14:val="none"/>
    </w:rPr>
  </w:style>
  <w:style w:type="paragraph" w:styleId="ListContinue">
    <w:name w:val="List Continue"/>
    <w:basedOn w:val="Normal"/>
    <w:pPr>
      <w:spacing w:after="120"/>
      <w:ind w:left="360"/>
    </w:pPr>
    <w:rPr>
      <w:rFonts w:cs="Angsana New"/>
      <w14:ligatures w14:val="none"/>
    </w:rPr>
  </w:style>
  <w:style w:type="paragraph" w:styleId="ListContinue2">
    <w:name w:val="List Continue 2"/>
    <w:basedOn w:val="Normal"/>
    <w:pPr>
      <w:spacing w:after="120"/>
      <w:ind w:left="720"/>
    </w:pPr>
    <w:rPr>
      <w:rFonts w:cs="Angsana New"/>
      <w14:ligatures w14:val="none"/>
    </w:rPr>
  </w:style>
  <w:style w:type="paragraph" w:styleId="ListContinue3">
    <w:name w:val="List Continue 3"/>
    <w:basedOn w:val="Normal"/>
    <w:pPr>
      <w:spacing w:after="120"/>
      <w:ind w:left="1080"/>
    </w:pPr>
    <w:rPr>
      <w:rFonts w:cs="Angsana New"/>
      <w14:ligatures w14:val="none"/>
    </w:rPr>
  </w:style>
  <w:style w:type="paragraph" w:styleId="ListContinue4">
    <w:name w:val="List Continue 4"/>
    <w:basedOn w:val="Normal"/>
    <w:pPr>
      <w:spacing w:after="120"/>
      <w:ind w:left="1440"/>
    </w:pPr>
    <w:rPr>
      <w:rFonts w:cs="Angsana New"/>
      <w14:ligatures w14:val="none"/>
    </w:rPr>
  </w:style>
  <w:style w:type="paragraph" w:styleId="ListContinue5">
    <w:name w:val="List Continue 5"/>
    <w:basedOn w:val="Normal"/>
    <w:pPr>
      <w:spacing w:after="120"/>
      <w:ind w:left="1800"/>
    </w:pPr>
    <w:rPr>
      <w:rFonts w:cs="Angsana New"/>
      <w14:ligatures w14:val="none"/>
    </w:rPr>
  </w:style>
  <w:style w:type="paragraph" w:styleId="ListNumber">
    <w:name w:val="List Number"/>
    <w:basedOn w:val="Normal"/>
    <w:pPr>
      <w:numPr>
        <w:numId w:val="6"/>
      </w:numPr>
    </w:pPr>
    <w:rPr>
      <w:rFonts w:cs="Angsana New"/>
      <w14:ligatures w14:val="none"/>
    </w:rPr>
  </w:style>
  <w:style w:type="paragraph" w:styleId="ListNumber2">
    <w:name w:val="List Number 2"/>
    <w:basedOn w:val="Normal"/>
    <w:pPr>
      <w:numPr>
        <w:numId w:val="7"/>
      </w:numPr>
    </w:pPr>
    <w:rPr>
      <w:rFonts w:cs="Angsana New"/>
      <w14:ligatures w14:val="none"/>
    </w:rPr>
  </w:style>
  <w:style w:type="paragraph" w:styleId="ListNumber3">
    <w:name w:val="List Number 3"/>
    <w:basedOn w:val="Normal"/>
    <w:pPr>
      <w:numPr>
        <w:numId w:val="8"/>
      </w:numPr>
    </w:pPr>
    <w:rPr>
      <w:rFonts w:cs="Angsana New"/>
      <w14:ligatures w14:val="none"/>
    </w:rPr>
  </w:style>
  <w:style w:type="paragraph" w:styleId="ListNumber4">
    <w:name w:val="List Number 4"/>
    <w:basedOn w:val="Normal"/>
    <w:pPr>
      <w:numPr>
        <w:numId w:val="9"/>
      </w:numPr>
    </w:pPr>
    <w:rPr>
      <w:rFonts w:cs="Angsana New"/>
      <w14:ligatures w14:val="none"/>
    </w:rPr>
  </w:style>
  <w:style w:type="paragraph" w:styleId="ListNumber5">
    <w:name w:val="List Number 5"/>
    <w:basedOn w:val="Normal"/>
    <w:pPr>
      <w:numPr>
        <w:numId w:val="10"/>
      </w:numPr>
    </w:pPr>
    <w:rPr>
      <w:rFonts w:cs="Angsana New"/>
      <w14:ligatures w14:val="none"/>
    </w:r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8"/>
      <w:szCs w:val="22"/>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lang w:val="cs-CZ"/>
      <w14:ligatures w14:val="none"/>
    </w:rPr>
  </w:style>
  <w:style w:type="paragraph" w:styleId="NormalWeb">
    <w:name w:val="Normal (Web)"/>
    <w:basedOn w:val="Normal"/>
    <w:link w:val="NormalWebChar"/>
    <w:uiPriority w:val="99"/>
    <w:unhideWhenUsed/>
    <w:pPr>
      <w:spacing w:before="100" w:beforeAutospacing="1" w:after="100" w:afterAutospacing="1"/>
    </w:pPr>
    <w:rPr>
      <w14:ligatures w14:val="none"/>
    </w:rPr>
  </w:style>
  <w:style w:type="paragraph" w:styleId="NormalIndent">
    <w:name w:val="Normal Indent"/>
    <w:basedOn w:val="Normal"/>
    <w:pPr>
      <w:ind w:left="720"/>
    </w:pPr>
    <w:rPr>
      <w:rFonts w:cs="Angsana New"/>
      <w14:ligatures w14:val="none"/>
    </w:rPr>
  </w:style>
  <w:style w:type="paragraph" w:styleId="NoteHeading">
    <w:name w:val="Note Heading"/>
    <w:basedOn w:val="Normal"/>
    <w:next w:val="Normal"/>
    <w:link w:val="NoteHeadingChar"/>
    <w:rPr>
      <w:lang w:val="cs-CZ"/>
      <w14:ligatures w14:val="none"/>
    </w:rPr>
  </w:style>
  <w:style w:type="character" w:styleId="PageNumber">
    <w:name w:val="page number"/>
    <w:basedOn w:val="DefaultParagraphFont"/>
  </w:style>
  <w:style w:type="paragraph" w:styleId="PlainText">
    <w:name w:val="Plain Text"/>
    <w:basedOn w:val="Normal"/>
    <w:link w:val="PlainTextChar"/>
    <w:rPr>
      <w:rFonts w:ascii="Courier New" w:hAnsi="Courier New"/>
      <w:sz w:val="20"/>
      <w:szCs w:val="20"/>
      <w:lang w:val="cs-CZ"/>
      <w14:ligatures w14:val="none"/>
    </w:rPr>
  </w:style>
  <w:style w:type="paragraph" w:styleId="Salutation">
    <w:name w:val="Salutation"/>
    <w:basedOn w:val="Normal"/>
    <w:next w:val="Normal"/>
    <w:link w:val="SalutationChar"/>
    <w:rPr>
      <w:lang w:val="cs-CZ"/>
      <w14:ligatures w14:val="none"/>
    </w:rPr>
  </w:style>
  <w:style w:type="paragraph" w:styleId="Signature">
    <w:name w:val="Signature"/>
    <w:basedOn w:val="Normal"/>
    <w:link w:val="SignatureChar"/>
    <w:pPr>
      <w:ind w:left="4320"/>
    </w:pPr>
    <w:rPr>
      <w:lang w:val="cs-CZ"/>
      <w14:ligatures w14:val="none"/>
    </w:rPr>
  </w:style>
  <w:style w:type="character" w:styleId="Strong">
    <w:name w:val="Strong"/>
    <w:basedOn w:val="DefaultParagraphFont"/>
    <w:uiPriority w:val="22"/>
    <w:qFormat/>
    <w:rPr>
      <w:b/>
      <w:bCs/>
    </w:rPr>
  </w:style>
  <w:style w:type="paragraph" w:styleId="Subtitle">
    <w:name w:val="Subtitle"/>
    <w:basedOn w:val="Normal"/>
    <w:link w:val="SubtitleChar"/>
    <w:qFormat/>
    <w:pPr>
      <w:spacing w:after="60"/>
      <w:jc w:val="center"/>
      <w:outlineLvl w:val="1"/>
    </w:pPr>
    <w:rPr>
      <w:rFonts w:ascii="Arial" w:hAnsi="Arial"/>
      <w:lang w:val="cs-CZ"/>
      <w14:ligatures w14:val="none"/>
    </w:rPr>
  </w:style>
  <w:style w:type="table" w:styleId="TableGrid">
    <w:name w:val="Table Grid"/>
    <w:basedOn w:val="TableNormal"/>
    <w:uiPriority w:val="39"/>
    <w:pPr>
      <w:jc w:val="both"/>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pPr>
      <w:jc w:val="center"/>
    </w:pPr>
    <w:rPr>
      <w:b/>
      <w:sz w:val="32"/>
      <w:szCs w:val="32"/>
      <w:lang w:val="en-GB"/>
      <w14:ligatures w14:val="none"/>
    </w:rPr>
  </w:style>
  <w:style w:type="paragraph" w:styleId="TOC1">
    <w:name w:val="toc 1"/>
    <w:basedOn w:val="Normal"/>
    <w:next w:val="Normal"/>
    <w:pPr>
      <w:tabs>
        <w:tab w:val="left" w:pos="720"/>
        <w:tab w:val="right" w:leader="dot" w:pos="9350"/>
      </w:tabs>
    </w:pPr>
    <w:rPr>
      <w:rFonts w:cs="Angsana New"/>
      <w:szCs w:val="28"/>
      <w14:ligatures w14:val="none"/>
    </w:rPr>
  </w:style>
  <w:style w:type="paragraph" w:styleId="TOC2">
    <w:name w:val="toc 2"/>
    <w:basedOn w:val="Normal"/>
    <w:next w:val="Normal"/>
    <w:pPr>
      <w:tabs>
        <w:tab w:val="left" w:pos="1440"/>
        <w:tab w:val="right" w:pos="9338"/>
      </w:tabs>
      <w:ind w:left="709"/>
    </w:pPr>
    <w:rPr>
      <w:rFonts w:cs="Angsana New"/>
      <w:szCs w:val="20"/>
      <w14:ligatures w14:val="none"/>
    </w:rPr>
  </w:style>
  <w:style w:type="paragraph" w:styleId="TOC3">
    <w:name w:val="toc 3"/>
    <w:basedOn w:val="Normal"/>
    <w:next w:val="Normal"/>
    <w:qFormat/>
    <w:pPr>
      <w:ind w:left="480"/>
    </w:pPr>
    <w:rPr>
      <w:rFonts w:cs="Angsana New"/>
      <w:szCs w:val="20"/>
      <w14:ligatures w14:val="none"/>
    </w:rPr>
  </w:style>
  <w:style w:type="paragraph" w:styleId="TOC4">
    <w:name w:val="toc 4"/>
    <w:basedOn w:val="Normal"/>
    <w:next w:val="Normal"/>
    <w:qFormat/>
    <w:pPr>
      <w:ind w:left="720"/>
    </w:pPr>
    <w:rPr>
      <w:rFonts w:cs="Angsana New"/>
      <w:szCs w:val="20"/>
      <w14:ligatures w14:val="none"/>
    </w:rPr>
  </w:style>
  <w:style w:type="paragraph" w:styleId="TOC5">
    <w:name w:val="toc 5"/>
    <w:basedOn w:val="Normal"/>
    <w:next w:val="Normal"/>
    <w:pPr>
      <w:ind w:left="960"/>
    </w:pPr>
    <w:rPr>
      <w:rFonts w:cs="Angsana New"/>
      <w:szCs w:val="20"/>
      <w14:ligatures w14:val="none"/>
    </w:rPr>
  </w:style>
  <w:style w:type="paragraph" w:styleId="TOC6">
    <w:name w:val="toc 6"/>
    <w:basedOn w:val="Normal"/>
    <w:next w:val="Normal"/>
    <w:pPr>
      <w:ind w:left="1200"/>
    </w:pPr>
    <w:rPr>
      <w:rFonts w:cs="Angsana New"/>
      <w:szCs w:val="20"/>
      <w14:ligatures w14:val="none"/>
    </w:rPr>
  </w:style>
  <w:style w:type="paragraph" w:styleId="TOC7">
    <w:name w:val="toc 7"/>
    <w:basedOn w:val="Normal"/>
    <w:next w:val="Normal"/>
    <w:pPr>
      <w:ind w:left="1440"/>
    </w:pPr>
    <w:rPr>
      <w:rFonts w:cs="Angsana New"/>
      <w:szCs w:val="20"/>
      <w14:ligatures w14:val="none"/>
    </w:rPr>
  </w:style>
  <w:style w:type="paragraph" w:styleId="TOC8">
    <w:name w:val="toc 8"/>
    <w:basedOn w:val="Normal"/>
    <w:next w:val="Normal"/>
    <w:qFormat/>
    <w:pPr>
      <w:ind w:left="1680"/>
    </w:pPr>
    <w:rPr>
      <w:rFonts w:cs="Angsana New"/>
      <w:szCs w:val="20"/>
      <w14:ligatures w14:val="none"/>
    </w:rPr>
  </w:style>
  <w:style w:type="paragraph" w:styleId="TOC9">
    <w:name w:val="toc 9"/>
    <w:basedOn w:val="Normal"/>
    <w:next w:val="Normal"/>
    <w:pPr>
      <w:ind w:left="1920"/>
    </w:pPr>
    <w:rPr>
      <w:rFonts w:cs="Angsana New"/>
      <w:szCs w:val="20"/>
      <w14:ligatures w14:val="none"/>
    </w:rPr>
  </w:style>
  <w:style w:type="table" w:styleId="LightShading-Accent2">
    <w:name w:val="Light Shading Accent 2"/>
    <w:basedOn w:val="TableNormal"/>
    <w:semiHidden/>
    <w:unhideWhenUsed/>
    <w:rPr>
      <w:rFonts w:ascii="Calibri" w:eastAsia="Times New Roman" w:hAnsi="Calibri" w:cs="Times New Roman"/>
      <w:b/>
      <w:i/>
      <w:sz w:val="24"/>
      <w:lang w:bidi="en-US"/>
    </w:rPr>
    <w:tblPr>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ColorfulGrid-Accent1">
    <w:name w:val="Colorful Grid Accent 1"/>
    <w:basedOn w:val="TableNormal"/>
    <w:semiHidden/>
    <w:unhideWhenUsed/>
    <w:rPr>
      <w:rFonts w:ascii="Calibri" w:eastAsia="Times New Roman" w:hAnsi="Calibri" w:cs="Times New Roman"/>
      <w:i/>
      <w:sz w:val="24"/>
      <w:szCs w:val="24"/>
      <w:lang w:bidi="en-US"/>
    </w:rPr>
    <w:tblPr>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rPr>
      <w:tblPr/>
      <w:tcPr>
        <w:shd w:val="clear" w:color="auto" w:fill="BDD6EE" w:themeFill="accent1" w:themeFillTint="66"/>
      </w:tcPr>
    </w:tblStylePr>
    <w:tblStylePr w:type="firstCol">
      <w:rPr>
        <w:color w:val="FFFFFF"/>
      </w:rPr>
      <w:tblPr/>
      <w:tcPr>
        <w:shd w:val="clear" w:color="auto" w:fill="2E74B5" w:themeFill="accent1" w:themeFillShade="BF"/>
      </w:tcPr>
    </w:tblStylePr>
    <w:tblStylePr w:type="lastCol">
      <w:rPr>
        <w:color w:val="FFFFFF"/>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character" w:customStyle="1" w:styleId="Heading1Char">
    <w:name w:val="Heading 1 Char"/>
    <w:basedOn w:val="DefaultParagraphFont"/>
    <w:link w:val="Heading1"/>
    <w:rPr>
      <w:rFonts w:asciiTheme="majorHAnsi" w:eastAsiaTheme="majorEastAsia" w:hAnsiTheme="majorHAnsi" w:cstheme="majorBidi"/>
      <w:color w:val="2E74B5" w:themeColor="accent1" w:themeShade="BF"/>
      <w:sz w:val="32"/>
      <w:szCs w:val="32"/>
      <w14:ligatures w14:val="standardContextual"/>
    </w:rPr>
  </w:style>
  <w:style w:type="paragraph" w:styleId="ListParagraph">
    <w:name w:val="List Paragraph"/>
    <w:basedOn w:val="Normal"/>
    <w:link w:val="ListParagraphChar"/>
    <w:uiPriority w:val="34"/>
    <w:qFormat/>
    <w:pPr>
      <w:spacing w:before="120" w:line="276" w:lineRule="auto"/>
      <w:ind w:left="720"/>
      <w:contextualSpacing/>
      <w:jc w:val="both"/>
    </w:pPr>
    <w:rPr>
      <w:rFonts w:eastAsiaTheme="minorHAnsi" w:cstheme="minorBidi"/>
      <w:kern w:val="2"/>
      <w:sz w:val="28"/>
      <w:szCs w:val="22"/>
    </w:rPr>
  </w:style>
  <w:style w:type="character" w:customStyle="1" w:styleId="Heading2Char">
    <w:name w:val="Heading 2 Char"/>
    <w:basedOn w:val="DefaultParagraphFont"/>
    <w:link w:val="Heading2"/>
    <w:rPr>
      <w:rFonts w:asciiTheme="majorHAnsi" w:eastAsiaTheme="majorEastAsia" w:hAnsiTheme="majorHAnsi" w:cstheme="majorBidi"/>
      <w:color w:val="2E74B5" w:themeColor="accent1" w:themeShade="BF"/>
      <w:sz w:val="26"/>
      <w:szCs w:val="26"/>
      <w14:ligatures w14:val="standardContextual"/>
    </w:rPr>
  </w:style>
  <w:style w:type="character" w:customStyle="1" w:styleId="FootnoteTextChar">
    <w:name w:val="Footnote Text Char"/>
    <w:basedOn w:val="DefaultParagraphFont"/>
    <w:link w:val="FootnoteText"/>
    <w:rPr>
      <w:rFonts w:eastAsia="Times New Roman" w:cs="Times New Roman"/>
      <w:sz w:val="20"/>
      <w:szCs w:val="20"/>
      <w14:ligatures w14:val="standardContextual"/>
    </w:rPr>
  </w:style>
  <w:style w:type="table" w:customStyle="1" w:styleId="TableGrid1">
    <w:name w:val="Table Grid1"/>
    <w:basedOn w:val="TableNormal"/>
    <w:uiPriority w:val="59"/>
    <w:pPr>
      <w:jc w:val="both"/>
    </w:pPr>
    <w:rPr>
      <w:rFonts w:eastAsia="Calibri" w:cs="Times New Roman"/>
      <w:color w:val="000000"/>
      <w:szCs w:val="27"/>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
    <w:name w:val="Balloon Text Char"/>
    <w:basedOn w:val="DefaultParagraphFont"/>
    <w:link w:val="BalloonText"/>
    <w:semiHidden/>
    <w:rPr>
      <w:rFonts w:ascii="Segoe UI" w:eastAsia="Times New Roman" w:hAnsi="Segoe UI" w:cs="Segoe UI"/>
      <w:sz w:val="18"/>
      <w:szCs w:val="18"/>
      <w14:ligatures w14:val="standardContextual"/>
    </w:rPr>
  </w:style>
  <w:style w:type="character" w:customStyle="1" w:styleId="CommentTextChar">
    <w:name w:val="Comment Text Char"/>
    <w:basedOn w:val="DefaultParagraphFont"/>
    <w:link w:val="CommentText"/>
    <w:rPr>
      <w:rFonts w:eastAsia="Calibri" w:cs="Times New Roman"/>
      <w:color w:val="000000"/>
      <w:sz w:val="20"/>
      <w:szCs w:val="20"/>
      <w14:ligatures w14:val="standardContextual"/>
    </w:rPr>
  </w:style>
  <w:style w:type="character" w:customStyle="1" w:styleId="EndnoteTextChar">
    <w:name w:val="Endnote Text Char"/>
    <w:basedOn w:val="DefaultParagraphFont"/>
    <w:link w:val="EndnoteText"/>
    <w:semiHidden/>
    <w:rPr>
      <w:rFonts w:eastAsia="Times New Roman" w:cs="Times New Roman"/>
      <w:sz w:val="20"/>
      <w:szCs w:val="20"/>
      <w14:ligatures w14:val="standardContextual"/>
    </w:rPr>
  </w:style>
  <w:style w:type="character" w:customStyle="1" w:styleId="HeaderChar">
    <w:name w:val="Header Char"/>
    <w:basedOn w:val="DefaultParagraphFont"/>
    <w:link w:val="Header"/>
    <w:uiPriority w:val="99"/>
    <w:rPr>
      <w:rFonts w:eastAsia="Times New Roman" w:cs="Times New Roman"/>
      <w:sz w:val="24"/>
      <w:szCs w:val="24"/>
      <w14:ligatures w14:val="standardContextual"/>
    </w:rPr>
  </w:style>
  <w:style w:type="character" w:customStyle="1" w:styleId="FooterChar">
    <w:name w:val="Footer Char"/>
    <w:basedOn w:val="DefaultParagraphFont"/>
    <w:link w:val="Footer"/>
    <w:uiPriority w:val="99"/>
    <w:rPr>
      <w:rFonts w:eastAsia="Times New Roman" w:cs="Times New Roman"/>
      <w:sz w:val="24"/>
      <w:szCs w:val="24"/>
      <w14:ligatures w14:val="standardContextual"/>
    </w:rPr>
  </w:style>
  <w:style w:type="character" w:customStyle="1" w:styleId="NormalWebChar">
    <w:name w:val="Normal (Web) Char"/>
    <w:link w:val="NormalWeb"/>
    <w:uiPriority w:val="99"/>
    <w:locked/>
    <w:rPr>
      <w:rFonts w:eastAsia="Times New Roman" w:cs="Times New Roman"/>
      <w:sz w:val="24"/>
      <w:szCs w:val="24"/>
    </w:rPr>
  </w:style>
  <w:style w:type="character" w:customStyle="1" w:styleId="Heading3Char">
    <w:name w:val="Heading 3 Char"/>
    <w:basedOn w:val="DefaultParagraphFont"/>
    <w:link w:val="Heading3"/>
    <w:qFormat/>
    <w:rPr>
      <w:rFonts w:ascii=".VnTimeH" w:eastAsia="Times New Roman" w:hAnsi=".VnTimeH" w:cs="Times New Roman"/>
      <w:b/>
      <w:sz w:val="24"/>
      <w:szCs w:val="24"/>
      <w:lang w:val="pt-BR"/>
    </w:rPr>
  </w:style>
  <w:style w:type="character" w:customStyle="1" w:styleId="Heading4Char">
    <w:name w:val="Heading 4 Char"/>
    <w:basedOn w:val="DefaultParagraphFont"/>
    <w:link w:val="Heading4"/>
    <w:rPr>
      <w:rFonts w:asciiTheme="majorHAnsi" w:eastAsiaTheme="majorEastAsia" w:hAnsiTheme="majorHAnsi" w:cstheme="majorBidi"/>
      <w:i/>
      <w:iCs/>
      <w:color w:val="2E74B5" w:themeColor="accent1" w:themeShade="BF"/>
      <w:sz w:val="24"/>
      <w:szCs w:val="24"/>
      <w14:ligatures w14:val="standardContextual"/>
    </w:rPr>
  </w:style>
  <w:style w:type="character" w:customStyle="1" w:styleId="Heading5Char">
    <w:name w:val="Heading 5 Char"/>
    <w:basedOn w:val="DefaultParagraphFont"/>
    <w:link w:val="Heading5"/>
    <w:rPr>
      <w:rFonts w:eastAsia="Times New Roman" w:cs="Times New Roman"/>
      <w:b/>
      <w:color w:val="000000"/>
      <w:sz w:val="24"/>
      <w:szCs w:val="24"/>
      <w:lang w:val="nl-NL"/>
    </w:rPr>
  </w:style>
  <w:style w:type="character" w:customStyle="1" w:styleId="Heading6Char">
    <w:name w:val="Heading 6 Char"/>
    <w:basedOn w:val="DefaultParagraphFont"/>
    <w:link w:val="Heading6"/>
    <w:qFormat/>
    <w:rPr>
      <w:rFonts w:eastAsia="Times New Roman" w:cs="Times New Roman"/>
      <w:b/>
      <w:color w:val="000000"/>
      <w:sz w:val="24"/>
      <w:szCs w:val="24"/>
      <w:lang w:val="nl-NL"/>
    </w:rPr>
  </w:style>
  <w:style w:type="character" w:customStyle="1" w:styleId="Heading7Char">
    <w:name w:val="Heading 7 Char"/>
    <w:basedOn w:val="DefaultParagraphFont"/>
    <w:link w:val="Heading7"/>
    <w:qFormat/>
    <w:rPr>
      <w:rFonts w:ascii=".VnTime" w:eastAsia="Times New Roman" w:hAnsi=".VnTime" w:cs="Times New Roman"/>
      <w:b/>
      <w:szCs w:val="20"/>
      <w:lang w:eastAsia="zh-CN"/>
    </w:rPr>
  </w:style>
  <w:style w:type="character" w:customStyle="1" w:styleId="Heading8Char">
    <w:name w:val="Heading 8 Char"/>
    <w:basedOn w:val="DefaultParagraphFont"/>
    <w:link w:val="Heading8"/>
    <w:rPr>
      <w:rFonts w:eastAsia="Times New Roman" w:cs="Times New Roman"/>
      <w:b/>
      <w:bCs/>
      <w:color w:val="000000"/>
      <w:sz w:val="24"/>
      <w:szCs w:val="24"/>
      <w:lang w:val="nl-NL"/>
    </w:rPr>
  </w:style>
  <w:style w:type="character" w:customStyle="1" w:styleId="Heading9Char">
    <w:name w:val="Heading 9 Char"/>
    <w:basedOn w:val="DefaultParagraphFont"/>
    <w:link w:val="Heading9"/>
    <w:qFormat/>
    <w:rPr>
      <w:rFonts w:asciiTheme="majorHAnsi" w:eastAsiaTheme="majorEastAsia" w:hAnsiTheme="majorHAnsi" w:cstheme="majorBidi"/>
      <w:i/>
      <w:iCs/>
      <w:color w:val="262626" w:themeColor="text1" w:themeTint="D9"/>
      <w:sz w:val="21"/>
      <w:szCs w:val="21"/>
      <w14:ligatures w14:val="standardContextual"/>
    </w:rPr>
  </w:style>
  <w:style w:type="paragraph" w:customStyle="1" w:styleId="Revision1">
    <w:name w:val="Revision1"/>
    <w:hidden/>
    <w:uiPriority w:val="99"/>
    <w:semiHidden/>
    <w:qFormat/>
    <w:rPr>
      <w:rFonts w:eastAsia="Times New Roman" w:cs="Times New Roman"/>
      <w:sz w:val="24"/>
      <w:szCs w:val="24"/>
      <w14:ligatures w14:val="standardContextual"/>
    </w:rPr>
  </w:style>
  <w:style w:type="character" w:customStyle="1" w:styleId="UnresolvedMention1">
    <w:name w:val="Unresolved Mention1"/>
    <w:basedOn w:val="DefaultParagraphFont"/>
    <w:uiPriority w:val="99"/>
    <w:semiHidden/>
    <w:unhideWhenUsed/>
    <w:rPr>
      <w:color w:val="605E5C"/>
      <w:shd w:val="clear" w:color="auto" w:fill="E1DFDD"/>
    </w:rPr>
  </w:style>
  <w:style w:type="paragraph" w:customStyle="1" w:styleId="abc">
    <w:name w:val="abc"/>
    <w:basedOn w:val="Normal"/>
    <w:rPr>
      <w:rFonts w:ascii=".VnTime" w:hAnsi=".VnTime"/>
      <w:sz w:val="26"/>
      <w:szCs w:val="20"/>
      <w:lang w:eastAsia="zh-CN"/>
      <w14:ligatures w14:val="none"/>
    </w:rPr>
  </w:style>
  <w:style w:type="character" w:customStyle="1" w:styleId="BodyTextIndent2Char">
    <w:name w:val="Body Text Indent 2 Char"/>
    <w:basedOn w:val="DefaultParagraphFont"/>
    <w:link w:val="BodyTextIndent2"/>
    <w:qFormat/>
    <w:rPr>
      <w:rFonts w:ascii=".VnTime" w:eastAsia="Times New Roman" w:hAnsi=".VnTime" w:cs="Times New Roman"/>
      <w:szCs w:val="20"/>
      <w:lang w:eastAsia="zh-CN"/>
    </w:rPr>
  </w:style>
  <w:style w:type="character" w:customStyle="1" w:styleId="BodyTextIndentChar">
    <w:name w:val="Body Text Indent Char"/>
    <w:basedOn w:val="DefaultParagraphFont"/>
    <w:link w:val="BodyTextIndent"/>
    <w:rPr>
      <w:rFonts w:ascii=".VnArial" w:eastAsia="Times New Roman" w:hAnsi=".VnArial" w:cs="Times New Roman"/>
      <w:spacing w:val="6"/>
      <w:sz w:val="22"/>
      <w:szCs w:val="20"/>
      <w:lang w:val="zh-CN" w:eastAsia="zh-CN"/>
    </w:rPr>
  </w:style>
  <w:style w:type="character" w:customStyle="1" w:styleId="TitleChar">
    <w:name w:val="Title Char"/>
    <w:basedOn w:val="DefaultParagraphFont"/>
    <w:link w:val="Title"/>
    <w:rPr>
      <w:rFonts w:eastAsia="Times New Roman" w:cs="Times New Roman"/>
      <w:b/>
      <w:sz w:val="32"/>
      <w:szCs w:val="32"/>
      <w:lang w:val="en-GB"/>
    </w:rPr>
  </w:style>
  <w:style w:type="character" w:customStyle="1" w:styleId="BodyTextIndent3Char">
    <w:name w:val="Body Text Indent 3 Char"/>
    <w:basedOn w:val="DefaultParagraphFont"/>
    <w:link w:val="BodyTextIndent3"/>
    <w:qFormat/>
    <w:rPr>
      <w:rFonts w:ascii=".VnTime" w:eastAsia="Times New Roman" w:hAnsi=".VnTime" w:cs="Times New Roman"/>
      <w:i/>
      <w:iCs/>
      <w:szCs w:val="20"/>
      <w:lang w:val="en-GB"/>
    </w:rPr>
  </w:style>
  <w:style w:type="character" w:customStyle="1" w:styleId="BodyText2Char">
    <w:name w:val="Body Text 2 Char"/>
    <w:basedOn w:val="DefaultParagraphFont"/>
    <w:link w:val="BodyText2"/>
    <w:rPr>
      <w:rFonts w:ascii=".VnTime" w:eastAsia="Times New Roman" w:hAnsi=".VnTime" w:cs="Times New Roman"/>
      <w:szCs w:val="20"/>
      <w:lang w:val="en-GB"/>
    </w:rPr>
  </w:style>
  <w:style w:type="paragraph" w:customStyle="1" w:styleId="ndieund">
    <w:name w:val="ndieund"/>
    <w:basedOn w:val="Normal"/>
    <w:pPr>
      <w:spacing w:after="120"/>
      <w:ind w:firstLine="720"/>
      <w:jc w:val="both"/>
    </w:pPr>
    <w:rPr>
      <w:rFonts w:ascii=".VnTime" w:hAnsi=".VnTime"/>
      <w:sz w:val="28"/>
      <w14:ligatures w14:val="none"/>
    </w:rPr>
  </w:style>
  <w:style w:type="character" w:customStyle="1" w:styleId="BodyTextChar">
    <w:name w:val="Body Text Char"/>
    <w:basedOn w:val="DefaultParagraphFont"/>
    <w:link w:val="BodyText"/>
    <w:qFormat/>
    <w:rPr>
      <w:rFonts w:ascii=".VnTime" w:eastAsia="Times New Roman" w:hAnsi=".VnTime" w:cs="Times New Roman"/>
      <w:bCs/>
      <w:szCs w:val="24"/>
    </w:rPr>
  </w:style>
  <w:style w:type="paragraph" w:customStyle="1" w:styleId="daudrfom">
    <w:name w:val="daudrfom"/>
    <w:basedOn w:val="Normal"/>
    <w:pPr>
      <w:keepNext/>
      <w:autoSpaceDE w:val="0"/>
      <w:autoSpaceDN w:val="0"/>
      <w:spacing w:before="120" w:after="60" w:line="240" w:lineRule="exact"/>
    </w:pPr>
    <w:rPr>
      <w:rFonts w:ascii=".VnTime" w:hAnsi=".VnTime" w:cs=".VnTime"/>
      <w:b/>
      <w:bCs/>
      <w:i/>
      <w:iCs/>
      <w:kern w:val="28"/>
      <w:sz w:val="28"/>
      <w:szCs w:val="28"/>
      <w14:ligatures w14:val="none"/>
    </w:rPr>
  </w:style>
  <w:style w:type="character" w:customStyle="1" w:styleId="normal-h">
    <w:name w:val="normal-h"/>
    <w:basedOn w:val="DefaultParagraphFont"/>
  </w:style>
  <w:style w:type="paragraph" w:customStyle="1" w:styleId="normal-p">
    <w:name w:val="normal-p"/>
    <w:basedOn w:val="Normal"/>
    <w:pPr>
      <w:spacing w:before="100" w:beforeAutospacing="1" w:after="100" w:afterAutospacing="1"/>
    </w:pPr>
    <w:rPr>
      <w14:ligatures w14:val="none"/>
    </w:rPr>
  </w:style>
  <w:style w:type="character" w:customStyle="1" w:styleId="dieuchar1-h">
    <w:name w:val="dieuchar1-h"/>
    <w:basedOn w:val="DefaultParagraphFont"/>
  </w:style>
  <w:style w:type="paragraph" w:customStyle="1" w:styleId="CharCharCharChar">
    <w:name w:val="Char Char Char Char"/>
    <w:basedOn w:val="Normal"/>
    <w:pPr>
      <w:spacing w:after="160" w:line="240" w:lineRule="exact"/>
    </w:pPr>
    <w:rPr>
      <w:rFonts w:ascii="Tahoma" w:eastAsia="PMingLiU" w:hAnsi="Tahoma"/>
      <w:sz w:val="20"/>
      <w:szCs w:val="20"/>
      <w14:ligatures w14:val="none"/>
    </w:rPr>
  </w:style>
  <w:style w:type="character" w:customStyle="1" w:styleId="ListParagraphChar">
    <w:name w:val="List Paragraph Char"/>
    <w:link w:val="ListParagraph"/>
    <w:uiPriority w:val="34"/>
    <w:locked/>
    <w:rPr>
      <w:kern w:val="2"/>
      <w14:ligatures w14:val="standardContextual"/>
    </w:rPr>
  </w:style>
  <w:style w:type="character" w:customStyle="1" w:styleId="apple-converted-space">
    <w:name w:val="apple-converted-space"/>
  </w:style>
  <w:style w:type="paragraph" w:customStyle="1" w:styleId="DefaultParagraphFontParaCharCharCharCharChar">
    <w:name w:val="Default Paragraph Font Para Char Char Char Char Char"/>
    <w:pPr>
      <w:tabs>
        <w:tab w:val="left" w:pos="1152"/>
      </w:tabs>
      <w:spacing w:before="120" w:after="120" w:line="312" w:lineRule="auto"/>
    </w:pPr>
    <w:rPr>
      <w:rFonts w:ascii="Arial" w:eastAsia="Times New Roman" w:hAnsi="Arial" w:cs="Arial"/>
      <w:sz w:val="26"/>
      <w:szCs w:val="26"/>
    </w:rPr>
  </w:style>
  <w:style w:type="paragraph" w:customStyle="1" w:styleId="Body">
    <w:name w:val="Body"/>
    <w:pPr>
      <w:spacing w:before="120" w:after="120"/>
      <w:ind w:left="720" w:hanging="357"/>
      <w:jc w:val="both"/>
    </w:pPr>
    <w:rPr>
      <w:rFonts w:ascii="Calibri" w:eastAsia="Calibri" w:hAnsi="Calibri" w:cs="Calibri"/>
      <w:color w:val="000000"/>
      <w:sz w:val="22"/>
      <w:szCs w:val="22"/>
      <w:u w:color="000000"/>
    </w:rPr>
  </w:style>
  <w:style w:type="character" w:customStyle="1" w:styleId="None">
    <w:name w:val="None"/>
  </w:style>
  <w:style w:type="paragraph" w:customStyle="1" w:styleId="vao-V">
    <w:name w:val="vao-V"/>
    <w:basedOn w:val="Normal"/>
    <w:pPr>
      <w:numPr>
        <w:numId w:val="11"/>
      </w:numPr>
    </w:pPr>
    <w:rPr>
      <w14:ligatures w14:val="none"/>
    </w:rPr>
  </w:style>
  <w:style w:type="paragraph" w:customStyle="1" w:styleId="chuong">
    <w:name w:val="chuong"/>
    <w:basedOn w:val="Normal"/>
    <w:pPr>
      <w:pageBreakBefore/>
      <w:jc w:val="center"/>
    </w:pPr>
    <w:rPr>
      <w:b/>
      <w:bCs/>
      <w:sz w:val="28"/>
      <w14:ligatures w14:val="none"/>
    </w:rPr>
  </w:style>
  <w:style w:type="paragraph" w:customStyle="1" w:styleId="tenchuong">
    <w:name w:val="tenchuong"/>
    <w:basedOn w:val="Normal"/>
    <w:pPr>
      <w:jc w:val="center"/>
    </w:pPr>
    <w:rPr>
      <w:rFonts w:ascii=".VnBlackH" w:hAnsi=".VnBlackH"/>
      <w:b/>
      <w:bCs/>
      <w:sz w:val="36"/>
      <w14:ligatures w14:val="none"/>
    </w:rPr>
  </w:style>
  <w:style w:type="paragraph" w:customStyle="1" w:styleId="1">
    <w:name w:val="1."/>
    <w:basedOn w:val="Normal"/>
    <w:pPr>
      <w:tabs>
        <w:tab w:val="left" w:pos="567"/>
        <w:tab w:val="left" w:pos="851"/>
        <w:tab w:val="left" w:pos="1134"/>
      </w:tabs>
    </w:pPr>
    <w:rPr>
      <w:b/>
      <w:bCs/>
      <w:sz w:val="26"/>
      <w14:ligatures w14:val="none"/>
    </w:rPr>
  </w:style>
  <w:style w:type="paragraph" w:customStyle="1" w:styleId="center-6">
    <w:name w:val="center-6"/>
    <w:basedOn w:val="Normal"/>
    <w:pPr>
      <w:spacing w:before="60" w:after="60"/>
      <w:jc w:val="center"/>
    </w:pPr>
    <w:rPr>
      <w:b/>
      <w:bCs/>
      <w14:ligatures w14:val="none"/>
    </w:rPr>
  </w:style>
  <w:style w:type="paragraph" w:customStyle="1" w:styleId="1-8">
    <w:name w:val="1-8"/>
    <w:basedOn w:val="Normal"/>
    <w:pPr>
      <w:tabs>
        <w:tab w:val="left" w:pos="425"/>
        <w:tab w:val="left" w:pos="567"/>
        <w:tab w:val="left" w:pos="992"/>
      </w:tabs>
      <w:spacing w:before="360"/>
    </w:pPr>
    <w:rPr>
      <w:b/>
      <w:bCs/>
      <w:sz w:val="26"/>
      <w14:ligatures w14:val="none"/>
    </w:rPr>
  </w:style>
  <w:style w:type="paragraph" w:customStyle="1" w:styleId="Than">
    <w:name w:val="Than"/>
    <w:basedOn w:val="Normal"/>
    <w:pPr>
      <w:spacing w:after="120"/>
      <w:ind w:firstLine="720"/>
    </w:pPr>
    <w:rPr>
      <w:rFonts w:ascii=".VnTime" w:hAnsi=".VnTime"/>
      <w:sz w:val="26"/>
      <w14:ligatures w14:val="none"/>
    </w:rPr>
  </w:style>
  <w:style w:type="character" w:customStyle="1" w:styleId="CommentSubjectChar">
    <w:name w:val="Comment Subject Char"/>
    <w:basedOn w:val="CommentTextChar"/>
    <w:link w:val="CommentSubject"/>
    <w:rPr>
      <w:rFonts w:eastAsia="Times New Roman" w:cs="Times New Roman"/>
      <w:b/>
      <w:bCs/>
      <w:color w:val="000000"/>
      <w:sz w:val="20"/>
      <w:szCs w:val="20"/>
      <w:lang w:val="zh-CN" w:eastAsia="zh-CN"/>
      <w14:ligatures w14:val="standardContextual"/>
    </w:rPr>
  </w:style>
  <w:style w:type="character" w:customStyle="1" w:styleId="notranslate">
    <w:name w:val="notranslate"/>
  </w:style>
  <w:style w:type="paragraph" w:customStyle="1" w:styleId="Pa3">
    <w:name w:val="Pa3"/>
    <w:basedOn w:val="Normal"/>
    <w:next w:val="Normal"/>
    <w:uiPriority w:val="99"/>
    <w:pPr>
      <w:autoSpaceDE w:val="0"/>
      <w:autoSpaceDN w:val="0"/>
      <w:adjustRightInd w:val="0"/>
      <w:spacing w:line="191" w:lineRule="atLeast"/>
    </w:pPr>
    <w:rPr>
      <w:rFonts w:ascii="Boton Pro Regular" w:hAnsi="Boton Pro Regular"/>
      <w14:ligatures w14:val="none"/>
    </w:rPr>
  </w:style>
  <w:style w:type="character" w:customStyle="1" w:styleId="fontstyle21">
    <w:name w:val="fontstyle21"/>
    <w:rPr>
      <w:rFonts w:ascii="Times New Roman" w:hAnsi="Times New Roman" w:cs="Times New Roman" w:hint="default"/>
      <w:i/>
      <w:iCs/>
      <w:color w:val="000000"/>
      <w:sz w:val="26"/>
      <w:szCs w:val="26"/>
    </w:rPr>
  </w:style>
  <w:style w:type="character" w:styleId="PlaceholderText">
    <w:name w:val="Placeholder Text"/>
    <w:uiPriority w:val="99"/>
    <w:semiHidden/>
    <w:rPr>
      <w:color w:val="808080"/>
    </w:rPr>
  </w:style>
  <w:style w:type="character" w:customStyle="1" w:styleId="fontstyle01">
    <w:name w:val="fontstyle01"/>
    <w:qFormat/>
    <w:rPr>
      <w:rFonts w:ascii="Times New Roman" w:hAnsi="Times New Roman" w:cs="Times New Roman" w:hint="default"/>
      <w:color w:val="000000"/>
      <w:sz w:val="20"/>
      <w:szCs w:val="20"/>
    </w:rPr>
  </w:style>
  <w:style w:type="character" w:customStyle="1" w:styleId="A6">
    <w:name w:val="A6"/>
    <w:uiPriority w:val="99"/>
    <w:rPr>
      <w:color w:val="000000"/>
    </w:rPr>
  </w:style>
  <w:style w:type="character" w:customStyle="1" w:styleId="dieuchar">
    <w:name w:val="dieuchar"/>
    <w:basedOn w:val="DefaultParagraphFont"/>
  </w:style>
  <w:style w:type="character" w:customStyle="1" w:styleId="BodyText3Char">
    <w:name w:val="Body Text 3 Char"/>
    <w:basedOn w:val="DefaultParagraphFont"/>
    <w:link w:val="BodyText3"/>
    <w:qFormat/>
    <w:rPr>
      <w:rFonts w:eastAsia="Times New Roman" w:cs="Times New Roman"/>
      <w:sz w:val="16"/>
      <w:szCs w:val="16"/>
      <w:lang w:val="zh-CN" w:eastAsia="zh-CN"/>
    </w:rPr>
  </w:style>
  <w:style w:type="paragraph" w:customStyle="1" w:styleId="Giua">
    <w:name w:val="Giua"/>
    <w:basedOn w:val="Normal"/>
    <w:qFormat/>
    <w:pPr>
      <w:spacing w:before="40" w:after="40" w:line="286" w:lineRule="auto"/>
      <w:ind w:firstLine="567"/>
      <w:jc w:val="both"/>
    </w:pPr>
    <w:rPr>
      <w:spacing w:val="-2"/>
      <w:sz w:val="28"/>
      <w:szCs w:val="28"/>
      <w:lang w:val="vi-VN"/>
      <w14:ligatures w14:val="none"/>
    </w:rPr>
  </w:style>
  <w:style w:type="paragraph" w:customStyle="1" w:styleId="CM66">
    <w:name w:val="CM66"/>
    <w:basedOn w:val="Normal"/>
    <w:next w:val="Normal"/>
    <w:uiPriority w:val="99"/>
    <w:qFormat/>
    <w:pPr>
      <w:widowControl w:val="0"/>
      <w:autoSpaceDE w:val="0"/>
      <w:autoSpaceDN w:val="0"/>
      <w:adjustRightInd w:val="0"/>
      <w:spacing w:after="460"/>
    </w:pPr>
    <w:rPr>
      <w:rFonts w:ascii="Arial" w:hAnsi="Arial" w:cs="Arial"/>
      <w:color w:val="000000"/>
      <w14:ligatures w14:val="none"/>
    </w:rPr>
  </w:style>
  <w:style w:type="paragraph" w:customStyle="1" w:styleId="CM67">
    <w:name w:val="CM67"/>
    <w:basedOn w:val="Normal"/>
    <w:next w:val="Normal"/>
    <w:uiPriority w:val="99"/>
    <w:qFormat/>
    <w:pPr>
      <w:widowControl w:val="0"/>
      <w:autoSpaceDE w:val="0"/>
      <w:autoSpaceDN w:val="0"/>
      <w:adjustRightInd w:val="0"/>
      <w:spacing w:after="108"/>
    </w:pPr>
    <w:rPr>
      <w:rFonts w:ascii="Arial" w:hAnsi="Arial" w:cs="Arial"/>
      <w:color w:val="000000"/>
      <w14:ligatures w14:val="none"/>
    </w:rPr>
  </w:style>
  <w:style w:type="paragraph" w:customStyle="1" w:styleId="listparagraph0">
    <w:name w:val="listparagraph"/>
    <w:basedOn w:val="Normal"/>
    <w:pPr>
      <w:spacing w:before="100" w:beforeAutospacing="1" w:after="100" w:afterAutospacing="1"/>
    </w:pPr>
    <w:rPr>
      <w:color w:val="000000"/>
      <w14:ligatures w14:val="none"/>
    </w:rPr>
  </w:style>
  <w:style w:type="paragraph" w:customStyle="1" w:styleId="StyleStyle14ptJustifiedRight-002cmBefore12pt1">
    <w:name w:val="Style Style 14 pt Justified Right:  -0.02 cm + Before:  12 pt1"/>
    <w:basedOn w:val="Normal"/>
    <w:qFormat/>
    <w:pPr>
      <w:numPr>
        <w:numId w:val="12"/>
      </w:numPr>
    </w:pPr>
    <w:rPr>
      <w:color w:val="000000"/>
      <w:sz w:val="26"/>
      <w14:ligatures w14:val="none"/>
    </w:rPr>
  </w:style>
  <w:style w:type="paragraph" w:customStyle="1" w:styleId="Default">
    <w:name w:val="Default"/>
    <w:pPr>
      <w:autoSpaceDE w:val="0"/>
      <w:autoSpaceDN w:val="0"/>
      <w:adjustRightInd w:val="0"/>
    </w:pPr>
    <w:rPr>
      <w:rFonts w:eastAsia="Calibri" w:cs="Times New Roman"/>
      <w:color w:val="000000"/>
      <w:sz w:val="24"/>
      <w:szCs w:val="24"/>
    </w:rPr>
  </w:style>
  <w:style w:type="character" w:customStyle="1" w:styleId="hps">
    <w:name w:val="hps"/>
    <w:basedOn w:val="DefaultParagraphFont"/>
    <w:qFormat/>
  </w:style>
  <w:style w:type="paragraph" w:customStyle="1" w:styleId="Mainbodytext">
    <w:name w:val="Main body text"/>
    <w:basedOn w:val="Normal"/>
    <w:pPr>
      <w:tabs>
        <w:tab w:val="left" w:pos="720"/>
      </w:tabs>
      <w:spacing w:line="360" w:lineRule="auto"/>
      <w:jc w:val="both"/>
    </w:pPr>
    <w:rPr>
      <w:rFonts w:ascii="Arial" w:hAnsi="Arial" w:cs="Angsana New"/>
      <w:color w:val="000000"/>
      <w:lang w:val="en-GB"/>
      <w14:ligatures w14:val="none"/>
    </w:rPr>
  </w:style>
  <w:style w:type="character" w:customStyle="1" w:styleId="atn">
    <w:name w:val="atn"/>
    <w:basedOn w:val="DefaultParagraphFont"/>
    <w:uiPriority w:val="99"/>
    <w:qFormat/>
  </w:style>
  <w:style w:type="character" w:customStyle="1" w:styleId="hpsatn">
    <w:name w:val="hps atn"/>
    <w:basedOn w:val="DefaultParagraphFont"/>
    <w:uiPriority w:val="99"/>
    <w:qFormat/>
  </w:style>
  <w:style w:type="paragraph" w:customStyle="1" w:styleId="n-dieund">
    <w:name w:val="n-dieund"/>
    <w:basedOn w:val="Normal"/>
    <w:qFormat/>
    <w:pPr>
      <w:spacing w:after="120"/>
      <w:ind w:firstLine="709"/>
      <w:jc w:val="both"/>
    </w:pPr>
    <w:rPr>
      <w:rFonts w:cs=".VnTime"/>
      <w:color w:val="000000"/>
      <w:sz w:val="28"/>
      <w:szCs w:val="28"/>
      <w14:ligatures w14:val="none"/>
    </w:rPr>
  </w:style>
  <w:style w:type="paragraph" w:customStyle="1" w:styleId="n-dieu">
    <w:name w:val="n-dieu"/>
    <w:basedOn w:val="Normal"/>
    <w:qFormat/>
    <w:pPr>
      <w:spacing w:before="120" w:after="180"/>
      <w:ind w:firstLine="709"/>
      <w:jc w:val="both"/>
    </w:pPr>
    <w:rPr>
      <w:rFonts w:cs=".VnTime"/>
      <w:b/>
      <w:bCs/>
      <w:i/>
      <w:iCs/>
      <w:color w:val="000000"/>
      <w:sz w:val="28"/>
      <w:szCs w:val="28"/>
      <w:lang w:val="fr-FR"/>
      <w14:ligatures w14:val="none"/>
    </w:rPr>
  </w:style>
  <w:style w:type="character" w:customStyle="1" w:styleId="CharChar1">
    <w:name w:val="Char Char1"/>
    <w:qFormat/>
    <w:locked/>
    <w:rPr>
      <w:rFonts w:ascii="Times New Roman" w:eastAsia="Times New Roman" w:hAnsi="Times New Roman" w:cs="Times New Roman"/>
      <w:sz w:val="24"/>
      <w:szCs w:val="24"/>
      <w:lang w:val="en-US" w:eastAsia="en-US"/>
    </w:rPr>
  </w:style>
  <w:style w:type="paragraph" w:customStyle="1" w:styleId="Char">
    <w:name w:val="Char"/>
    <w:basedOn w:val="Normal"/>
    <w:qFormat/>
    <w:pPr>
      <w:spacing w:after="160" w:line="240" w:lineRule="exact"/>
    </w:pPr>
    <w:rPr>
      <w:rFonts w:ascii="Verdana" w:hAnsi="Verdana"/>
      <w:color w:val="000000"/>
      <w:sz w:val="20"/>
      <w:szCs w:val="20"/>
      <w14:ligatures w14:val="none"/>
    </w:rPr>
  </w:style>
  <w:style w:type="paragraph" w:customStyle="1" w:styleId="SectionHeader">
    <w:name w:val="Section Header"/>
    <w:basedOn w:val="Normal"/>
    <w:qFormat/>
    <w:pPr>
      <w:numPr>
        <w:ilvl w:val="1"/>
        <w:numId w:val="13"/>
      </w:numPr>
      <w:spacing w:line="480" w:lineRule="auto"/>
    </w:pPr>
    <w:rPr>
      <w:rFonts w:ascii="Arial" w:hAnsi="Arial" w:cs="Arial"/>
      <w:b/>
      <w:caps/>
      <w:color w:val="000000"/>
      <w14:ligatures w14:val="none"/>
    </w:rPr>
  </w:style>
  <w:style w:type="paragraph" w:customStyle="1" w:styleId="Sub-SectionHeader">
    <w:name w:val="Sub-Section Header"/>
    <w:basedOn w:val="Normal"/>
    <w:pPr>
      <w:tabs>
        <w:tab w:val="left" w:pos="720"/>
      </w:tabs>
      <w:spacing w:line="480" w:lineRule="auto"/>
      <w:ind w:left="720" w:hanging="720"/>
    </w:pPr>
    <w:rPr>
      <w:rFonts w:ascii="Arial" w:hAnsi="Arial" w:cs="Arial"/>
      <w:b/>
      <w:color w:val="000000"/>
      <w14:ligatures w14:val="none"/>
    </w:rPr>
  </w:style>
  <w:style w:type="paragraph" w:customStyle="1" w:styleId="Sub-SubSectionHeader">
    <w:name w:val="Sub-Sub Section Header"/>
    <w:basedOn w:val="Sub-SectionHeader"/>
    <w:qFormat/>
    <w:rPr>
      <w:lang w:val="en-GB"/>
    </w:rPr>
  </w:style>
  <w:style w:type="paragraph" w:customStyle="1" w:styleId="Sub-sub-subsectionheader">
    <w:name w:val="Sub-sub-sub section header"/>
    <w:basedOn w:val="Normal"/>
    <w:qFormat/>
    <w:pPr>
      <w:tabs>
        <w:tab w:val="left" w:pos="864"/>
      </w:tabs>
      <w:ind w:left="864" w:hanging="864"/>
    </w:pPr>
    <w:rPr>
      <w:rFonts w:cs="Angsana New"/>
      <w:color w:val="000000"/>
      <w14:ligatures w14:val="none"/>
    </w:rPr>
  </w:style>
  <w:style w:type="paragraph" w:customStyle="1" w:styleId="CharCharCharCharChar1CharCharCharChar">
    <w:name w:val="Char Char Char Char Char1 Char Char Char Char"/>
    <w:basedOn w:val="Normal"/>
    <w:qFormat/>
    <w:pPr>
      <w:spacing w:after="160" w:line="240" w:lineRule="exact"/>
    </w:pPr>
    <w:rPr>
      <w:rFonts w:ascii="Verdana" w:hAnsi="Verdana"/>
      <w:color w:val="000000"/>
      <w:sz w:val="20"/>
      <w:szCs w:val="20"/>
      <w14:ligatures w14:val="none"/>
    </w:rPr>
  </w:style>
  <w:style w:type="character" w:customStyle="1" w:styleId="normal-h1">
    <w:name w:val="normal-h1"/>
    <w:qFormat/>
    <w:rPr>
      <w:rFonts w:ascii="Times New Roman" w:hAnsi="Times New Roman" w:cs="Times New Roman" w:hint="default"/>
      <w:color w:val="0000FF"/>
      <w:sz w:val="24"/>
      <w:szCs w:val="24"/>
    </w:rPr>
  </w:style>
  <w:style w:type="paragraph" w:customStyle="1" w:styleId="CharCharChar1CharCharCharCharCharCharChar">
    <w:name w:val="Char Char Char1 Char Char Char Char Char Char Char"/>
    <w:basedOn w:val="Normal"/>
    <w:semiHidden/>
    <w:pPr>
      <w:spacing w:after="160" w:line="240" w:lineRule="exact"/>
    </w:pPr>
    <w:rPr>
      <w:rFonts w:ascii="Arial" w:hAnsi="Arial"/>
      <w:color w:val="000000"/>
      <w:sz w:val="22"/>
      <w:szCs w:val="22"/>
      <w14:ligatures w14:val="none"/>
    </w:rPr>
  </w:style>
  <w:style w:type="character" w:customStyle="1" w:styleId="DocumentMapChar">
    <w:name w:val="Document Map Char"/>
    <w:basedOn w:val="DefaultParagraphFont"/>
    <w:link w:val="DocumentMap"/>
    <w:semiHidden/>
    <w:rPr>
      <w:rFonts w:ascii="Tahoma" w:eastAsia="Calibri" w:hAnsi="Tahoma" w:cs="Times New Roman"/>
      <w:color w:val="000000"/>
      <w:sz w:val="16"/>
      <w:szCs w:val="16"/>
    </w:rPr>
  </w:style>
  <w:style w:type="paragraph" w:customStyle="1" w:styleId="yiv1973875580msonormal">
    <w:name w:val="yiv1973875580msonormal"/>
    <w:basedOn w:val="Normal"/>
    <w:pPr>
      <w:spacing w:before="100" w:beforeAutospacing="1" w:after="100" w:afterAutospacing="1"/>
    </w:pPr>
    <w:rPr>
      <w14:ligatures w14:val="none"/>
    </w:rPr>
  </w:style>
  <w:style w:type="paragraph" w:customStyle="1" w:styleId="yiv1973875580gmail-mainbodytext">
    <w:name w:val="yiv1973875580gmail-mainbodytext"/>
    <w:basedOn w:val="Normal"/>
    <w:pPr>
      <w:spacing w:before="100" w:beforeAutospacing="1" w:after="100" w:afterAutospacing="1"/>
    </w:pPr>
    <w:rPr>
      <w14:ligatures w14:val="none"/>
    </w:rPr>
  </w:style>
  <w:style w:type="paragraph" w:customStyle="1" w:styleId="yiv1973875580gmail-msolistparagraph">
    <w:name w:val="yiv1973875580gmail-msolistparagraph"/>
    <w:basedOn w:val="Normal"/>
    <w:pPr>
      <w:spacing w:before="100" w:beforeAutospacing="1" w:after="100" w:afterAutospacing="1"/>
    </w:pPr>
    <w:rPr>
      <w14:ligatures w14:val="none"/>
    </w:rPr>
  </w:style>
  <w:style w:type="paragraph" w:customStyle="1" w:styleId="m-3829052855129658125ydpb635842amsonormal">
    <w:name w:val="m_-3829052855129658125ydpb635842amsonormal"/>
    <w:basedOn w:val="Normal"/>
    <w:pPr>
      <w:spacing w:before="100" w:beforeAutospacing="1" w:after="100" w:afterAutospacing="1"/>
    </w:pPr>
    <w:rPr>
      <w14:ligatures w14:val="none"/>
    </w:rPr>
  </w:style>
  <w:style w:type="character" w:customStyle="1" w:styleId="st">
    <w:name w:val="st"/>
  </w:style>
  <w:style w:type="character" w:customStyle="1" w:styleId="EndnoteTextChar1">
    <w:name w:val="Endnote Text Char1"/>
    <w:basedOn w:val="DefaultParagraphFont"/>
    <w:uiPriority w:val="99"/>
    <w:semiHidden/>
  </w:style>
  <w:style w:type="character" w:customStyle="1" w:styleId="CommentTextChar1">
    <w:name w:val="Comment Text Char1"/>
    <w:basedOn w:val="DefaultParagraphFont"/>
    <w:uiPriority w:val="99"/>
    <w:semiHidden/>
    <w:rPr>
      <w:sz w:val="20"/>
      <w:szCs w:val="20"/>
    </w:rPr>
  </w:style>
  <w:style w:type="character" w:customStyle="1" w:styleId="CommentSubjectChar1">
    <w:name w:val="Comment Subject Char1"/>
    <w:basedOn w:val="CommentTextChar1"/>
    <w:uiPriority w:val="99"/>
    <w:semiHidden/>
    <w:rPr>
      <w:b/>
      <w:bCs/>
      <w:sz w:val="20"/>
      <w:szCs w:val="20"/>
    </w:rPr>
  </w:style>
  <w:style w:type="character" w:customStyle="1" w:styleId="DocumentMapChar1">
    <w:name w:val="Document Map Char1"/>
    <w:basedOn w:val="DefaultParagraphFont"/>
    <w:uiPriority w:val="99"/>
    <w:semiHidden/>
    <w:rPr>
      <w:rFonts w:ascii="Tahoma" w:hAnsi="Tahoma" w:cs="Tahoma"/>
      <w:sz w:val="16"/>
      <w:szCs w:val="16"/>
    </w:rPr>
  </w:style>
  <w:style w:type="paragraph" w:customStyle="1" w:styleId="SectionInterpretationi">
    <w:name w:val="SectionInterpretation(i)"/>
    <w:basedOn w:val="Normal"/>
    <w:pPr>
      <w:tabs>
        <w:tab w:val="right" w:pos="1800"/>
      </w:tabs>
      <w:spacing w:before="120"/>
      <w:ind w:left="2016" w:hanging="720"/>
      <w:jc w:val="both"/>
    </w:pPr>
    <w:rPr>
      <w:rFonts w:cs="Angsana New"/>
      <w:sz w:val="26"/>
      <w:szCs w:val="20"/>
      <w:lang w:val="en-GB"/>
      <w14:ligatures w14:val="none"/>
    </w:rPr>
  </w:style>
  <w:style w:type="paragraph" w:customStyle="1" w:styleId="PrefaceHeader">
    <w:name w:val="Preface Header"/>
    <w:basedOn w:val="Normal"/>
    <w:pPr>
      <w:spacing w:before="120" w:line="480" w:lineRule="auto"/>
    </w:pPr>
    <w:rPr>
      <w:rFonts w:ascii="Arial" w:hAnsi="Arial" w:cs="Angsana New"/>
      <w:b/>
      <w:bCs/>
      <w:caps/>
      <w:lang w:val="en-GB"/>
      <w14:ligatures w14:val="none"/>
    </w:rPr>
  </w:style>
  <w:style w:type="paragraph" w:customStyle="1" w:styleId="textheader">
    <w:name w:val="text header"/>
    <w:basedOn w:val="Mainbodytext"/>
    <w:pPr>
      <w:numPr>
        <w:numId w:val="14"/>
      </w:numPr>
      <w:tabs>
        <w:tab w:val="clear" w:pos="720"/>
      </w:tabs>
    </w:pPr>
    <w:rPr>
      <w:color w:val="auto"/>
      <w:lang w:val="en-US"/>
    </w:rPr>
  </w:style>
  <w:style w:type="paragraph" w:customStyle="1" w:styleId="textsub-header">
    <w:name w:val="text sub-header"/>
    <w:basedOn w:val="textheader"/>
    <w:pPr>
      <w:numPr>
        <w:ilvl w:val="1"/>
      </w:numPr>
    </w:pPr>
  </w:style>
  <w:style w:type="paragraph" w:customStyle="1" w:styleId="textsubsubheader">
    <w:name w:val="text sub sub header"/>
    <w:basedOn w:val="textsub-header"/>
    <w:pPr>
      <w:numPr>
        <w:ilvl w:val="2"/>
      </w:numPr>
    </w:pPr>
  </w:style>
  <w:style w:type="paragraph" w:customStyle="1" w:styleId="GuidanceTitle">
    <w:name w:val="Guidance Title"/>
    <w:basedOn w:val="Normal"/>
    <w:qFormat/>
    <w:pPr>
      <w:jc w:val="center"/>
    </w:pPr>
    <w:rPr>
      <w:rFonts w:ascii="Arial" w:hAnsi="Arial" w:cs="Angsana New"/>
      <w:color w:val="0000FF"/>
      <w:sz w:val="32"/>
      <w14:ligatures w14:val="none"/>
    </w:rPr>
  </w:style>
  <w:style w:type="paragraph" w:customStyle="1" w:styleId="Sub-subsectionheader0">
    <w:name w:val="Sub-sub section header"/>
    <w:basedOn w:val="Sub-SectionHeader"/>
    <w:pPr>
      <w:tabs>
        <w:tab w:val="clear" w:pos="720"/>
      </w:tabs>
      <w:ind w:left="0" w:firstLine="0"/>
    </w:pPr>
    <w:rPr>
      <w:bCs/>
      <w:color w:val="auto"/>
    </w:rPr>
  </w:style>
  <w:style w:type="paragraph" w:customStyle="1" w:styleId="Numberedheading">
    <w:name w:val="Numbered heading"/>
    <w:basedOn w:val="Normal"/>
    <w:pPr>
      <w:numPr>
        <w:numId w:val="15"/>
      </w:numPr>
    </w:pPr>
    <w:rPr>
      <w:rFonts w:cs="Angsana New"/>
      <w:b/>
      <w:szCs w:val="20"/>
      <w:lang w:val="en-GB"/>
      <w14:ligatures w14:val="none"/>
    </w:rPr>
  </w:style>
  <w:style w:type="paragraph" w:customStyle="1" w:styleId="AnnexHeader">
    <w:name w:val="Annex Header"/>
    <w:basedOn w:val="Normal"/>
    <w:pPr>
      <w:spacing w:before="120" w:line="480" w:lineRule="auto"/>
    </w:pPr>
    <w:rPr>
      <w:rFonts w:ascii="Arial" w:hAnsi="Arial" w:cs="Angsana New"/>
      <w:b/>
      <w:bCs/>
      <w:caps/>
      <w:lang w:val="en-GB"/>
      <w14:ligatures w14:val="none"/>
    </w:rPr>
  </w:style>
  <w:style w:type="paragraph" w:customStyle="1" w:styleId="SectionInterpretationItem">
    <w:name w:val="SectionInterpretationItem"/>
    <w:basedOn w:val="Normal"/>
    <w:qFormat/>
    <w:pPr>
      <w:spacing w:before="120"/>
      <w:ind w:left="720" w:hanging="288"/>
      <w:jc w:val="both"/>
    </w:pPr>
    <w:rPr>
      <w:rFonts w:cs="Angsana New"/>
      <w:sz w:val="26"/>
      <w:szCs w:val="20"/>
      <w14:ligatures w14:val="none"/>
    </w:rPr>
  </w:style>
  <w:style w:type="paragraph" w:customStyle="1" w:styleId="SectionInterpretationa">
    <w:name w:val="SectionInterpretation(a)"/>
    <w:basedOn w:val="SectionInterpretationItem"/>
    <w:qFormat/>
    <w:pPr>
      <w:ind w:left="1296" w:hanging="432"/>
    </w:pPr>
  </w:style>
  <w:style w:type="character" w:customStyle="1" w:styleId="CharChar">
    <w:name w:val="Char Char"/>
    <w:qFormat/>
    <w:rPr>
      <w:sz w:val="24"/>
      <w:lang w:val="en-GB" w:eastAsia="en-US" w:bidi="ar-SA"/>
    </w:rPr>
  </w:style>
  <w:style w:type="character" w:customStyle="1" w:styleId="cataloguedetail-doctitle1">
    <w:name w:val="cataloguedetail-doctitle1"/>
    <w:rPr>
      <w:rFonts w:ascii="Verdana" w:hAnsi="Verdana" w:hint="default"/>
      <w:b/>
      <w:bCs/>
      <w:color w:val="002597"/>
      <w:sz w:val="18"/>
      <w:szCs w:val="18"/>
    </w:rPr>
  </w:style>
  <w:style w:type="character" w:customStyle="1" w:styleId="CharChar2">
    <w:name w:val="Char Char2"/>
    <w:rPr>
      <w:rFonts w:ascii="Arial" w:hAnsi="Arial" w:cs="Arial"/>
      <w:b/>
      <w:lang w:val="en-GB" w:eastAsia="en-GB"/>
    </w:rPr>
  </w:style>
  <w:style w:type="character" w:customStyle="1" w:styleId="CharChar11">
    <w:name w:val="Char Char11"/>
    <w:rPr>
      <w:b/>
      <w:kern w:val="28"/>
      <w:sz w:val="28"/>
    </w:rPr>
  </w:style>
  <w:style w:type="character" w:customStyle="1" w:styleId="CharChar10">
    <w:name w:val="Char Char10"/>
    <w:rPr>
      <w:b/>
      <w:sz w:val="24"/>
    </w:rPr>
  </w:style>
  <w:style w:type="character" w:customStyle="1" w:styleId="CharChar9">
    <w:name w:val="Char Char9"/>
    <w:rPr>
      <w:sz w:val="24"/>
    </w:rPr>
  </w:style>
  <w:style w:type="character" w:customStyle="1" w:styleId="CharChar8">
    <w:name w:val="Char Char8"/>
    <w:rPr>
      <w:b/>
      <w:sz w:val="28"/>
    </w:rPr>
  </w:style>
  <w:style w:type="character" w:customStyle="1" w:styleId="CharChar7">
    <w:name w:val="Char Char7"/>
    <w:rPr>
      <w:b/>
      <w:bCs/>
      <w:i/>
      <w:iCs/>
      <w:sz w:val="26"/>
      <w:szCs w:val="26"/>
    </w:rPr>
  </w:style>
  <w:style w:type="character" w:customStyle="1" w:styleId="CharChar6">
    <w:name w:val="Char Char6"/>
    <w:rPr>
      <w:b/>
      <w:bCs/>
      <w:sz w:val="22"/>
      <w:szCs w:val="22"/>
    </w:rPr>
  </w:style>
  <w:style w:type="character" w:customStyle="1" w:styleId="CharChar5">
    <w:name w:val="Char Char5"/>
    <w:rPr>
      <w:sz w:val="24"/>
      <w:szCs w:val="24"/>
    </w:rPr>
  </w:style>
  <w:style w:type="character" w:customStyle="1" w:styleId="CharChar4">
    <w:name w:val="Char Char4"/>
    <w:rPr>
      <w:i/>
      <w:iCs/>
      <w:sz w:val="24"/>
      <w:szCs w:val="24"/>
    </w:rPr>
  </w:style>
  <w:style w:type="character" w:customStyle="1" w:styleId="CharChar3">
    <w:name w:val="Char Char3"/>
    <w:rPr>
      <w:rFonts w:ascii="Arial" w:hAnsi="Arial" w:cs="Arial"/>
      <w:sz w:val="22"/>
      <w:szCs w:val="22"/>
    </w:rPr>
  </w:style>
  <w:style w:type="character" w:customStyle="1" w:styleId="BodyTextFirstIndentChar">
    <w:name w:val="Body Text First Indent Char"/>
    <w:basedOn w:val="BodyTextChar"/>
    <w:link w:val="BodyTextFirstIndent"/>
    <w:rPr>
      <w:rFonts w:ascii=".VnTime" w:eastAsia="Times New Roman" w:hAnsi=".VnTime" w:cs="Times New Roman"/>
      <w:bCs w:val="0"/>
      <w:sz w:val="24"/>
      <w:szCs w:val="24"/>
      <w:lang w:val="cs-CZ"/>
    </w:rPr>
  </w:style>
  <w:style w:type="character" w:customStyle="1" w:styleId="BodyTextFirstIndent2Char">
    <w:name w:val="Body Text First Indent 2 Char"/>
    <w:basedOn w:val="BodyTextIndentChar"/>
    <w:link w:val="BodyTextFirstIndent2"/>
    <w:rPr>
      <w:rFonts w:ascii=".VnArial" w:eastAsia="Times New Roman" w:hAnsi=".VnArial" w:cs="Times New Roman"/>
      <w:spacing w:val="6"/>
      <w:sz w:val="24"/>
      <w:szCs w:val="24"/>
      <w:lang w:val="cs-CZ" w:eastAsia="zh-CN"/>
    </w:rPr>
  </w:style>
  <w:style w:type="character" w:customStyle="1" w:styleId="ClosingChar">
    <w:name w:val="Closing Char"/>
    <w:basedOn w:val="DefaultParagraphFont"/>
    <w:link w:val="Closing"/>
    <w:rPr>
      <w:rFonts w:eastAsia="Times New Roman" w:cs="Times New Roman"/>
      <w:sz w:val="24"/>
      <w:szCs w:val="24"/>
      <w:lang w:val="cs-CZ"/>
    </w:rPr>
  </w:style>
  <w:style w:type="character" w:customStyle="1" w:styleId="DateChar">
    <w:name w:val="Date Char"/>
    <w:basedOn w:val="DefaultParagraphFont"/>
    <w:link w:val="Date"/>
    <w:rPr>
      <w:rFonts w:eastAsia="Times New Roman" w:cs="Times New Roman"/>
      <w:sz w:val="24"/>
      <w:szCs w:val="24"/>
      <w:lang w:val="cs-CZ"/>
    </w:rPr>
  </w:style>
  <w:style w:type="character" w:customStyle="1" w:styleId="E-mailSignatureChar">
    <w:name w:val="E-mail Signature Char"/>
    <w:basedOn w:val="DefaultParagraphFont"/>
    <w:link w:val="E-mailSignature"/>
    <w:rPr>
      <w:rFonts w:eastAsia="Times New Roman" w:cs="Times New Roman"/>
      <w:sz w:val="24"/>
      <w:szCs w:val="24"/>
      <w:lang w:val="cs-CZ"/>
    </w:rPr>
  </w:style>
  <w:style w:type="character" w:customStyle="1" w:styleId="HTMLAddressChar">
    <w:name w:val="HTML Address Char"/>
    <w:basedOn w:val="DefaultParagraphFont"/>
    <w:link w:val="HTMLAddress"/>
    <w:rPr>
      <w:rFonts w:eastAsia="Times New Roman" w:cs="Times New Roman"/>
      <w:i/>
      <w:iCs/>
      <w:sz w:val="24"/>
      <w:szCs w:val="24"/>
      <w:lang w:val="cs-CZ"/>
    </w:rPr>
  </w:style>
  <w:style w:type="character" w:customStyle="1" w:styleId="HTMLPreformattedChar">
    <w:name w:val="HTML Preformatted Char"/>
    <w:basedOn w:val="DefaultParagraphFont"/>
    <w:link w:val="HTMLPreformatted"/>
    <w:rPr>
      <w:rFonts w:ascii="Courier New" w:eastAsia="Times New Roman" w:hAnsi="Courier New" w:cs="Times New Roman"/>
      <w:sz w:val="20"/>
      <w:szCs w:val="20"/>
      <w:lang w:val="cs-CZ"/>
    </w:rPr>
  </w:style>
  <w:style w:type="character" w:customStyle="1" w:styleId="MacroTextChar">
    <w:name w:val="Macro Text Char"/>
    <w:basedOn w:val="DefaultParagraphFont"/>
    <w:link w:val="MacroText"/>
    <w:semiHidden/>
    <w:rPr>
      <w:rFonts w:ascii="Courier New" w:hAnsi="Courier New" w:cs="Courier New"/>
    </w:rPr>
  </w:style>
  <w:style w:type="character" w:customStyle="1" w:styleId="MacroTextChar1">
    <w:name w:val="Macro Text Char1"/>
    <w:basedOn w:val="DefaultParagraphFont"/>
    <w:uiPriority w:val="99"/>
    <w:semiHidden/>
    <w:rPr>
      <w:rFonts w:ascii="Consolas" w:eastAsia="Times New Roman" w:hAnsi="Consolas" w:cs="Times New Roman"/>
      <w:sz w:val="20"/>
      <w:szCs w:val="20"/>
      <w14:ligatures w14:val="standardContextual"/>
    </w:rPr>
  </w:style>
  <w:style w:type="character" w:customStyle="1" w:styleId="MessageHeaderChar">
    <w:name w:val="Message Header Char"/>
    <w:basedOn w:val="DefaultParagraphFont"/>
    <w:link w:val="MessageHeader"/>
    <w:rPr>
      <w:rFonts w:ascii="Arial" w:eastAsia="Times New Roman" w:hAnsi="Arial" w:cs="Times New Roman"/>
      <w:sz w:val="24"/>
      <w:szCs w:val="24"/>
      <w:shd w:val="pct20" w:color="auto" w:fill="auto"/>
      <w:lang w:val="cs-CZ"/>
    </w:rPr>
  </w:style>
  <w:style w:type="character" w:customStyle="1" w:styleId="NoteHeadingChar">
    <w:name w:val="Note Heading Char"/>
    <w:basedOn w:val="DefaultParagraphFont"/>
    <w:link w:val="NoteHeading"/>
    <w:rPr>
      <w:rFonts w:eastAsia="Times New Roman" w:cs="Times New Roman"/>
      <w:sz w:val="24"/>
      <w:szCs w:val="24"/>
      <w:lang w:val="cs-CZ"/>
    </w:rPr>
  </w:style>
  <w:style w:type="character" w:customStyle="1" w:styleId="PlainTextChar">
    <w:name w:val="Plain Text Char"/>
    <w:basedOn w:val="DefaultParagraphFont"/>
    <w:link w:val="PlainText"/>
    <w:rPr>
      <w:rFonts w:ascii="Courier New" w:eastAsia="Times New Roman" w:hAnsi="Courier New" w:cs="Times New Roman"/>
      <w:sz w:val="20"/>
      <w:szCs w:val="20"/>
      <w:lang w:val="cs-CZ"/>
    </w:rPr>
  </w:style>
  <w:style w:type="character" w:customStyle="1" w:styleId="SalutationChar">
    <w:name w:val="Salutation Char"/>
    <w:basedOn w:val="DefaultParagraphFont"/>
    <w:link w:val="Salutation"/>
    <w:rPr>
      <w:rFonts w:eastAsia="Times New Roman" w:cs="Times New Roman"/>
      <w:sz w:val="24"/>
      <w:szCs w:val="24"/>
      <w:lang w:val="cs-CZ"/>
    </w:rPr>
  </w:style>
  <w:style w:type="character" w:customStyle="1" w:styleId="SignatureChar">
    <w:name w:val="Signature Char"/>
    <w:basedOn w:val="DefaultParagraphFont"/>
    <w:link w:val="Signature"/>
    <w:rPr>
      <w:rFonts w:eastAsia="Times New Roman" w:cs="Times New Roman"/>
      <w:sz w:val="24"/>
      <w:szCs w:val="24"/>
      <w:lang w:val="cs-CZ"/>
    </w:rPr>
  </w:style>
  <w:style w:type="character" w:customStyle="1" w:styleId="SubtitleChar">
    <w:name w:val="Subtitle Char"/>
    <w:basedOn w:val="DefaultParagraphFont"/>
    <w:link w:val="Subtitle"/>
    <w:rPr>
      <w:rFonts w:ascii="Arial" w:eastAsia="Times New Roman" w:hAnsi="Arial" w:cs="Times New Roman"/>
      <w:sz w:val="24"/>
      <w:szCs w:val="24"/>
      <w:lang w:val="cs-CZ"/>
    </w:rPr>
  </w:style>
  <w:style w:type="paragraph" w:customStyle="1" w:styleId="ScheduleSectionText1">
    <w:name w:val="ScheduleSectionText(1)"/>
    <w:basedOn w:val="Normal"/>
    <w:pPr>
      <w:spacing w:before="120"/>
      <w:ind w:firstLine="144"/>
      <w:jc w:val="both"/>
    </w:pPr>
    <w:rPr>
      <w:rFonts w:eastAsia="Calibri" w:cs="Angsana New"/>
      <w:sz w:val="22"/>
      <w:szCs w:val="22"/>
      <w:lang w:val="en-SG" w:eastAsia="en-SG"/>
      <w14:ligatures w14:val="none"/>
    </w:rPr>
  </w:style>
  <w:style w:type="paragraph" w:customStyle="1" w:styleId="BodyText26">
    <w:name w:val="Body Text 26"/>
    <w:basedOn w:val="Normal"/>
    <w:pPr>
      <w:overflowPunct w:val="0"/>
      <w:autoSpaceDE w:val="0"/>
      <w:autoSpaceDN w:val="0"/>
      <w:spacing w:before="100" w:after="100"/>
    </w:pPr>
    <w:rPr>
      <w:rFonts w:eastAsia="Calibri" w:cs="Angsana New"/>
      <w:lang w:val="en-SG" w:eastAsia="en-SG"/>
      <w14:ligatures w14:val="none"/>
    </w:rPr>
  </w:style>
  <w:style w:type="paragraph" w:customStyle="1" w:styleId="ScheduleSectionInterpretationItem">
    <w:name w:val="ScheduleSectionInterpretationItem"/>
    <w:basedOn w:val="Normal"/>
    <w:pPr>
      <w:spacing w:before="120"/>
      <w:ind w:left="720" w:hanging="288"/>
      <w:jc w:val="both"/>
    </w:pPr>
    <w:rPr>
      <w:rFonts w:cs="Angsana New"/>
      <w:sz w:val="22"/>
      <w:szCs w:val="20"/>
      <w:lang w:val="en-GB"/>
      <w14:ligatures w14:val="none"/>
    </w:rPr>
  </w:style>
  <w:style w:type="paragraph" w:customStyle="1" w:styleId="ScheduleSectionInterpretationa">
    <w:name w:val="ScheduleSectionInterpretation(a)"/>
    <w:basedOn w:val="SectionInterpretationa"/>
    <w:rPr>
      <w:sz w:val="22"/>
      <w:lang w:val="en-GB"/>
    </w:rPr>
  </w:style>
  <w:style w:type="character" w:customStyle="1" w:styleId="longtext">
    <w:name w:val="long_text"/>
  </w:style>
  <w:style w:type="character" w:customStyle="1" w:styleId="shorttext">
    <w:name w:val="short_text"/>
    <w:uiPriority w:val="99"/>
    <w:rPr>
      <w:rFonts w:cs="Times New Roman"/>
    </w:rPr>
  </w:style>
  <w:style w:type="paragraph" w:customStyle="1" w:styleId="CharCharCharCharCharChar1CharCharCharCharCharCharCharCharCharCharCharCharCharCharChar">
    <w:name w:val="Char Char Char Char Char Char1 Char Char Char Char Char Char Char Char Char Char Char Char Char Char Char"/>
    <w:basedOn w:val="Normal"/>
    <w:semiHidden/>
    <w:pPr>
      <w:spacing w:after="160" w:line="240" w:lineRule="exact"/>
    </w:pPr>
    <w:rPr>
      <w:rFonts w:ascii="Arial" w:hAnsi="Arial" w:cs="Arial"/>
      <w:sz w:val="22"/>
      <w:szCs w:val="22"/>
      <w14:ligatures w14:val="none"/>
    </w:rPr>
  </w:style>
  <w:style w:type="paragraph" w:customStyle="1" w:styleId="BalloonText1">
    <w:name w:val="Balloon Text1"/>
    <w:basedOn w:val="Normal"/>
    <w:next w:val="BalloonText"/>
    <w:unhideWhenUsed/>
    <w:rPr>
      <w:rFonts w:ascii="Segoe UI" w:hAnsi="Segoe UI" w:cs="Segoe UI"/>
      <w:sz w:val="18"/>
      <w:szCs w:val="18"/>
      <w14:ligatures w14:val="none"/>
    </w:rPr>
  </w:style>
  <w:style w:type="paragraph" w:customStyle="1" w:styleId="ListParagraph1">
    <w:name w:val="List Paragraph1"/>
    <w:basedOn w:val="Normal"/>
    <w:next w:val="ListParagraph"/>
    <w:uiPriority w:val="34"/>
    <w:qFormat/>
    <w:pPr>
      <w:spacing w:after="160" w:line="259" w:lineRule="auto"/>
      <w:ind w:left="720"/>
      <w:contextualSpacing/>
    </w:pPr>
    <w:rPr>
      <w:rFonts w:ascii="Calibri" w:eastAsia="Calibri" w:hAnsi="Calibri"/>
      <w:sz w:val="22"/>
      <w:szCs w:val="22"/>
      <w14:ligatures w14:val="none"/>
    </w:rPr>
  </w:style>
  <w:style w:type="paragraph" w:customStyle="1" w:styleId="center-G">
    <w:name w:val="center-G"/>
    <w:basedOn w:val="Normal"/>
    <w:pPr>
      <w:spacing w:before="120" w:line="360" w:lineRule="auto"/>
      <w:jc w:val="center"/>
    </w:pPr>
    <w:rPr>
      <w:rFonts w:ascii="Arial" w:hAnsi="Arial"/>
      <w:spacing w:val="5"/>
      <w:sz w:val="22"/>
      <w:szCs w:val="20"/>
      <w:lang w:val="en-GB"/>
      <w14:ligatures w14:val="none"/>
    </w:rPr>
  </w:style>
  <w:style w:type="character" w:customStyle="1" w:styleId="Bodytext13">
    <w:name w:val="Body text (13)_"/>
    <w:link w:val="Bodytext130"/>
    <w:rPr>
      <w:b/>
      <w:bCs/>
      <w:i/>
      <w:iCs/>
      <w:sz w:val="26"/>
      <w:szCs w:val="26"/>
      <w:shd w:val="clear" w:color="auto" w:fill="FFFFFF"/>
    </w:rPr>
  </w:style>
  <w:style w:type="paragraph" w:customStyle="1" w:styleId="Bodytext130">
    <w:name w:val="Body text (13)"/>
    <w:basedOn w:val="Normal"/>
    <w:link w:val="Bodytext13"/>
    <w:pPr>
      <w:widowControl w:val="0"/>
      <w:shd w:val="clear" w:color="auto" w:fill="FFFFFF"/>
      <w:spacing w:line="0" w:lineRule="atLeast"/>
    </w:pPr>
    <w:rPr>
      <w:rFonts w:eastAsiaTheme="minorHAnsi" w:cstheme="minorBidi"/>
      <w:b/>
      <w:bCs/>
      <w:i/>
      <w:iCs/>
      <w:sz w:val="26"/>
      <w:szCs w:val="26"/>
      <w14:ligatures w14:val="none"/>
    </w:rPr>
  </w:style>
  <w:style w:type="table" w:customStyle="1" w:styleId="TableGrid11">
    <w:name w:val="Table Grid11"/>
    <w:basedOn w:val="TableNormal"/>
    <w:uiPriority w:val="59"/>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hanI-new">
    <w:name w:val="PhanI-new"/>
    <w:basedOn w:val="Normal"/>
    <w:pPr>
      <w:spacing w:before="120" w:after="120" w:line="288" w:lineRule="auto"/>
      <w:jc w:val="both"/>
    </w:pPr>
    <w:rPr>
      <w:b/>
      <w:sz w:val="28"/>
      <w:lang w:bidi="en-US"/>
      <w14:ligatures w14:val="none"/>
    </w:rPr>
  </w:style>
  <w:style w:type="paragraph" w:customStyle="1" w:styleId="phan1-new">
    <w:name w:val="phan1-new"/>
    <w:basedOn w:val="Normal"/>
    <w:pPr>
      <w:spacing w:before="120" w:after="40" w:line="288" w:lineRule="auto"/>
      <w:ind w:firstLine="284"/>
      <w:jc w:val="both"/>
    </w:pPr>
    <w:rPr>
      <w:b/>
      <w:sz w:val="26"/>
      <w:lang w:bidi="en-US"/>
      <w14:ligatures w14:val="none"/>
    </w:rPr>
  </w:style>
  <w:style w:type="character" w:customStyle="1" w:styleId="ColorfulGrid-Accent1Char">
    <w:name w:val="Colorful Grid - Accent 1 Char"/>
    <w:semiHidden/>
    <w:rPr>
      <w:rFonts w:ascii="Calibri" w:eastAsia="Times New Roman" w:hAnsi="Calibri" w:cs="Times New Roman"/>
      <w:i/>
      <w:sz w:val="24"/>
      <w:szCs w:val="24"/>
      <w:lang w:bidi="en-US"/>
    </w:rPr>
  </w:style>
  <w:style w:type="character" w:customStyle="1" w:styleId="LightShading-Accent2Char">
    <w:name w:val="Light Shading - Accent 2 Char"/>
    <w:semiHidden/>
    <w:rPr>
      <w:rFonts w:ascii="Calibri" w:eastAsia="Times New Roman" w:hAnsi="Calibri" w:cs="Times New Roman"/>
      <w:b/>
      <w:i/>
      <w:sz w:val="24"/>
      <w:lang w:bidi="en-US"/>
    </w:rPr>
  </w:style>
  <w:style w:type="character" w:customStyle="1" w:styleId="SubtleEmphasis1">
    <w:name w:val="Subtle Emphasis1"/>
    <w:qFormat/>
    <w:rPr>
      <w:i/>
      <w:color w:val="5A5A5A"/>
    </w:rPr>
  </w:style>
  <w:style w:type="character" w:customStyle="1" w:styleId="IntenseEmphasis1">
    <w:name w:val="Intense Emphasis1"/>
    <w:qFormat/>
    <w:rPr>
      <w:b/>
      <w:i/>
      <w:sz w:val="24"/>
      <w:szCs w:val="24"/>
      <w:u w:val="single"/>
    </w:rPr>
  </w:style>
  <w:style w:type="character" w:customStyle="1" w:styleId="SubtleReference1">
    <w:name w:val="Subtle Reference1"/>
    <w:qFormat/>
    <w:rPr>
      <w:sz w:val="24"/>
      <w:szCs w:val="24"/>
      <w:u w:val="single"/>
    </w:rPr>
  </w:style>
  <w:style w:type="character" w:customStyle="1" w:styleId="IntenseReference1">
    <w:name w:val="Intense Reference1"/>
    <w:qFormat/>
    <w:rPr>
      <w:b/>
      <w:sz w:val="24"/>
      <w:u w:val="single"/>
    </w:rPr>
  </w:style>
  <w:style w:type="character" w:customStyle="1" w:styleId="BookTitle1">
    <w:name w:val="Book Title1"/>
    <w:qFormat/>
    <w:rPr>
      <w:rFonts w:ascii="Verdana" w:eastAsia="Times New Roman" w:hAnsi="Verdana"/>
      <w:b/>
      <w:i/>
      <w:sz w:val="24"/>
      <w:szCs w:val="24"/>
    </w:rPr>
  </w:style>
  <w:style w:type="paragraph" w:customStyle="1" w:styleId="TOCHeading1">
    <w:name w:val="TOC Heading1"/>
    <w:basedOn w:val="Heading1"/>
    <w:next w:val="Normal"/>
    <w:qFormat/>
    <w:pPr>
      <w:keepLines w:val="0"/>
      <w:spacing w:after="60"/>
      <w:outlineLvl w:val="9"/>
    </w:pPr>
    <w:rPr>
      <w:rFonts w:ascii="Cambria" w:eastAsia="Times New Roman" w:hAnsi="Cambria" w:cs="Times New Roman"/>
      <w:b/>
      <w:bCs/>
      <w:color w:val="auto"/>
      <w:kern w:val="32"/>
      <w:lang w:bidi="en-US"/>
      <w14:ligatures w14:val="none"/>
    </w:rPr>
  </w:style>
  <w:style w:type="paragraph" w:customStyle="1" w:styleId="chuong-new">
    <w:name w:val="chuong-new"/>
    <w:basedOn w:val="Normal"/>
    <w:link w:val="chuong-newChar"/>
    <w:pPr>
      <w:spacing w:before="120" w:after="120" w:line="288" w:lineRule="auto"/>
      <w:jc w:val="center"/>
    </w:pPr>
    <w:rPr>
      <w:rFonts w:ascii="Verdana" w:hAnsi="Verdana"/>
      <w:b/>
      <w:sz w:val="30"/>
      <w:lang w:val="zh-CN" w:eastAsia="zh-CN" w:bidi="en-US"/>
      <w14:ligatures w14:val="none"/>
    </w:rPr>
  </w:style>
  <w:style w:type="character" w:customStyle="1" w:styleId="chuong-newChar">
    <w:name w:val="chuong-new Char"/>
    <w:link w:val="chuong-new"/>
    <w:rPr>
      <w:rFonts w:ascii="Verdana" w:eastAsia="Times New Roman" w:hAnsi="Verdana" w:cs="Times New Roman"/>
      <w:b/>
      <w:sz w:val="30"/>
      <w:szCs w:val="24"/>
      <w:lang w:val="zh-CN" w:eastAsia="zh-CN" w:bidi="en-US"/>
    </w:rPr>
  </w:style>
  <w:style w:type="paragraph" w:customStyle="1" w:styleId="sochuong-new">
    <w:name w:val="sochuong-new"/>
    <w:basedOn w:val="Normal"/>
    <w:link w:val="sochuong-newChar"/>
    <w:pPr>
      <w:spacing w:before="120" w:after="120" w:line="288" w:lineRule="auto"/>
      <w:jc w:val="center"/>
    </w:pPr>
    <w:rPr>
      <w:b/>
      <w:i/>
      <w:sz w:val="28"/>
      <w:lang w:val="zh-CN" w:eastAsia="zh-CN" w:bidi="en-US"/>
      <w14:ligatures w14:val="none"/>
    </w:rPr>
  </w:style>
  <w:style w:type="character" w:customStyle="1" w:styleId="sochuong-newChar">
    <w:name w:val="sochuong-new Char"/>
    <w:link w:val="sochuong-new"/>
    <w:rPr>
      <w:rFonts w:eastAsia="Times New Roman" w:cs="Times New Roman"/>
      <w:b/>
      <w:i/>
      <w:szCs w:val="24"/>
      <w:lang w:val="zh-CN" w:eastAsia="zh-CN" w:bidi="en-US"/>
    </w:rPr>
  </w:style>
  <w:style w:type="paragraph" w:customStyle="1" w:styleId="10">
    <w:name w:val="1"/>
    <w:basedOn w:val="Normal"/>
    <w:pPr>
      <w:spacing w:before="80" w:after="80" w:line="288" w:lineRule="auto"/>
      <w:jc w:val="center"/>
      <w:outlineLvl w:val="0"/>
    </w:pPr>
    <w:rPr>
      <w:b/>
      <w:i/>
      <w:sz w:val="26"/>
      <w:szCs w:val="26"/>
      <w14:ligatures w14:val="none"/>
    </w:rPr>
  </w:style>
  <w:style w:type="paragraph" w:customStyle="1" w:styleId="2">
    <w:name w:val="2"/>
    <w:basedOn w:val="Normal"/>
    <w:pPr>
      <w:spacing w:before="80" w:after="80" w:line="288" w:lineRule="auto"/>
      <w:jc w:val="center"/>
      <w:outlineLvl w:val="0"/>
    </w:pPr>
    <w:rPr>
      <w:b/>
      <w:sz w:val="30"/>
      <w:szCs w:val="26"/>
      <w14:ligatures w14:val="none"/>
    </w:rPr>
  </w:style>
  <w:style w:type="paragraph" w:customStyle="1" w:styleId="3">
    <w:name w:val="3"/>
    <w:basedOn w:val="Normal"/>
    <w:pPr>
      <w:spacing w:before="80" w:after="80" w:line="288" w:lineRule="auto"/>
      <w:ind w:firstLine="284"/>
      <w:jc w:val="both"/>
      <w:outlineLvl w:val="1"/>
    </w:pPr>
    <w:rPr>
      <w:b/>
      <w:sz w:val="26"/>
      <w:szCs w:val="26"/>
      <w14:ligatures w14:val="none"/>
    </w:rPr>
  </w:style>
  <w:style w:type="paragraph" w:customStyle="1" w:styleId="I">
    <w:name w:val="I..."/>
    <w:basedOn w:val="phan1-new"/>
  </w:style>
  <w:style w:type="paragraph" w:customStyle="1" w:styleId="dieu">
    <w:name w:val="dieu"/>
    <w:basedOn w:val="Normal"/>
    <w:rPr>
      <w:sz w:val="28"/>
      <w:szCs w:val="28"/>
      <w14:ligatures w14:val="none"/>
    </w:rPr>
  </w:style>
  <w:style w:type="paragraph" w:customStyle="1" w:styleId="Thuatngu">
    <w:name w:val="Thuat ngu"/>
    <w:basedOn w:val="3"/>
    <w:rPr>
      <w:i/>
      <w:iCs/>
      <w:color w:val="000000"/>
      <w:sz w:val="28"/>
      <w:szCs w:val="28"/>
      <w:lang w:val="nl-NL"/>
    </w:rPr>
  </w:style>
  <w:style w:type="table" w:customStyle="1" w:styleId="TableGrid2">
    <w:name w:val="Table Grid2"/>
    <w:basedOn w:val="TableNormal"/>
    <w:pPr>
      <w:autoSpaceDE w:val="0"/>
      <w:autoSpaceDN w:val="0"/>
      <w:adjustRightInd w:val="0"/>
    </w:pPr>
    <w:rPr>
      <w:rFonts w:eastAsia="Times New Roman" w:cs="Times New Roman"/>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uiPriority w:val="59"/>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lorfulGrid-Accent11">
    <w:name w:val="Colorful Grid - Accent 11"/>
    <w:basedOn w:val="TableNormal"/>
    <w:semiHidden/>
    <w:unhideWhenUsed/>
    <w:rPr>
      <w:rFonts w:ascii="Calibri" w:eastAsia="Times New Roman" w:hAnsi="Calibri" w:cs="Times New Roman"/>
      <w:i/>
      <w:sz w:val="24"/>
      <w:szCs w:val="24"/>
      <w:lang w:bidi="en-US"/>
    </w:rPr>
    <w:tblPr>
      <w:tblBorders>
        <w:insideH w:val="single" w:sz="4" w:space="0" w:color="FFFFFF"/>
      </w:tblBorders>
    </w:tblPr>
    <w:tcPr>
      <w:shd w:val="clear" w:color="auto" w:fill="DEEAF6"/>
    </w:tcPr>
    <w:tblStylePr w:type="firstRow">
      <w:tblPr/>
      <w:tcPr>
        <w:shd w:val="clear" w:color="auto" w:fill="BDD6EE"/>
      </w:tcPr>
    </w:tblStylePr>
    <w:tblStylePr w:type="lastRow">
      <w:tblPr/>
      <w:tcPr>
        <w:shd w:val="clear" w:color="auto" w:fill="BDD6EE"/>
      </w:tcPr>
    </w:tblStylePr>
    <w:tblStylePr w:type="firstCol">
      <w:tblPr/>
      <w:tcPr>
        <w:shd w:val="clear" w:color="auto" w:fill="2E74B5"/>
      </w:tcPr>
    </w:tblStylePr>
    <w:tblStylePr w:type="lastCol">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LightShading-Accent21">
    <w:name w:val="Light Shading - Accent 21"/>
    <w:basedOn w:val="TableNormal"/>
    <w:semiHidden/>
    <w:unhideWhenUsed/>
    <w:rPr>
      <w:rFonts w:ascii="Calibri" w:eastAsia="Times New Roman" w:hAnsi="Calibri" w:cs="Times New Roman"/>
      <w:b/>
      <w:i/>
      <w:sz w:val="24"/>
      <w:lang w:bidi="en-US"/>
    </w:rPr>
    <w:tblPr>
      <w:tblBorders>
        <w:top w:val="single" w:sz="8" w:space="0" w:color="ED7D31"/>
        <w:bottom w:val="single" w:sz="8" w:space="0" w:color="ED7D31"/>
      </w:tblBorders>
    </w:tblPr>
    <w:tblStylePr w:type="firstRow">
      <w:pPr>
        <w:spacing w:before="0" w:after="0" w:line="240" w:lineRule="auto"/>
      </w:pPr>
      <w:tblPr/>
      <w:tcPr>
        <w:tcBorders>
          <w:top w:val="single" w:sz="8" w:space="0" w:color="ED7D31"/>
          <w:left w:val="nil"/>
          <w:bottom w:val="single" w:sz="8" w:space="0" w:color="ED7D31"/>
          <w:right w:val="nil"/>
          <w:insideH w:val="nil"/>
          <w:insideV w:val="nil"/>
        </w:tcBorders>
      </w:tcPr>
    </w:tblStylePr>
    <w:tblStylePr w:type="lastRow">
      <w:pPr>
        <w:spacing w:before="0" w:after="0" w:line="240" w:lineRule="auto"/>
      </w:pPr>
      <w:tblPr/>
      <w:tcPr>
        <w:tcBorders>
          <w:top w:val="single" w:sz="8" w:space="0" w:color="ED7D31"/>
          <w:left w:val="nil"/>
          <w:bottom w:val="single" w:sz="8" w:space="0" w:color="ED7D31"/>
          <w:right w:val="nil"/>
          <w:insideH w:val="nil"/>
          <w:insideV w:val="nil"/>
        </w:tcBorders>
      </w:tcPr>
    </w:tblStylePr>
    <w:tblStylePr w:type="band1Vert">
      <w:tblPr/>
      <w:tcPr>
        <w:tcBorders>
          <w:left w:val="nil"/>
          <w:right w:val="nil"/>
          <w:insideH w:val="nil"/>
          <w:insideV w:val="nil"/>
        </w:tcBorders>
        <w:shd w:val="clear" w:color="auto" w:fill="FADECB"/>
      </w:tcPr>
    </w:tblStylePr>
    <w:tblStylePr w:type="band1Horz">
      <w:tblPr/>
      <w:tcPr>
        <w:tcBorders>
          <w:left w:val="nil"/>
          <w:right w:val="nil"/>
          <w:insideH w:val="nil"/>
          <w:insideV w:val="nil"/>
        </w:tcBorders>
        <w:shd w:val="clear" w:color="auto" w:fill="FADECB"/>
      </w:tcPr>
    </w:tblStylePr>
  </w:style>
  <w:style w:type="character" w:customStyle="1" w:styleId="BalloonTextChar1">
    <w:name w:val="Balloon Text Char1"/>
    <w:basedOn w:val="DefaultParagraphFont"/>
    <w:semiHidden/>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thuvienphapluat.vn/van-ban/The-thao-Y-te/Luat-kham-benh-chua-benh-nam-2009-98714.aspx" TargetMode="Externa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A4601FB-2B18-4C9F-9C93-2E15F5ED29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95</Pages>
  <Words>17652</Words>
  <Characters>100623</Characters>
  <Application>Microsoft Office Word</Application>
  <DocSecurity>0</DocSecurity>
  <Lines>838</Lines>
  <Paragraphs>236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os</cp:lastModifiedBy>
  <cp:revision>5</cp:revision>
  <cp:lastPrinted>2024-01-03T13:58:00Z</cp:lastPrinted>
  <dcterms:created xsi:type="dcterms:W3CDTF">2024-04-26T00:56:00Z</dcterms:created>
  <dcterms:modified xsi:type="dcterms:W3CDTF">2024-05-17T08:42:00Z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1033-12.2.0.13359</vt:lpwstr>
  </property>
  <property fmtid="{D5CDD505-2E9C-101B-9397-08002B2CF9AE}" pid="3" name="ICV">
    <vt:lpwstr>A9C6BA3BDDF34A8688BBD36D5515D385_12</vt:lpwstr>
  </property>
</Properties>
</file>